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3D436" w14:textId="78F42736" w:rsidR="00D1724B" w:rsidRPr="00B927EA" w:rsidRDefault="00D1724B" w:rsidP="00B927EA">
      <w:pPr>
        <w:pStyle w:val="Heading2"/>
        <w:keepNext w:val="0"/>
        <w:keepLines w:val="0"/>
        <w:suppressAutoHyphens/>
        <w:spacing w:before="0" w:line="240" w:lineRule="auto"/>
        <w:jc w:val="both"/>
        <w:rPr>
          <w:rFonts w:ascii="Verdana" w:hAnsi="Verdana"/>
          <w:color w:val="000000"/>
          <w:sz w:val="32"/>
          <w:lang w:val="ru-RU"/>
        </w:rPr>
      </w:pPr>
      <w:r w:rsidRPr="00B927EA">
        <w:rPr>
          <w:rFonts w:ascii="Verdana" w:hAnsi="Verdana"/>
          <w:color w:val="000000"/>
          <w:sz w:val="32"/>
          <w:lang w:val="ru-RU"/>
        </w:rPr>
        <w:t>Белье мистера Харрингтона</w:t>
      </w:r>
    </w:p>
    <w:p w14:paraId="49912D8A" w14:textId="39B6E068" w:rsidR="00BC36D5" w:rsidRPr="00B927EA" w:rsidRDefault="00BC36D5" w:rsidP="00B927EA">
      <w:pPr>
        <w:suppressAutoHyphens/>
        <w:spacing w:after="0" w:line="240" w:lineRule="auto"/>
        <w:jc w:val="both"/>
        <w:rPr>
          <w:rFonts w:ascii="Verdana" w:hAnsi="Verdana"/>
          <w:color w:val="000000"/>
          <w:sz w:val="24"/>
          <w:lang w:val="ru-RU"/>
        </w:rPr>
      </w:pPr>
      <w:r w:rsidRPr="00B927EA">
        <w:rPr>
          <w:rFonts w:ascii="Verdana" w:hAnsi="Verdana"/>
          <w:color w:val="000000"/>
          <w:sz w:val="24"/>
          <w:lang w:val="ru-RU"/>
        </w:rPr>
        <w:t>Уильям Сомерсет Моэм</w:t>
      </w:r>
    </w:p>
    <w:p w14:paraId="4E4118E6" w14:textId="1B349F2A" w:rsidR="00D1724B" w:rsidRPr="00B927EA" w:rsidRDefault="00BC36D5" w:rsidP="00B927EA">
      <w:pPr>
        <w:pStyle w:val="Heading2"/>
        <w:keepNext w:val="0"/>
        <w:keepLines w:val="0"/>
        <w:suppressAutoHyphens/>
        <w:spacing w:before="0" w:line="240" w:lineRule="auto"/>
        <w:jc w:val="both"/>
        <w:rPr>
          <w:rFonts w:ascii="Verdana" w:hAnsi="Verdana"/>
          <w:b w:val="0"/>
          <w:color w:val="000000"/>
          <w:sz w:val="20"/>
          <w:lang w:val="ru-RU"/>
        </w:rPr>
      </w:pPr>
      <w:r w:rsidRPr="00B927EA">
        <w:rPr>
          <w:rFonts w:ascii="Verdana" w:hAnsi="Verdana"/>
          <w:b w:val="0"/>
          <w:color w:val="000000"/>
          <w:sz w:val="20"/>
          <w:lang w:val="ru-RU"/>
        </w:rPr>
        <w:t>П</w:t>
      </w:r>
      <w:r w:rsidR="00D1724B" w:rsidRPr="00B927EA">
        <w:rPr>
          <w:rFonts w:ascii="Verdana" w:hAnsi="Verdana"/>
          <w:b w:val="0"/>
          <w:color w:val="000000"/>
          <w:sz w:val="20"/>
          <w:lang w:val="ru-RU"/>
        </w:rPr>
        <w:t>ер</w:t>
      </w:r>
      <w:r w:rsidRPr="00B927EA">
        <w:rPr>
          <w:rFonts w:ascii="Verdana" w:hAnsi="Verdana"/>
          <w:b w:val="0"/>
          <w:color w:val="000000"/>
          <w:sz w:val="20"/>
          <w:lang w:val="ru-RU"/>
        </w:rPr>
        <w:t>евод:</w:t>
      </w:r>
      <w:r w:rsidR="00D1724B" w:rsidRPr="00B927EA">
        <w:rPr>
          <w:rFonts w:ascii="Verdana" w:hAnsi="Verdana"/>
          <w:b w:val="0"/>
          <w:color w:val="000000"/>
          <w:sz w:val="20"/>
          <w:lang w:val="ru-RU"/>
        </w:rPr>
        <w:t xml:space="preserve"> И.</w:t>
      </w:r>
      <w:r w:rsidR="00D1724B" w:rsidRPr="00B927EA">
        <w:rPr>
          <w:rFonts w:ascii="Verdana" w:hAnsi="Verdana"/>
          <w:b w:val="0"/>
          <w:color w:val="000000"/>
          <w:sz w:val="20"/>
        </w:rPr>
        <w:t> </w:t>
      </w:r>
      <w:r w:rsidR="00D1724B" w:rsidRPr="00B927EA">
        <w:rPr>
          <w:rFonts w:ascii="Verdana" w:hAnsi="Verdana"/>
          <w:b w:val="0"/>
          <w:color w:val="000000"/>
          <w:sz w:val="20"/>
          <w:lang w:val="ru-RU"/>
        </w:rPr>
        <w:t>Гурова</w:t>
      </w:r>
    </w:p>
    <w:p w14:paraId="3264FE0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p>
    <w:p w14:paraId="67714D0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С тех пор миновали годы, и Эшенден больше не виделся с Анастасией Александровной. Он знал, что с началом революции в марте они с Владимиром Семеновичем уехали в Россию. Они могли оказаться полезными ему, а Владимир Семенович как-никак был обязан ему жизнью, и он решил написать Анастасии Александровне письмо с вопросом, может ли он навестить ее.</w:t>
      </w:r>
    </w:p>
    <w:p w14:paraId="00A49EC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Когда Эшенден сошел в ресторан ко второму завтраку, он чувствовал себя несколько отдохнувшим. Мистер Харрингтон уже ждал его. Они сели за столик и начали есть то, что ставили перед ними.</w:t>
      </w:r>
    </w:p>
    <w:p w14:paraId="466CB3C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Попросите официанта подать нам хлеба,</w:t>
      </w:r>
      <w:r w:rsidRPr="00B927EA">
        <w:rPr>
          <w:rFonts w:ascii="Verdana" w:hAnsi="Verdana"/>
          <w:color w:val="000000"/>
          <w:sz w:val="20"/>
        </w:rPr>
        <w:t> </w:t>
      </w:r>
      <w:r w:rsidRPr="00B927EA">
        <w:rPr>
          <w:rFonts w:ascii="Verdana" w:hAnsi="Verdana"/>
          <w:color w:val="000000"/>
          <w:sz w:val="20"/>
          <w:lang w:val="ru-RU"/>
        </w:rPr>
        <w:t>— сказал мистер Харрингтон.</w:t>
      </w:r>
    </w:p>
    <w:p w14:paraId="5338BD1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Хлеба?</w:t>
      </w:r>
      <w:r w:rsidRPr="00B927EA">
        <w:rPr>
          <w:rFonts w:ascii="Verdana" w:hAnsi="Verdana"/>
          <w:color w:val="000000"/>
          <w:sz w:val="20"/>
        </w:rPr>
        <w:t> </w:t>
      </w:r>
      <w:r w:rsidRPr="00B927EA">
        <w:rPr>
          <w:rFonts w:ascii="Verdana" w:hAnsi="Verdana"/>
          <w:color w:val="000000"/>
          <w:sz w:val="20"/>
          <w:lang w:val="ru-RU"/>
        </w:rPr>
        <w:t>— повторил Эшенден.</w:t>
      </w:r>
      <w:r w:rsidRPr="00B927EA">
        <w:rPr>
          <w:rFonts w:ascii="Verdana" w:hAnsi="Verdana"/>
          <w:color w:val="000000"/>
          <w:sz w:val="20"/>
        </w:rPr>
        <w:t> </w:t>
      </w:r>
      <w:r w:rsidRPr="00B927EA">
        <w:rPr>
          <w:rFonts w:ascii="Verdana" w:hAnsi="Verdana"/>
          <w:color w:val="000000"/>
          <w:sz w:val="20"/>
          <w:lang w:val="ru-RU"/>
        </w:rPr>
        <w:t>— Хлеба нет.</w:t>
      </w:r>
    </w:p>
    <w:p w14:paraId="42BA253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я не могу есть без хлеба,</w:t>
      </w:r>
      <w:r w:rsidRPr="00B927EA">
        <w:rPr>
          <w:rFonts w:ascii="Verdana" w:hAnsi="Verdana"/>
          <w:color w:val="000000"/>
          <w:sz w:val="20"/>
        </w:rPr>
        <w:t> </w:t>
      </w:r>
      <w:r w:rsidRPr="00B927EA">
        <w:rPr>
          <w:rFonts w:ascii="Verdana" w:hAnsi="Verdana"/>
          <w:color w:val="000000"/>
          <w:sz w:val="20"/>
          <w:lang w:val="ru-RU"/>
        </w:rPr>
        <w:t>— сказал мистер Харрингтон.</w:t>
      </w:r>
    </w:p>
    <w:p w14:paraId="7A31B7D7"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Боюсь, вам придется обходиться без него. Здесь нет ни хлеба, ни масла, ни сахара, ни яиц, ни картофеля. Только мясо, рыба и зеленые овощи.</w:t>
      </w:r>
    </w:p>
    <w:p w14:paraId="6066BAA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У мистера Харрингтона отвисла челюсть.</w:t>
      </w:r>
    </w:p>
    <w:p w14:paraId="601362C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это же как на войне!</w:t>
      </w:r>
      <w:r w:rsidRPr="00B927EA">
        <w:rPr>
          <w:rFonts w:ascii="Verdana" w:hAnsi="Verdana"/>
          <w:color w:val="000000"/>
          <w:sz w:val="20"/>
        </w:rPr>
        <w:t> </w:t>
      </w:r>
      <w:r w:rsidRPr="00B927EA">
        <w:rPr>
          <w:rFonts w:ascii="Verdana" w:hAnsi="Verdana"/>
          <w:color w:val="000000"/>
          <w:sz w:val="20"/>
          <w:lang w:val="ru-RU"/>
        </w:rPr>
        <w:t>— сказал он.</w:t>
      </w:r>
    </w:p>
    <w:p w14:paraId="62C1120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Во всяком случае, очень похоже.</w:t>
      </w:r>
    </w:p>
    <w:p w14:paraId="23DE91E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На момент мистер Харрингтон онемел. Затем он сказал:</w:t>
      </w:r>
    </w:p>
    <w:p w14:paraId="2C903D8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сделаю вот что: выполню данное мне поручение как можно быстрее, а потом уберусь из этой страны. Миссис Харрингтон не захотела бы, чтобы я сидел без сахара и масла. У меня очень чувствительный желудок. Фирма ни за что не послала бы меня сюда, если бы не предполагала, что я буду пользоваться всем самым лучшим.</w:t>
      </w:r>
    </w:p>
    <w:p w14:paraId="34966D5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Вскоре к ним подошел доктор Эргон Орт и протянул Эшендену конверт с адресом Анастасии Александровны. Эшенден познакомил его с мистером Харрингтоном. Вскоре стало ясно, что доктор Эргон Орт мистеру Харрингтону понравился, и Эшенден без дальнейших проволочек указал, что лучше переводчика ему не найти.</w:t>
      </w:r>
    </w:p>
    <w:p w14:paraId="09ED8D0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По-русски он говорит, как русские. Но он американский гражданин и не подведет вас. Я знаю его не первый год, и, уверяю вас, вы можете на него спокойно положиться.</w:t>
      </w:r>
    </w:p>
    <w:p w14:paraId="7947368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Мистеру Харрингтону этот совет пришелся по вкусу, и, кончив завтракать, Эшенден ушел, оставив их договариваться о частностях. Он написал Анастасии Александровне и быстро получил ответ, что сейчас она уходит на митинг, но заглянет к нему в отель около семи. Он ожидал ее с некоторым страхом. Разумеется, он знал теперь, что любил не ее, а Толстого и Достоевского, Римского-Корсакова, Стравинского и Бакста, но опасался, что ей это могло в голову и не прийти. Когда она явилась где-то между восемью и половиной девятого, он пригласил ее пообедать с ним и с мистером Харрингтоном. Присутствие постороннего человека, решил он, смягчит неловкость, но он мог бы не тревожиться: через пять минут после того, как они сели за суп, ему стало ясно, что чувства Анастасии Александровны к нему столь же прохладны, как его к ней. Он испытал некоторое потрясение. Мужчине, как бы скромен он ни был, трудно представить себе, что женщина, прежде его любившая, может больше не питать к нему любви, и хотя он, разумеется, не думал, будто Анастасия Александровна пять лет чахла от безнадежной страсти, он все-таки ожидал, что легким румянцем, движением ресниц, дрожанием губ она выдаст тот факт, что он еще владеет уголком ее сердца. Ничего похожего. Она говорила с ним, как со знакомым, которого рада увидеть после недельного отсутствия, но чья близость с ней чисто светская. Он осведомился о Владимире Семеновиче.</w:t>
      </w:r>
    </w:p>
    <w:p w14:paraId="3C02D63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Он меня разочаровал,</w:t>
      </w:r>
      <w:r w:rsidRPr="00B927EA">
        <w:rPr>
          <w:rFonts w:ascii="Verdana" w:hAnsi="Verdana"/>
          <w:color w:val="000000"/>
          <w:sz w:val="20"/>
        </w:rPr>
        <w:t> </w:t>
      </w:r>
      <w:r w:rsidRPr="00B927EA">
        <w:rPr>
          <w:rFonts w:ascii="Verdana" w:hAnsi="Verdana"/>
          <w:color w:val="000000"/>
          <w:sz w:val="20"/>
          <w:lang w:val="ru-RU"/>
        </w:rPr>
        <w:t>— сказала она.</w:t>
      </w:r>
      <w:r w:rsidRPr="00B927EA">
        <w:rPr>
          <w:rFonts w:ascii="Verdana" w:hAnsi="Verdana"/>
          <w:color w:val="000000"/>
          <w:sz w:val="20"/>
        </w:rPr>
        <w:t> </w:t>
      </w:r>
      <w:r w:rsidRPr="00B927EA">
        <w:rPr>
          <w:rFonts w:ascii="Verdana" w:hAnsi="Verdana"/>
          <w:color w:val="000000"/>
          <w:sz w:val="20"/>
          <w:lang w:val="ru-RU"/>
        </w:rPr>
        <w:t>— Умным я его никогда не считала, но верила, что он честный человек. А он ждет ребенка.</w:t>
      </w:r>
    </w:p>
    <w:p w14:paraId="53E0F6C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Рука мистера Харрингтона, подносившего к губам кусок рыбы, замерла в воздухе вместе с вилкой, и он в изумлении уставился на Анастасию Александровну. В оправдание ему следует сказать, что он за всю свою жизнь не прочел ни единого русского романа. Эшенден, тоже несколько сбитый с толку, посмотрел на нее вопросительно.</w:t>
      </w:r>
    </w:p>
    <w:p w14:paraId="7868720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lastRenderedPageBreak/>
        <w:t>—</w:t>
      </w:r>
      <w:r w:rsidRPr="00B927EA">
        <w:rPr>
          <w:rFonts w:ascii="Verdana" w:hAnsi="Verdana"/>
          <w:color w:val="000000"/>
          <w:sz w:val="20"/>
        </w:rPr>
        <w:t> </w:t>
      </w:r>
      <w:r w:rsidRPr="00B927EA">
        <w:rPr>
          <w:rFonts w:ascii="Verdana" w:hAnsi="Verdana"/>
          <w:color w:val="000000"/>
          <w:sz w:val="20"/>
          <w:lang w:val="ru-RU"/>
        </w:rPr>
        <w:t>Нет, мать не я,</w:t>
      </w:r>
      <w:r w:rsidRPr="00B927EA">
        <w:rPr>
          <w:rFonts w:ascii="Verdana" w:hAnsi="Verdana"/>
          <w:color w:val="000000"/>
          <w:sz w:val="20"/>
        </w:rPr>
        <w:t> </w:t>
      </w:r>
      <w:r w:rsidRPr="00B927EA">
        <w:rPr>
          <w:rFonts w:ascii="Verdana" w:hAnsi="Verdana"/>
          <w:color w:val="000000"/>
          <w:sz w:val="20"/>
          <w:lang w:val="ru-RU"/>
        </w:rPr>
        <w:t>— сказала она со смехом.</w:t>
      </w:r>
      <w:r w:rsidRPr="00B927EA">
        <w:rPr>
          <w:rFonts w:ascii="Verdana" w:hAnsi="Verdana"/>
          <w:color w:val="000000"/>
          <w:sz w:val="20"/>
        </w:rPr>
        <w:t> </w:t>
      </w:r>
      <w:r w:rsidRPr="00B927EA">
        <w:rPr>
          <w:rFonts w:ascii="Verdana" w:hAnsi="Verdana"/>
          <w:color w:val="000000"/>
          <w:sz w:val="20"/>
          <w:lang w:val="ru-RU"/>
        </w:rPr>
        <w:t>— Такого рода вещи меня не интересуют. Мать</w:t>
      </w:r>
      <w:r w:rsidRPr="00B927EA">
        <w:rPr>
          <w:rFonts w:ascii="Verdana" w:hAnsi="Verdana"/>
          <w:color w:val="000000"/>
          <w:sz w:val="20"/>
        </w:rPr>
        <w:t> </w:t>
      </w:r>
      <w:r w:rsidRPr="00B927EA">
        <w:rPr>
          <w:rFonts w:ascii="Verdana" w:hAnsi="Verdana"/>
          <w:color w:val="000000"/>
          <w:sz w:val="20"/>
          <w:lang w:val="ru-RU"/>
        </w:rPr>
        <w:t>— одна моя подруга, известная своими работами по политэкономии. Я не считаю ее взгляды здравыми, но отнюдь не отрицаю, что они заслуживают рассмотрения. Она не глупа. Очень не глупа.</w:t>
      </w:r>
      <w:r w:rsidRPr="00B927EA">
        <w:rPr>
          <w:rFonts w:ascii="Verdana" w:hAnsi="Verdana"/>
          <w:color w:val="000000"/>
          <w:sz w:val="20"/>
        </w:rPr>
        <w:t> </w:t>
      </w:r>
      <w:r w:rsidRPr="00B927EA">
        <w:rPr>
          <w:rFonts w:ascii="Verdana" w:hAnsi="Verdana"/>
          <w:color w:val="000000"/>
          <w:sz w:val="20"/>
          <w:lang w:val="ru-RU"/>
        </w:rPr>
        <w:t>— Повернувшись к мистеру Харрингтону, она спросила:</w:t>
      </w:r>
      <w:r w:rsidRPr="00B927EA">
        <w:rPr>
          <w:rFonts w:ascii="Verdana" w:hAnsi="Verdana"/>
          <w:color w:val="000000"/>
          <w:sz w:val="20"/>
        </w:rPr>
        <w:t> </w:t>
      </w:r>
      <w:r w:rsidRPr="00B927EA">
        <w:rPr>
          <w:rFonts w:ascii="Verdana" w:hAnsi="Verdana"/>
          <w:color w:val="000000"/>
          <w:sz w:val="20"/>
          <w:lang w:val="ru-RU"/>
        </w:rPr>
        <w:t>— Вы интересуетесь политэкономией?</w:t>
      </w:r>
    </w:p>
    <w:p w14:paraId="59EC78A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Впервые в жизни мистер Харрингтон не нашел что сказать. Анастасия Александровна изложила свои взгляды на предмет, и они начали обсуждать положение в России. Она, казалось, была близка с лидерами разных политических партий, и Эшенден решил прозондировать, не станет ли она сотрудничать с ним. Телячья влюбленность не помешала ему увидеть, что она была чрезвычайно умной женщиной. После обеда он сказал Харрингтону, что должен поговорить с Анастасией Александровной о делах, и увел ее в уединенный угол вестибюля. Он сказал ей столько, сколько счел нужным, и убедился, что она очень заинтересовалась и полна желания помочь. У нее была страсть к интригам, и она жаждала власти. Когда он намекнул, что у него в распоряжении есть большие суммы, она тотчас сообразила, что через его посредство сможет влиять на ситуацию в России. Это приятно пощекотало ее тщеславие. Она была пламенной патриоткой, но, подобно многим и многим патриотам, чувствовала, что ее собственное возвеличивание служит пользе ее родины. Когда они расстались, между ними уже было заключено рабочее соглашение.</w:t>
      </w:r>
    </w:p>
    <w:p w14:paraId="5FDD51F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Весьма замечательная женщина,</w:t>
      </w:r>
      <w:r w:rsidRPr="00B927EA">
        <w:rPr>
          <w:rFonts w:ascii="Verdana" w:hAnsi="Verdana"/>
          <w:color w:val="000000"/>
          <w:sz w:val="20"/>
        </w:rPr>
        <w:t> </w:t>
      </w:r>
      <w:r w:rsidRPr="00B927EA">
        <w:rPr>
          <w:rFonts w:ascii="Verdana" w:hAnsi="Verdana"/>
          <w:color w:val="000000"/>
          <w:sz w:val="20"/>
          <w:lang w:val="ru-RU"/>
        </w:rPr>
        <w:t>— сказал мистер Харрингтон на следующее утро за завтраком.</w:t>
      </w:r>
    </w:p>
    <w:p w14:paraId="489F675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 вздумайте влюбиться в нее,</w:t>
      </w:r>
      <w:r w:rsidRPr="00B927EA">
        <w:rPr>
          <w:rFonts w:ascii="Verdana" w:hAnsi="Verdana"/>
          <w:color w:val="000000"/>
          <w:sz w:val="20"/>
        </w:rPr>
        <w:t> </w:t>
      </w:r>
      <w:r w:rsidRPr="00B927EA">
        <w:rPr>
          <w:rFonts w:ascii="Verdana" w:hAnsi="Verdana"/>
          <w:color w:val="000000"/>
          <w:sz w:val="20"/>
          <w:lang w:val="ru-RU"/>
        </w:rPr>
        <w:t>— улыбнулся Эшенден.</w:t>
      </w:r>
    </w:p>
    <w:p w14:paraId="264D892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Однако на эту тему мистер Харрингтон шутить не умел.</w:t>
      </w:r>
    </w:p>
    <w:p w14:paraId="07931DE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С тех пор, как я сочетался браком с миссис Харрингтон,</w:t>
      </w:r>
      <w:r w:rsidRPr="00B927EA">
        <w:rPr>
          <w:rFonts w:ascii="Verdana" w:hAnsi="Verdana"/>
          <w:color w:val="000000"/>
          <w:sz w:val="20"/>
        </w:rPr>
        <w:t> </w:t>
      </w:r>
      <w:r w:rsidRPr="00B927EA">
        <w:rPr>
          <w:rFonts w:ascii="Verdana" w:hAnsi="Verdana"/>
          <w:color w:val="000000"/>
          <w:sz w:val="20"/>
          <w:lang w:val="ru-RU"/>
        </w:rPr>
        <w:t>— сказал он,</w:t>
      </w:r>
      <w:r w:rsidRPr="00B927EA">
        <w:rPr>
          <w:rFonts w:ascii="Verdana" w:hAnsi="Verdana"/>
          <w:color w:val="000000"/>
          <w:sz w:val="20"/>
        </w:rPr>
        <w:t> </w:t>
      </w:r>
      <w:r w:rsidRPr="00B927EA">
        <w:rPr>
          <w:rFonts w:ascii="Verdana" w:hAnsi="Verdana"/>
          <w:color w:val="000000"/>
          <w:sz w:val="20"/>
          <w:lang w:val="ru-RU"/>
        </w:rPr>
        <w:t>— я ни разу не поглядел на другую женщину. Этот ее муж, видимо, скверный человек.</w:t>
      </w:r>
    </w:p>
    <w:p w14:paraId="31EF932B"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А я бы сейчас не отказался от яиц всмятку,</w:t>
      </w:r>
      <w:r w:rsidRPr="00B927EA">
        <w:rPr>
          <w:rFonts w:ascii="Verdana" w:hAnsi="Verdana"/>
          <w:color w:val="000000"/>
          <w:sz w:val="20"/>
        </w:rPr>
        <w:t> </w:t>
      </w:r>
      <w:r w:rsidRPr="00B927EA">
        <w:rPr>
          <w:rFonts w:ascii="Verdana" w:hAnsi="Verdana"/>
          <w:color w:val="000000"/>
          <w:sz w:val="20"/>
          <w:lang w:val="ru-RU"/>
        </w:rPr>
        <w:t>— вдруг без всякой связи сказал Эшенден. Их завтрак состоял из чашки чая без молока и ложечки повидла вместо сахара.</w:t>
      </w:r>
    </w:p>
    <w:p w14:paraId="4EEDA77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Располагая помощью Анастасии Александровны и с доктором Ортом на заднем плане, Эшенден приступил к делу.</w:t>
      </w:r>
    </w:p>
    <w:p w14:paraId="0E3D9D8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Положение в России ухудшалось с каждым днем. Керенского, главу Временного правительства, снедало тщеславие, и он убирал всех министров, чуть только замечал в них способности, грозящие подорвать его собственный престиж. Он произносил речи. Он произносил нескончаемые речи. Возникла угроза, что немцы внезапно нападут на Петроград. Керенский произносил речи. Нехватка продовольствия становилась все серьезнее, приближалась зима, а топлива не было. Керенский произносил речи. За кулисами активно действовали большевики, Ленин скрывался в Петрограде, и ходили слухи, что Керенский знает, где он, но не решается дать распоряжение об аресте. Он произносил речи.</w:t>
      </w:r>
    </w:p>
    <w:p w14:paraId="6CD1FB9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Эшендена забавляло безразличие, с каким мистер Харрингтон бродил среди этой сумятицы. Вокруг творилась история, а мистер Харрингтон занимался своим делом. Что было крайне трудно. Его вынуждали давать взятки секретарям и всякой мелкой сошке под предлогом, что так ему будет обеспечен доступ к власть имущим. Его часами заставляли ждать в приемных, а потом бесцеремонно отсылали до следующего дня. Когда же он все-таки добирался до власть имущих, выяснялось, что предложить они ему могут только пустые слова. Он заручался их обещаниями, а через день-два выяснялось, что обещания эти ничего не стоят. Эшенден советовал ему махнуть рукой и уехать назад в Америку, но мистер Харрингтон ничего не желал слушать: фирма возложила на него поручение, и он его выполнит или погибнет в процессе выполнения. Только так! Затем за него взялась Анастасия Александровна. Между ними возникла своеобразная дружба. Мистер Харрингтон считал ее весьма замечательной и глубоко оскорбленной женщиной. Он рассказал ей все о своей жене и двух сыновьях, он рассказал ей все о конституции Соединенных Штатов; она со своей стороны рассказала ему все о Владимире Семеновиче и рассказывала ему про Толстого, Тургенева и Достоевского. Они чудесно проводили время друг с другом. Он сказал, что называть ее Анастасией Александровной не станет: так сразу и не выговоришь!</w:t>
      </w:r>
      <w:r w:rsidRPr="00B927EA">
        <w:rPr>
          <w:rFonts w:ascii="Verdana" w:hAnsi="Verdana"/>
          <w:color w:val="000000"/>
          <w:sz w:val="20"/>
        </w:rPr>
        <w:t> </w:t>
      </w:r>
      <w:r w:rsidRPr="00B927EA">
        <w:rPr>
          <w:rFonts w:ascii="Verdana" w:hAnsi="Verdana"/>
          <w:color w:val="000000"/>
          <w:sz w:val="20"/>
          <w:lang w:val="ru-RU"/>
        </w:rPr>
        <w:t xml:space="preserve">— и окрестил ее Далилой. Теперь она отдала в его распоряжение всю свою неистощимую энергию, и они вместе посещали тех, кто мог быть ему полезен. </w:t>
      </w:r>
      <w:r w:rsidRPr="00B927EA">
        <w:rPr>
          <w:rFonts w:ascii="Verdana" w:hAnsi="Verdana"/>
          <w:color w:val="000000"/>
          <w:sz w:val="20"/>
          <w:lang w:val="ru-RU"/>
        </w:rPr>
        <w:lastRenderedPageBreak/>
        <w:t>Но дело приближалось к кульминации. Вспыхивали беспорядки, ходить по улицам становилось небезопасно. Иногда по Невскому проспекту на бешеном ходу проносились броневики с недовольными резервистами, которые, протестуя против своих бед, палили наугад по прохожим. Один раз, когда мистер Харрингтон и Анастасия Александровна ехали в трамвае, окна разлетелись от пуль, и им пришлось лечь на пол. Мистер Харрингтон был возмущен до глубины души.</w:t>
      </w:r>
    </w:p>
    <w:p w14:paraId="4EADDA1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На мне растянулась толстая старуха, а когда я начал выбираться из-под нее, Далила хлопнула меня по щеке и сказала: «Не егози, дурак!» Мне ваши русские замашки не нравятся, Далила!</w:t>
      </w:r>
    </w:p>
    <w:p w14:paraId="7E94CFDD"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егозить вы перестали!</w:t>
      </w:r>
      <w:r w:rsidRPr="00B927EA">
        <w:rPr>
          <w:rFonts w:ascii="Verdana" w:hAnsi="Verdana"/>
          <w:color w:val="000000"/>
          <w:sz w:val="20"/>
        </w:rPr>
        <w:t> </w:t>
      </w:r>
      <w:r w:rsidRPr="00B927EA">
        <w:rPr>
          <w:rFonts w:ascii="Verdana" w:hAnsi="Verdana"/>
          <w:color w:val="000000"/>
          <w:sz w:val="20"/>
          <w:lang w:val="ru-RU"/>
        </w:rPr>
        <w:t>— засмеялась она.</w:t>
      </w:r>
    </w:p>
    <w:p w14:paraId="2DF748D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Вашей стране требуется чуть поменьше искусства и чуть побольше цивилизованности.</w:t>
      </w:r>
    </w:p>
    <w:p w14:paraId="02B368F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буржуй, мистер Харрингтон, вы не член интеллигенции.</w:t>
      </w:r>
    </w:p>
    <w:p w14:paraId="37CE3F9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первая, от кого я это слышу! Если уж я не член интеллигенции, то кто же тогда?</w:t>
      </w:r>
      <w:r w:rsidRPr="00B927EA">
        <w:rPr>
          <w:rFonts w:ascii="Verdana" w:hAnsi="Verdana"/>
          <w:color w:val="000000"/>
          <w:sz w:val="20"/>
        </w:rPr>
        <w:t> </w:t>
      </w:r>
      <w:r w:rsidRPr="00B927EA">
        <w:rPr>
          <w:rFonts w:ascii="Verdana" w:hAnsi="Verdana"/>
          <w:color w:val="000000"/>
          <w:sz w:val="20"/>
          <w:lang w:val="ru-RU"/>
        </w:rPr>
        <w:t>— с достоинством возразил мистер Харрингтон.</w:t>
      </w:r>
    </w:p>
    <w:p w14:paraId="7E6A73B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Затем в один прекрасный день, когда Эшенден сидел у себя в номере и работал, раздался стук в дверь, и вошла Анастасия Александровна, за которой в некотором смущении плелся мистер Харрингтон. Она была явно взволнованна.</w:t>
      </w:r>
    </w:p>
    <w:p w14:paraId="54E6785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Что случилось?</w:t>
      </w:r>
      <w:r w:rsidRPr="00B927EA">
        <w:rPr>
          <w:rFonts w:ascii="Verdana" w:hAnsi="Verdana"/>
          <w:color w:val="000000"/>
          <w:sz w:val="20"/>
        </w:rPr>
        <w:t> </w:t>
      </w:r>
      <w:r w:rsidRPr="00B927EA">
        <w:rPr>
          <w:rFonts w:ascii="Verdana" w:hAnsi="Verdana"/>
          <w:color w:val="000000"/>
          <w:sz w:val="20"/>
          <w:lang w:val="ru-RU"/>
        </w:rPr>
        <w:t>— спросил Эшенден.</w:t>
      </w:r>
    </w:p>
    <w:p w14:paraId="28A29BD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Если этот человек не уедет в Америку, его убьют. Да втолкуйте же ему это! Не будь с ним меня, все могло кончиться очень скверно.</w:t>
      </w:r>
    </w:p>
    <w:p w14:paraId="0142180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Ничего подобного, Далила!</w:t>
      </w:r>
      <w:r w:rsidRPr="00B927EA">
        <w:rPr>
          <w:rFonts w:ascii="Verdana" w:hAnsi="Verdana"/>
          <w:color w:val="000000"/>
          <w:sz w:val="20"/>
        </w:rPr>
        <w:t> </w:t>
      </w:r>
      <w:r w:rsidRPr="00B927EA">
        <w:rPr>
          <w:rFonts w:ascii="Verdana" w:hAnsi="Verdana"/>
          <w:color w:val="000000"/>
          <w:sz w:val="20"/>
          <w:lang w:val="ru-RU"/>
        </w:rPr>
        <w:t>— раздраженно сказал мистер Харрингтон.</w:t>
      </w:r>
      <w:r w:rsidRPr="00B927EA">
        <w:rPr>
          <w:rFonts w:ascii="Verdana" w:hAnsi="Verdana"/>
          <w:color w:val="000000"/>
          <w:sz w:val="20"/>
        </w:rPr>
        <w:t> </w:t>
      </w:r>
      <w:r w:rsidRPr="00B927EA">
        <w:rPr>
          <w:rFonts w:ascii="Verdana" w:hAnsi="Verdana"/>
          <w:color w:val="000000"/>
          <w:sz w:val="20"/>
          <w:lang w:val="ru-RU"/>
        </w:rPr>
        <w:t>— Я прекрасно могу сам о себе позаботиться. И ни малейшей опасности мне не грозило.</w:t>
      </w:r>
    </w:p>
    <w:p w14:paraId="5F9F59A4"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что все-таки произошло?</w:t>
      </w:r>
      <w:r w:rsidRPr="00B927EA">
        <w:rPr>
          <w:rFonts w:ascii="Verdana" w:hAnsi="Verdana"/>
          <w:color w:val="000000"/>
          <w:sz w:val="20"/>
        </w:rPr>
        <w:t> </w:t>
      </w:r>
      <w:r w:rsidRPr="00B927EA">
        <w:rPr>
          <w:rFonts w:ascii="Verdana" w:hAnsi="Verdana"/>
          <w:color w:val="000000"/>
          <w:sz w:val="20"/>
          <w:lang w:val="ru-RU"/>
        </w:rPr>
        <w:t>— спросил Эшенден.</w:t>
      </w:r>
    </w:p>
    <w:p w14:paraId="7F3ED7C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повезла мистера Харрингтона в Александро-Невскую лавру на могилу Достоевского,</w:t>
      </w:r>
      <w:r w:rsidRPr="00B927EA">
        <w:rPr>
          <w:rFonts w:ascii="Verdana" w:hAnsi="Verdana"/>
          <w:color w:val="000000"/>
          <w:sz w:val="20"/>
        </w:rPr>
        <w:t> </w:t>
      </w:r>
      <w:r w:rsidRPr="00B927EA">
        <w:rPr>
          <w:rFonts w:ascii="Verdana" w:hAnsi="Verdana"/>
          <w:color w:val="000000"/>
          <w:sz w:val="20"/>
          <w:lang w:val="ru-RU"/>
        </w:rPr>
        <w:t>— сказала Анастасия Александровна,</w:t>
      </w:r>
      <w:r w:rsidRPr="00B927EA">
        <w:rPr>
          <w:rFonts w:ascii="Verdana" w:hAnsi="Verdana"/>
          <w:color w:val="000000"/>
          <w:sz w:val="20"/>
        </w:rPr>
        <w:t> </w:t>
      </w:r>
      <w:r w:rsidRPr="00B927EA">
        <w:rPr>
          <w:rFonts w:ascii="Verdana" w:hAnsi="Verdana"/>
          <w:color w:val="000000"/>
          <w:sz w:val="20"/>
          <w:lang w:val="ru-RU"/>
        </w:rPr>
        <w:t>— и на обратном пути мы увидели, как солдат вел себя довольно грубо со старухой.</w:t>
      </w:r>
    </w:p>
    <w:p w14:paraId="28E89B27"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Довольно грубо!</w:t>
      </w:r>
      <w:r w:rsidRPr="00B927EA">
        <w:rPr>
          <w:rFonts w:ascii="Verdana" w:hAnsi="Verdana"/>
          <w:color w:val="000000"/>
          <w:sz w:val="20"/>
        </w:rPr>
        <w:t> </w:t>
      </w:r>
      <w:r w:rsidRPr="00B927EA">
        <w:rPr>
          <w:rFonts w:ascii="Verdana" w:hAnsi="Verdana"/>
          <w:color w:val="000000"/>
          <w:sz w:val="20"/>
          <w:lang w:val="ru-RU"/>
        </w:rPr>
        <w:t>— воскликнул мистер Харрингтон.</w:t>
      </w:r>
      <w:r w:rsidRPr="00B927EA">
        <w:rPr>
          <w:rFonts w:ascii="Verdana" w:hAnsi="Verdana"/>
          <w:color w:val="000000"/>
          <w:sz w:val="20"/>
        </w:rPr>
        <w:t> </w:t>
      </w:r>
      <w:r w:rsidRPr="00B927EA">
        <w:rPr>
          <w:rFonts w:ascii="Verdana" w:hAnsi="Verdana"/>
          <w:color w:val="000000"/>
          <w:sz w:val="20"/>
          <w:lang w:val="ru-RU"/>
        </w:rPr>
        <w:t>— Старушка шла по тротуару и несла в руке корзинку с провизией. Сзади к ней подскочили два солдата, один вырвал у нее корзинку и пошел дальше. Она начала кричать и плакать. Я не понимал, что она говорит, но мог догадаться, а второй солдат схватил свою винтовку и ударил ее по голове прикладом. Ведь так, Далила?</w:t>
      </w:r>
    </w:p>
    <w:p w14:paraId="7E94E0E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w:t>
      </w:r>
      <w:r w:rsidRPr="00B927EA">
        <w:rPr>
          <w:rFonts w:ascii="Verdana" w:hAnsi="Verdana"/>
          <w:color w:val="000000"/>
          <w:sz w:val="20"/>
        </w:rPr>
        <w:t> </w:t>
      </w:r>
      <w:r w:rsidRPr="00B927EA">
        <w:rPr>
          <w:rFonts w:ascii="Verdana" w:hAnsi="Verdana"/>
          <w:color w:val="000000"/>
          <w:sz w:val="20"/>
          <w:lang w:val="ru-RU"/>
        </w:rPr>
        <w:t>— ответила она, не сдержав улыбки.</w:t>
      </w:r>
      <w:r w:rsidRPr="00B927EA">
        <w:rPr>
          <w:rFonts w:ascii="Verdana" w:hAnsi="Verdana"/>
          <w:color w:val="000000"/>
          <w:sz w:val="20"/>
        </w:rPr>
        <w:t> </w:t>
      </w:r>
      <w:r w:rsidRPr="00B927EA">
        <w:rPr>
          <w:rFonts w:ascii="Verdana" w:hAnsi="Verdana"/>
          <w:color w:val="000000"/>
          <w:sz w:val="20"/>
          <w:lang w:val="ru-RU"/>
        </w:rPr>
        <w:t>— И не успела я помешать, как мистер Харрингтон выскочил из пролетки, подбежал к солдату с корзинкой, вырвал ее и принялся ругать обоих, называя их ворами. Сначала они совсем растерялись, но потом пришли в ярость. Я бросилась туда и объяснила им, что он иностранец и пьян.</w:t>
      </w:r>
    </w:p>
    <w:p w14:paraId="308632C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Пьян?</w:t>
      </w:r>
      <w:r w:rsidRPr="00B927EA">
        <w:rPr>
          <w:rFonts w:ascii="Verdana" w:hAnsi="Verdana"/>
          <w:color w:val="000000"/>
          <w:sz w:val="20"/>
        </w:rPr>
        <w:t> </w:t>
      </w:r>
      <w:r w:rsidRPr="00B927EA">
        <w:rPr>
          <w:rFonts w:ascii="Verdana" w:hAnsi="Verdana"/>
          <w:color w:val="000000"/>
          <w:sz w:val="20"/>
          <w:lang w:val="ru-RU"/>
        </w:rPr>
        <w:t>— вскричал мистер Харрингтон.</w:t>
      </w:r>
    </w:p>
    <w:p w14:paraId="2755C864"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 пьян. Конечно, собралась толпа. И ничего хорошего это не сулило.</w:t>
      </w:r>
    </w:p>
    <w:p w14:paraId="20F5799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улыбнулся своими большими белесо-голубыми глазами.</w:t>
      </w:r>
    </w:p>
    <w:p w14:paraId="0446B13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А мне показалось, что вы высказали им свое мнение, Далила. Смотреть на вас было лучше всякого театра.</w:t>
      </w:r>
    </w:p>
    <w:p w14:paraId="2708204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 говорите глупостей, мистер Харрингтон!</w:t>
      </w:r>
      <w:r w:rsidRPr="00B927EA">
        <w:rPr>
          <w:rFonts w:ascii="Verdana" w:hAnsi="Verdana"/>
          <w:color w:val="000000"/>
          <w:sz w:val="20"/>
        </w:rPr>
        <w:t> </w:t>
      </w:r>
      <w:r w:rsidRPr="00B927EA">
        <w:rPr>
          <w:rFonts w:ascii="Verdana" w:hAnsi="Verdana"/>
          <w:color w:val="000000"/>
          <w:sz w:val="20"/>
          <w:lang w:val="ru-RU"/>
        </w:rPr>
        <w:t>— воскликнула Анастасия Александровна, вдруг вспылив, и топнула ногой.</w:t>
      </w:r>
      <w:r w:rsidRPr="00B927EA">
        <w:rPr>
          <w:rFonts w:ascii="Verdana" w:hAnsi="Verdana"/>
          <w:color w:val="000000"/>
          <w:sz w:val="20"/>
        </w:rPr>
        <w:t> </w:t>
      </w:r>
      <w:r w:rsidRPr="00B927EA">
        <w:rPr>
          <w:rFonts w:ascii="Verdana" w:hAnsi="Verdana"/>
          <w:color w:val="000000"/>
          <w:sz w:val="20"/>
          <w:lang w:val="ru-RU"/>
        </w:rPr>
        <w:t>— Неужто вы не понимаете, что эти солдаты вполне могли убить вас, а заодно и меня, и никто из зевак пальцем не пошевелил бы, чтобы нам помочь?</w:t>
      </w:r>
    </w:p>
    <w:p w14:paraId="7DCC2E1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Меня? Я американский гражданин, Далила. Они и волоска на моей голове не посмели бы тронуть.</w:t>
      </w:r>
    </w:p>
    <w:p w14:paraId="1D104B4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А где бы они его взяли?</w:t>
      </w:r>
      <w:r w:rsidRPr="00B927EA">
        <w:rPr>
          <w:rFonts w:ascii="Verdana" w:hAnsi="Verdana"/>
          <w:color w:val="000000"/>
          <w:sz w:val="20"/>
        </w:rPr>
        <w:t> </w:t>
      </w:r>
      <w:r w:rsidRPr="00B927EA">
        <w:rPr>
          <w:rFonts w:ascii="Verdana" w:hAnsi="Verdana"/>
          <w:color w:val="000000"/>
          <w:sz w:val="20"/>
          <w:lang w:val="ru-RU"/>
        </w:rPr>
        <w:t>— сказала Анастасия Александровна, которая в гневе забывала про благовоспитанность.</w:t>
      </w:r>
      <w:r w:rsidRPr="00B927EA">
        <w:rPr>
          <w:rFonts w:ascii="Verdana" w:hAnsi="Verdana"/>
          <w:color w:val="000000"/>
          <w:sz w:val="20"/>
        </w:rPr>
        <w:t> </w:t>
      </w:r>
      <w:r w:rsidRPr="00B927EA">
        <w:rPr>
          <w:rFonts w:ascii="Verdana" w:hAnsi="Verdana"/>
          <w:color w:val="000000"/>
          <w:sz w:val="20"/>
          <w:lang w:val="ru-RU"/>
        </w:rPr>
        <w:t>— Но если вы полагаете, будто русские солдаты вас не убьют, потому что вы американский гражданин, то вас ждет большой сюрприз, и в самые ближайшие дни.</w:t>
      </w:r>
    </w:p>
    <w:p w14:paraId="152565A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как же старуха?</w:t>
      </w:r>
      <w:r w:rsidRPr="00B927EA">
        <w:rPr>
          <w:rFonts w:ascii="Verdana" w:hAnsi="Verdana"/>
          <w:color w:val="000000"/>
          <w:sz w:val="20"/>
        </w:rPr>
        <w:t> </w:t>
      </w:r>
      <w:r w:rsidRPr="00B927EA">
        <w:rPr>
          <w:rFonts w:ascii="Verdana" w:hAnsi="Verdana"/>
          <w:color w:val="000000"/>
          <w:sz w:val="20"/>
          <w:lang w:val="ru-RU"/>
        </w:rPr>
        <w:t>— спросил Эшенден.</w:t>
      </w:r>
    </w:p>
    <w:p w14:paraId="56BA40C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Через какое-то время солдаты ушли, и мы вернулись к ней.</w:t>
      </w:r>
    </w:p>
    <w:p w14:paraId="42536B6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И с корзиной?</w:t>
      </w:r>
    </w:p>
    <w:p w14:paraId="154C443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w:t>
      </w:r>
      <w:r w:rsidRPr="00B927EA">
        <w:rPr>
          <w:rFonts w:ascii="Verdana" w:hAnsi="Verdana"/>
          <w:color w:val="000000"/>
          <w:sz w:val="20"/>
        </w:rPr>
        <w:t> </w:t>
      </w:r>
      <w:r w:rsidRPr="00B927EA">
        <w:rPr>
          <w:rFonts w:ascii="Verdana" w:hAnsi="Verdana"/>
          <w:color w:val="000000"/>
          <w:sz w:val="20"/>
          <w:lang w:val="ru-RU"/>
        </w:rPr>
        <w:t>Мистер Харрингтон вцепился в нее мертвой хваткой. Старуха лежала на тротуаре, из головы у нее хлестала кровь. Мы усадили ее в пролетку и, когда она сумела сказать, где живет, отвезли ее домой. Кровь текла совершенно жутко, и мы остановили ее с большим трудом.</w:t>
      </w:r>
    </w:p>
    <w:p w14:paraId="29E16D6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lastRenderedPageBreak/>
        <w:t>Анастасия Александровна как-то странно поглядела на мистера Харрингтона, и Эшенден с удивлением увидел, что тот краснеет.</w:t>
      </w:r>
    </w:p>
    <w:p w14:paraId="482F2BE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 чем дело?</w:t>
      </w:r>
    </w:p>
    <w:p w14:paraId="54B4708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Видите ли, нам нечем было перебинтовать ей голову. Носовой платок мистера Харрингтона вымок насквозь. А с себя я снять быстро могла только...</w:t>
      </w:r>
    </w:p>
    <w:p w14:paraId="294D873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Но мистер Харрингтон не дал ей докончить.</w:t>
      </w:r>
    </w:p>
    <w:p w14:paraId="1E492E3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Вам незачем объяснять мистеру Эшендену, что именно вы сняли. Я женатый человек и знаю, что дамы их носят, но не вижу нужды называть их вслух.</w:t>
      </w:r>
    </w:p>
    <w:p w14:paraId="787E904D"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хихикнула.</w:t>
      </w:r>
    </w:p>
    <w:p w14:paraId="2A72CD24"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 таком случае поцелуйте меня, мистер Харрингтон. Или я назову!</w:t>
      </w:r>
    </w:p>
    <w:p w14:paraId="1134989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заколебался, видимо, взвешивая все «за» и «против», но он понял, что Анастасия Александровна твердо намерена привести свою угрозу в исполнение.</w:t>
      </w:r>
    </w:p>
    <w:p w14:paraId="29CEFA1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Ну, хорошо, в таком случае целуйте меня, Далила, хотя, должен сказать, не понимаю, какое удовольствие это может вам доставить.</w:t>
      </w:r>
    </w:p>
    <w:p w14:paraId="045D8D1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Она обняла его за шею, расцеловала в обе щеки и вдруг без малейшего предостережения разразилась слезами.</w:t>
      </w:r>
    </w:p>
    <w:p w14:paraId="13FA767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храбрый человечек, мистер Харрингтон. Вы нелепы, но великолепны,</w:t>
      </w:r>
      <w:r w:rsidRPr="00B927EA">
        <w:rPr>
          <w:rFonts w:ascii="Verdana" w:hAnsi="Verdana"/>
          <w:color w:val="000000"/>
          <w:sz w:val="20"/>
        </w:rPr>
        <w:t> </w:t>
      </w:r>
      <w:r w:rsidRPr="00B927EA">
        <w:rPr>
          <w:rFonts w:ascii="Verdana" w:hAnsi="Verdana"/>
          <w:color w:val="000000"/>
          <w:sz w:val="20"/>
          <w:lang w:val="ru-RU"/>
        </w:rPr>
        <w:t>— рыдала она.</w:t>
      </w:r>
    </w:p>
    <w:p w14:paraId="0A9E5A5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удивился меньше, чем ждал Эшенден. Он поглядел на Анастасию с узкогубой, чуть насмешливой улыбкой и потрепал ее по плечу.</w:t>
      </w:r>
    </w:p>
    <w:p w14:paraId="77FB8EAB"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Ну-ну, Далила, возьмите себя в руки. Это вас очень напугало, ведь так? Вы совсем расклеились. У меня будет прострел в плече, если вы и дальше будете орошать его слезами.</w:t>
      </w:r>
    </w:p>
    <w:p w14:paraId="089D2DA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Сцена была забавной и трогательной. Эшенден засмеялся, чувствуя, как в горле у него поднимается комок.</w:t>
      </w:r>
    </w:p>
    <w:p w14:paraId="10EC6EE7"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Когда Анастасия Александровна ушла и они остались одни, мистер Харрингтон погрузился в глубокую задумчивость.</w:t>
      </w:r>
    </w:p>
    <w:p w14:paraId="59675F9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Странные они какие-то, эти русские. Вы знаете, что сделала Далила?</w:t>
      </w:r>
      <w:r w:rsidRPr="00B927EA">
        <w:rPr>
          <w:rFonts w:ascii="Verdana" w:hAnsi="Verdana"/>
          <w:color w:val="000000"/>
          <w:sz w:val="20"/>
        </w:rPr>
        <w:t> </w:t>
      </w:r>
      <w:r w:rsidRPr="00B927EA">
        <w:rPr>
          <w:rFonts w:ascii="Verdana" w:hAnsi="Verdana"/>
          <w:color w:val="000000"/>
          <w:sz w:val="20"/>
          <w:lang w:val="ru-RU"/>
        </w:rPr>
        <w:t>— сказал он внезапно.</w:t>
      </w:r>
      <w:r w:rsidRPr="00B927EA">
        <w:rPr>
          <w:rFonts w:ascii="Verdana" w:hAnsi="Verdana"/>
          <w:color w:val="000000"/>
          <w:sz w:val="20"/>
        </w:rPr>
        <w:t> </w:t>
      </w:r>
      <w:r w:rsidRPr="00B927EA">
        <w:rPr>
          <w:rFonts w:ascii="Verdana" w:hAnsi="Verdana"/>
          <w:color w:val="000000"/>
          <w:sz w:val="20"/>
          <w:lang w:val="ru-RU"/>
        </w:rPr>
        <w:t>— Встала в экипаже посреди улицы и на глазах у всех прохожих сняла с себя панталоны. Разорвала их пополам и одну половину отдала мне, а вторую использовала как бинт. В жизни я не чувствовал себя так нелепо.</w:t>
      </w:r>
    </w:p>
    <w:p w14:paraId="6DCB3597"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Скажите, почему вы решили называть ее Далилой?</w:t>
      </w:r>
      <w:r w:rsidRPr="00B927EA">
        <w:rPr>
          <w:rFonts w:ascii="Verdana" w:hAnsi="Verdana"/>
          <w:color w:val="000000"/>
          <w:sz w:val="20"/>
        </w:rPr>
        <w:t> </w:t>
      </w:r>
      <w:r w:rsidRPr="00B927EA">
        <w:rPr>
          <w:rFonts w:ascii="Verdana" w:hAnsi="Verdana"/>
          <w:color w:val="000000"/>
          <w:sz w:val="20"/>
          <w:lang w:val="ru-RU"/>
        </w:rPr>
        <w:t>— спросил Эшенден с улыбкой.</w:t>
      </w:r>
    </w:p>
    <w:p w14:paraId="27D3C6D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чуть-чуть покраснел.</w:t>
      </w:r>
    </w:p>
    <w:p w14:paraId="0280BA1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Она чарующая женщина, мистер Эшенден. Муж поступил с ней глубоко непорядочно, и, естественно, я проникся к ней сочувствием. Эти русские очень эмоциональны, и я не хотел, чтобы мою симпатию она сочла чем-то иным. Я объяснил ей, что глубоко привязан к миссис Харрингтон.</w:t>
      </w:r>
    </w:p>
    <w:p w14:paraId="1F6EF75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 спутали ли вы Далилу с женой Пентефрия?</w:t>
      </w:r>
      <w:r w:rsidRPr="00B927EA">
        <w:rPr>
          <w:rFonts w:ascii="Verdana" w:hAnsi="Verdana"/>
          <w:color w:val="000000"/>
          <w:sz w:val="20"/>
        </w:rPr>
        <w:t> </w:t>
      </w:r>
      <w:r w:rsidRPr="00B927EA">
        <w:rPr>
          <w:rFonts w:ascii="Verdana" w:hAnsi="Verdana"/>
          <w:color w:val="000000"/>
          <w:sz w:val="20"/>
          <w:lang w:val="ru-RU"/>
        </w:rPr>
        <w:t>— спросил Эшенден.</w:t>
      </w:r>
    </w:p>
    <w:p w14:paraId="7F13A44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 понимаю, что вы подразумеваете, мистер Эшенден,</w:t>
      </w:r>
      <w:r w:rsidRPr="00B927EA">
        <w:rPr>
          <w:rFonts w:ascii="Verdana" w:hAnsi="Verdana"/>
          <w:color w:val="000000"/>
          <w:sz w:val="20"/>
        </w:rPr>
        <w:t> </w:t>
      </w:r>
      <w:r w:rsidRPr="00B927EA">
        <w:rPr>
          <w:rFonts w:ascii="Verdana" w:hAnsi="Verdana"/>
          <w:color w:val="000000"/>
          <w:sz w:val="20"/>
          <w:lang w:val="ru-RU"/>
        </w:rPr>
        <w:t>— ответил мистер Харрингтон.</w:t>
      </w:r>
      <w:r w:rsidRPr="00B927EA">
        <w:rPr>
          <w:rFonts w:ascii="Verdana" w:hAnsi="Verdana"/>
          <w:color w:val="000000"/>
          <w:sz w:val="20"/>
        </w:rPr>
        <w:t> </w:t>
      </w:r>
      <w:r w:rsidRPr="00B927EA">
        <w:rPr>
          <w:rFonts w:ascii="Verdana" w:hAnsi="Verdana"/>
          <w:color w:val="000000"/>
          <w:sz w:val="20"/>
          <w:lang w:val="ru-RU"/>
        </w:rPr>
        <w:t>— Миссис Харрингтон всегда давала мне понять, что для женщин я почти неотразим, а потому я подумал, что, называя нашу милую приятельницу Далилой, я точно покажу свою позицию.</w:t>
      </w:r>
    </w:p>
    <w:p w14:paraId="2F929A0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Мне кажется, мистер Харрингтон, Россия страна не для вас,</w:t>
      </w:r>
      <w:r w:rsidRPr="00B927EA">
        <w:rPr>
          <w:rFonts w:ascii="Verdana" w:hAnsi="Verdana"/>
          <w:color w:val="000000"/>
          <w:sz w:val="20"/>
        </w:rPr>
        <w:t> </w:t>
      </w:r>
      <w:r w:rsidRPr="00B927EA">
        <w:rPr>
          <w:rFonts w:ascii="Verdana" w:hAnsi="Verdana"/>
          <w:color w:val="000000"/>
          <w:sz w:val="20"/>
          <w:lang w:val="ru-RU"/>
        </w:rPr>
        <w:t>— сказал Эшенден, улыбнувшись.</w:t>
      </w:r>
      <w:r w:rsidRPr="00B927EA">
        <w:rPr>
          <w:rFonts w:ascii="Verdana" w:hAnsi="Verdana"/>
          <w:color w:val="000000"/>
          <w:sz w:val="20"/>
        </w:rPr>
        <w:t> </w:t>
      </w:r>
      <w:r w:rsidRPr="00B927EA">
        <w:rPr>
          <w:rFonts w:ascii="Verdana" w:hAnsi="Verdana"/>
          <w:color w:val="000000"/>
          <w:sz w:val="20"/>
          <w:lang w:val="ru-RU"/>
        </w:rPr>
        <w:t>— На вашем месте я бы выбрался отсюда как можно скорее.</w:t>
      </w:r>
    </w:p>
    <w:p w14:paraId="262ADA3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не могу уехать сейчас. Наконец-то мне удалось вырвать у них согласие на наши условия, и на той неделе мы подписываем контракт. Тогда я упакую свой чемодан и уеду.</w:t>
      </w:r>
    </w:p>
    <w:p w14:paraId="5502AFF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будут ли эти подписи хоть чего-нибудь стоить?</w:t>
      </w:r>
      <w:r w:rsidRPr="00B927EA">
        <w:rPr>
          <w:rFonts w:ascii="Verdana" w:hAnsi="Verdana"/>
          <w:color w:val="000000"/>
          <w:sz w:val="20"/>
        </w:rPr>
        <w:t> </w:t>
      </w:r>
      <w:r w:rsidRPr="00B927EA">
        <w:rPr>
          <w:rFonts w:ascii="Verdana" w:hAnsi="Verdana"/>
          <w:color w:val="000000"/>
          <w:sz w:val="20"/>
          <w:lang w:val="ru-RU"/>
        </w:rPr>
        <w:t>— сказал Эшенден.</w:t>
      </w:r>
    </w:p>
    <w:p w14:paraId="6324BEB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Сам он наконец разработал план кампании. Сутки тяжелой работы ушли на то, чтобы составить шифрованную телеграмму, в которой он изложил свои намерения тем, кто послал его в Петроград. Они были одобрены, все необходимые деньги ему обещали. Эшенден понимал, что осуществить что-то он сможет, только если Временное правительство продержится еще три месяца,</w:t>
      </w:r>
      <w:r w:rsidRPr="00B927EA">
        <w:rPr>
          <w:rFonts w:ascii="Verdana" w:hAnsi="Verdana"/>
          <w:color w:val="000000"/>
          <w:sz w:val="20"/>
        </w:rPr>
        <w:t> </w:t>
      </w:r>
      <w:r w:rsidRPr="00B927EA">
        <w:rPr>
          <w:rFonts w:ascii="Verdana" w:hAnsi="Verdana"/>
          <w:color w:val="000000"/>
          <w:sz w:val="20"/>
          <w:lang w:val="ru-RU"/>
        </w:rPr>
        <w:t>— но на носу была зима, а продовольствия с каждым днем становилось все меньше. Армия бунтовала. Народ требовал мира. Каждый вечер Эшенден выпивал в «Европе» чашку шоколада с профессором</w:t>
      </w:r>
      <w:r w:rsidRPr="00B927EA">
        <w:rPr>
          <w:rFonts w:ascii="Verdana" w:hAnsi="Verdana"/>
          <w:color w:val="000000"/>
          <w:sz w:val="20"/>
        </w:rPr>
        <w:t> </w:t>
      </w:r>
      <w:r w:rsidRPr="00B927EA">
        <w:rPr>
          <w:rFonts w:ascii="Verdana" w:hAnsi="Verdana"/>
          <w:color w:val="000000"/>
          <w:sz w:val="20"/>
          <w:lang w:val="ru-RU"/>
        </w:rPr>
        <w:t xml:space="preserve">З. и обсуждал с ним, как лучше всего использовать преданных ему чехов. Анастасия Александровна нашла Эшендену укромную квартиру, где он </w:t>
      </w:r>
      <w:r w:rsidRPr="00B927EA">
        <w:rPr>
          <w:rFonts w:ascii="Verdana" w:hAnsi="Verdana"/>
          <w:color w:val="000000"/>
          <w:sz w:val="20"/>
          <w:lang w:val="ru-RU"/>
        </w:rPr>
        <w:lastRenderedPageBreak/>
        <w:t>встречался с самыми разными людьми. Составлялись планы. Принимались меры. Эшенден доказывал, убеждал, обещал. Ему приходилось преодолевать колебания одного и бороться с фатализмом другого. Ему приходилось решать, кто полон решимости, а кто самодоволен, кто честен, а кто слабоволен. Ему приходилось проглатывать раздражение на русское многословие. Ему приходилось сохранять терпение с людьми, которые готовы были говорить о чем угодно, лишь бы не о деле. Ему приходилось сочувственно выслушивать бешеные тирады и бахвальство. Ему приходилось остерегаться предательства. Ему приходилось льстить самолюбию дураков и обороняться от алчности честолюбцев. А время не ждало. Слухи о деятельности большевиков становились все грознее, все многочисленнее. Керенский панически метался, как перепуганная курица.</w:t>
      </w:r>
    </w:p>
    <w:p w14:paraId="13B455B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Затем грянул гром. В ночь на 7 ноября 1917 года большевики подняли восстание, министров Керенского арестовали, и Зимний дворец разгромила толпа. Бразды правления были подхвачены Лениным и Троцким.</w:t>
      </w:r>
    </w:p>
    <w:p w14:paraId="0849C11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пришла в номер к Эшендену рано утром. Эшенден зашифровывал телеграмму. Ночь он провел на ногах</w:t>
      </w:r>
      <w:r w:rsidRPr="00B927EA">
        <w:rPr>
          <w:rFonts w:ascii="Verdana" w:hAnsi="Verdana"/>
          <w:color w:val="000000"/>
          <w:sz w:val="20"/>
        </w:rPr>
        <w:t> </w:t>
      </w:r>
      <w:r w:rsidRPr="00B927EA">
        <w:rPr>
          <w:rFonts w:ascii="Verdana" w:hAnsi="Verdana"/>
          <w:color w:val="000000"/>
          <w:sz w:val="20"/>
          <w:lang w:val="ru-RU"/>
        </w:rPr>
        <w:t>— сначала в Смольном, потом в Зимнем дворце. И падал от усталости. Лицо у нее было бледным, блестящие карие глаза</w:t>
      </w:r>
      <w:r w:rsidRPr="00B927EA">
        <w:rPr>
          <w:rFonts w:ascii="Verdana" w:hAnsi="Verdana"/>
          <w:color w:val="000000"/>
          <w:sz w:val="20"/>
        </w:rPr>
        <w:t> </w:t>
      </w:r>
      <w:r w:rsidRPr="00B927EA">
        <w:rPr>
          <w:rFonts w:ascii="Verdana" w:hAnsi="Verdana"/>
          <w:color w:val="000000"/>
          <w:sz w:val="20"/>
          <w:lang w:val="ru-RU"/>
        </w:rPr>
        <w:t>— полны трагизма.</w:t>
      </w:r>
    </w:p>
    <w:p w14:paraId="1080BD1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слышали?</w:t>
      </w:r>
      <w:r w:rsidRPr="00B927EA">
        <w:rPr>
          <w:rFonts w:ascii="Verdana" w:hAnsi="Verdana"/>
          <w:color w:val="000000"/>
          <w:sz w:val="20"/>
        </w:rPr>
        <w:t> </w:t>
      </w:r>
      <w:r w:rsidRPr="00B927EA">
        <w:rPr>
          <w:rFonts w:ascii="Verdana" w:hAnsi="Verdana"/>
          <w:color w:val="000000"/>
          <w:sz w:val="20"/>
          <w:lang w:val="ru-RU"/>
        </w:rPr>
        <w:t>— спросила она у Эшендена.</w:t>
      </w:r>
    </w:p>
    <w:p w14:paraId="35E2BDE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 кивнул.</w:t>
      </w:r>
    </w:p>
    <w:p w14:paraId="569BF047"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Для них все кончено. Говорят, Керенский бежал. Они даже не пытались сопротивляться.</w:t>
      </w:r>
      <w:r w:rsidRPr="00B927EA">
        <w:rPr>
          <w:rFonts w:ascii="Verdana" w:hAnsi="Verdana"/>
          <w:color w:val="000000"/>
          <w:sz w:val="20"/>
        </w:rPr>
        <w:t> </w:t>
      </w:r>
      <w:r w:rsidRPr="00B927EA">
        <w:rPr>
          <w:rFonts w:ascii="Verdana" w:hAnsi="Verdana"/>
          <w:color w:val="000000"/>
          <w:sz w:val="20"/>
          <w:lang w:val="ru-RU"/>
        </w:rPr>
        <w:t>— Ее охватила ярость.</w:t>
      </w:r>
      <w:r w:rsidRPr="00B927EA">
        <w:rPr>
          <w:rFonts w:ascii="Verdana" w:hAnsi="Verdana"/>
          <w:color w:val="000000"/>
          <w:sz w:val="20"/>
        </w:rPr>
        <w:t> </w:t>
      </w:r>
      <w:r w:rsidRPr="00B927EA">
        <w:rPr>
          <w:rFonts w:ascii="Verdana" w:hAnsi="Verdana"/>
          <w:color w:val="000000"/>
          <w:sz w:val="20"/>
          <w:lang w:val="ru-RU"/>
        </w:rPr>
        <w:t>— Шут!</w:t>
      </w:r>
      <w:r w:rsidRPr="00B927EA">
        <w:rPr>
          <w:rFonts w:ascii="Verdana" w:hAnsi="Verdana"/>
          <w:color w:val="000000"/>
          <w:sz w:val="20"/>
        </w:rPr>
        <w:t> </w:t>
      </w:r>
      <w:r w:rsidRPr="00B927EA">
        <w:rPr>
          <w:rFonts w:ascii="Verdana" w:hAnsi="Verdana"/>
          <w:color w:val="000000"/>
          <w:sz w:val="20"/>
          <w:lang w:val="ru-RU"/>
        </w:rPr>
        <w:t>— взвизгнула она.</w:t>
      </w:r>
    </w:p>
    <w:p w14:paraId="375DB7D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В дверь постучали, и Анастасия Александровна оглянулась на нее с испугом.</w:t>
      </w:r>
    </w:p>
    <w:p w14:paraId="2161DFF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знаете, большевики составили список тех, кого намерены расстрелять. Моя фамилия включена в него. А может быть, и ваша.</w:t>
      </w:r>
    </w:p>
    <w:p w14:paraId="42D8BC3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Если это они и если они хотят войти, им достаточно повернуть ручку,</w:t>
      </w:r>
      <w:r w:rsidRPr="00B927EA">
        <w:rPr>
          <w:rFonts w:ascii="Verdana" w:hAnsi="Verdana"/>
          <w:color w:val="000000"/>
          <w:sz w:val="20"/>
        </w:rPr>
        <w:t> </w:t>
      </w:r>
      <w:r w:rsidRPr="00B927EA">
        <w:rPr>
          <w:rFonts w:ascii="Verdana" w:hAnsi="Verdana"/>
          <w:color w:val="000000"/>
          <w:sz w:val="20"/>
          <w:lang w:val="ru-RU"/>
        </w:rPr>
        <w:t>— сказал Эшенден с улыбкой, но у него неприятно засосало под ложечкой.</w:t>
      </w:r>
      <w:r w:rsidRPr="00B927EA">
        <w:rPr>
          <w:rFonts w:ascii="Verdana" w:hAnsi="Verdana"/>
          <w:color w:val="000000"/>
          <w:sz w:val="20"/>
        </w:rPr>
        <w:t> </w:t>
      </w:r>
      <w:r w:rsidRPr="00B927EA">
        <w:rPr>
          <w:rFonts w:ascii="Verdana" w:hAnsi="Verdana"/>
          <w:color w:val="000000"/>
          <w:sz w:val="20"/>
          <w:lang w:val="ru-RU"/>
        </w:rPr>
        <w:t>— Войдите!</w:t>
      </w:r>
    </w:p>
    <w:p w14:paraId="0FB8CB5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Дверь отворилась, и вошел мистер Харрингтон. В коротком черном сюртуке и полосатых брюках, начищенных ботинках и котелке на лысой голове, он, как всегда, выглядел очень щеголевато. Котелок он снял, едва увидел Анастасию Александровну.</w:t>
      </w:r>
    </w:p>
    <w:p w14:paraId="3F5DA824"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 думал застать вас здесь так рано! Я заглянул к вам по дороге, хотел сообщить вам мои новости. Я хотел рассказать вам вчера вечером и не смог. Вы не пришли к обеду.</w:t>
      </w:r>
    </w:p>
    <w:p w14:paraId="0708374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 я был на митинге,</w:t>
      </w:r>
      <w:r w:rsidRPr="00B927EA">
        <w:rPr>
          <w:rFonts w:ascii="Verdana" w:hAnsi="Verdana"/>
          <w:color w:val="000000"/>
          <w:sz w:val="20"/>
        </w:rPr>
        <w:t> </w:t>
      </w:r>
      <w:r w:rsidRPr="00B927EA">
        <w:rPr>
          <w:rFonts w:ascii="Verdana" w:hAnsi="Verdana"/>
          <w:color w:val="000000"/>
          <w:sz w:val="20"/>
          <w:lang w:val="ru-RU"/>
        </w:rPr>
        <w:t>— сказал Эшенден.</w:t>
      </w:r>
    </w:p>
    <w:p w14:paraId="613CB21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оба должны меня поздравить: вчера я получил все подписи, и мое дело завершено.</w:t>
      </w:r>
    </w:p>
    <w:p w14:paraId="7088473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сиял на них улыбкой, полной тихого довольства, и выпятил грудь, как бантамский петух, разогнавший всех соперников. Анастасия Александровна разразилась истерическим смехом, и он посмотрел на нее с недоумением.</w:t>
      </w:r>
    </w:p>
    <w:p w14:paraId="3721BBD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Далила, что с вами?</w:t>
      </w:r>
      <w:r w:rsidRPr="00B927EA">
        <w:rPr>
          <w:rFonts w:ascii="Verdana" w:hAnsi="Verdana"/>
          <w:color w:val="000000"/>
          <w:sz w:val="20"/>
        </w:rPr>
        <w:t> </w:t>
      </w:r>
      <w:r w:rsidRPr="00B927EA">
        <w:rPr>
          <w:rFonts w:ascii="Verdana" w:hAnsi="Verdana"/>
          <w:color w:val="000000"/>
          <w:sz w:val="20"/>
          <w:lang w:val="ru-RU"/>
        </w:rPr>
        <w:t>— спросил он.</w:t>
      </w:r>
    </w:p>
    <w:p w14:paraId="242EED8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хохотала, пока у нее из глаз не потекли слезы, а тогда она зарыдала. Эшенден объяснил:</w:t>
      </w:r>
    </w:p>
    <w:p w14:paraId="375A70FD"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Большевики свергли правительство. Министры Керенского в тюрьме. Большевики собираются пролить кровь. Далила говорит, что ее фамилия значится в списке. Ваш министр подписал вчера ваш контракт, так как понимал, что это ни малейшего значения не имеет. Ваши контракты не стоят ничего. Большевики намерены заключить мир с Германией как можно скорее.</w:t>
      </w:r>
    </w:p>
    <w:p w14:paraId="23AD6EC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овладела собой с той же внезапностью, с какой дала волю слезам.</w:t>
      </w:r>
    </w:p>
    <w:p w14:paraId="4F80A6F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Вам лучше уехать из России немедленно, мистер Харрингтон. Теперь это не место для иностранцев, и вполне вероятно, что через несколько дней вам это уже не удастся.</w:t>
      </w:r>
    </w:p>
    <w:p w14:paraId="1591E1D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переводил взгляд с нее на Эшендена и обратно.</w:t>
      </w:r>
    </w:p>
    <w:p w14:paraId="1891D0F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О-о!</w:t>
      </w:r>
      <w:r w:rsidRPr="00B927EA">
        <w:rPr>
          <w:rFonts w:ascii="Verdana" w:hAnsi="Verdana"/>
          <w:color w:val="000000"/>
          <w:sz w:val="20"/>
        </w:rPr>
        <w:t> </w:t>
      </w:r>
      <w:r w:rsidRPr="00B927EA">
        <w:rPr>
          <w:rFonts w:ascii="Verdana" w:hAnsi="Verdana"/>
          <w:color w:val="000000"/>
          <w:sz w:val="20"/>
          <w:lang w:val="ru-RU"/>
        </w:rPr>
        <w:t>— сказал он.</w:t>
      </w:r>
      <w:r w:rsidRPr="00B927EA">
        <w:rPr>
          <w:rFonts w:ascii="Verdana" w:hAnsi="Verdana"/>
          <w:color w:val="000000"/>
          <w:sz w:val="20"/>
        </w:rPr>
        <w:t> </w:t>
      </w:r>
      <w:r w:rsidRPr="00B927EA">
        <w:rPr>
          <w:rFonts w:ascii="Verdana" w:hAnsi="Verdana"/>
          <w:color w:val="000000"/>
          <w:sz w:val="20"/>
          <w:lang w:val="ru-RU"/>
        </w:rPr>
        <w:t>— О-о!</w:t>
      </w:r>
      <w:r w:rsidRPr="00B927EA">
        <w:rPr>
          <w:rFonts w:ascii="Verdana" w:hAnsi="Verdana"/>
          <w:color w:val="000000"/>
          <w:sz w:val="20"/>
        </w:rPr>
        <w:t> </w:t>
      </w:r>
      <w:r w:rsidRPr="00B927EA">
        <w:rPr>
          <w:rFonts w:ascii="Verdana" w:hAnsi="Verdana"/>
          <w:color w:val="000000"/>
          <w:sz w:val="20"/>
          <w:lang w:val="ru-RU"/>
        </w:rPr>
        <w:t>— Восклицание это было явно неадекватным.</w:t>
      </w:r>
      <w:r w:rsidRPr="00B927EA">
        <w:rPr>
          <w:rFonts w:ascii="Verdana" w:hAnsi="Verdana"/>
          <w:color w:val="000000"/>
          <w:sz w:val="20"/>
        </w:rPr>
        <w:t> </w:t>
      </w:r>
      <w:r w:rsidRPr="00B927EA">
        <w:rPr>
          <w:rFonts w:ascii="Verdana" w:hAnsi="Verdana"/>
          <w:color w:val="000000"/>
          <w:sz w:val="20"/>
          <w:lang w:val="ru-RU"/>
        </w:rPr>
        <w:t>— Вы говорите мне, что русский министр просто меня дурачил?</w:t>
      </w:r>
    </w:p>
    <w:p w14:paraId="2D0A881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Эшенден пожал плечами.</w:t>
      </w:r>
    </w:p>
    <w:p w14:paraId="0813DDE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lastRenderedPageBreak/>
        <w:t>—</w:t>
      </w:r>
      <w:r w:rsidRPr="00B927EA">
        <w:rPr>
          <w:rFonts w:ascii="Verdana" w:hAnsi="Verdana"/>
          <w:color w:val="000000"/>
          <w:sz w:val="20"/>
        </w:rPr>
        <w:t> </w:t>
      </w:r>
      <w:r w:rsidRPr="00B927EA">
        <w:rPr>
          <w:rFonts w:ascii="Verdana" w:hAnsi="Verdana"/>
          <w:color w:val="000000"/>
          <w:sz w:val="20"/>
          <w:lang w:val="ru-RU"/>
        </w:rPr>
        <w:t>Кто может знать, о чем он думал? Возможно, у него сильно развито чувство юмора и ему показалось забавным подписать контракт на пятьдесят миллионов долларов вчера вечером, зная, что сегодня утром его вполне могут поставить к стенке и расстрелять. Анастасия Александровна права, мистер Харрингтон. Садитесь на первый же поезд, который доставит вас в Швецию.</w:t>
      </w:r>
    </w:p>
    <w:p w14:paraId="7D35CBC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Ну а вы?</w:t>
      </w:r>
    </w:p>
    <w:p w14:paraId="13D8573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Мне здесь больше делать нечего. Я запрашиваю инструкций и уеду, как только получу указания. Большевики нас опередили, и людям, с которыми я работал, теперь остается думать только о том, как спасти свою жизнь.</w:t>
      </w:r>
    </w:p>
    <w:p w14:paraId="6D9751A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Утром расстреляли Бориса Петровича,</w:t>
      </w:r>
      <w:r w:rsidRPr="00B927EA">
        <w:rPr>
          <w:rFonts w:ascii="Verdana" w:hAnsi="Verdana"/>
          <w:color w:val="000000"/>
          <w:sz w:val="20"/>
        </w:rPr>
        <w:t> </w:t>
      </w:r>
      <w:r w:rsidRPr="00B927EA">
        <w:rPr>
          <w:rFonts w:ascii="Verdana" w:hAnsi="Verdana"/>
          <w:color w:val="000000"/>
          <w:sz w:val="20"/>
          <w:lang w:val="ru-RU"/>
        </w:rPr>
        <w:t>— хмуро сказала Анастасия Александровна.</w:t>
      </w:r>
    </w:p>
    <w:p w14:paraId="6124E1C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Они поглядели на мистера Харрингтона, но он уставился в пол. Он так гордился своим успехом! И теперь весь обмяк, как пробитый воздушный шар. Но через минуту поднял голову и чуть-чуть улыбнулся Анастасии Александровне. Эшенден впервые заметил, какой привлекательной и доброй была его улыбка. В ней было что-то обезоруживающее.</w:t>
      </w:r>
    </w:p>
    <w:p w14:paraId="5EF6E61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Если большевики гонятся за вами, Далила, так не лучше ли вам будет уехать со мной? Я о вас позабочусь, а если вы решите поехать в Америку, я убежден, что миссис Харрингтон сделает для вас все, что в ее силах.</w:t>
      </w:r>
    </w:p>
    <w:p w14:paraId="40E6B74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Представляю лицо миссис Харрингтон, если вы явитесь в Филадельфию под руку с русской беженкой,</w:t>
      </w:r>
      <w:r w:rsidRPr="00B927EA">
        <w:rPr>
          <w:rFonts w:ascii="Verdana" w:hAnsi="Verdana"/>
          <w:color w:val="000000"/>
          <w:sz w:val="20"/>
        </w:rPr>
        <w:t> </w:t>
      </w:r>
      <w:r w:rsidRPr="00B927EA">
        <w:rPr>
          <w:rFonts w:ascii="Verdana" w:hAnsi="Verdana"/>
          <w:color w:val="000000"/>
          <w:sz w:val="20"/>
          <w:lang w:val="ru-RU"/>
        </w:rPr>
        <w:t>— засмеялась Анастасия Александровна.</w:t>
      </w:r>
      <w:r w:rsidRPr="00B927EA">
        <w:rPr>
          <w:rFonts w:ascii="Verdana" w:hAnsi="Verdana"/>
          <w:color w:val="000000"/>
          <w:sz w:val="20"/>
        </w:rPr>
        <w:t> </w:t>
      </w:r>
      <w:r w:rsidRPr="00B927EA">
        <w:rPr>
          <w:rFonts w:ascii="Verdana" w:hAnsi="Verdana"/>
          <w:color w:val="000000"/>
          <w:sz w:val="20"/>
          <w:lang w:val="ru-RU"/>
        </w:rPr>
        <w:t>— Боюсь, это потребует больше объяснений, чем вам под силу. Нет, я останусь здесь.</w:t>
      </w:r>
    </w:p>
    <w:p w14:paraId="6E13243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если вам угрожает опасность?</w:t>
      </w:r>
    </w:p>
    <w:p w14:paraId="6F606B7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русская. Мое место здесь. Я не покину родину, когда родина особенно нуждается во мне.</w:t>
      </w:r>
    </w:p>
    <w:p w14:paraId="610814F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Далила, это чушь,</w:t>
      </w:r>
      <w:r w:rsidRPr="00B927EA">
        <w:rPr>
          <w:rFonts w:ascii="Verdana" w:hAnsi="Verdana"/>
          <w:color w:val="000000"/>
          <w:sz w:val="20"/>
        </w:rPr>
        <w:t> </w:t>
      </w:r>
      <w:r w:rsidRPr="00B927EA">
        <w:rPr>
          <w:rFonts w:ascii="Verdana" w:hAnsi="Verdana"/>
          <w:color w:val="000000"/>
          <w:sz w:val="20"/>
          <w:lang w:val="ru-RU"/>
        </w:rPr>
        <w:t>— очень тихо сказал мистер Харрингтон.</w:t>
      </w:r>
    </w:p>
    <w:p w14:paraId="0E18318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говорила с глубоким чувством, но теперь вздрогнула и бросила на него насмешливый взгляд.</w:t>
      </w:r>
    </w:p>
    <w:p w14:paraId="512FCE1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Знаю, Самсон,</w:t>
      </w:r>
      <w:r w:rsidRPr="00B927EA">
        <w:rPr>
          <w:rFonts w:ascii="Verdana" w:hAnsi="Verdana"/>
          <w:color w:val="000000"/>
          <w:sz w:val="20"/>
        </w:rPr>
        <w:t> </w:t>
      </w:r>
      <w:r w:rsidRPr="00B927EA">
        <w:rPr>
          <w:rFonts w:ascii="Verdana" w:hAnsi="Verdana"/>
          <w:color w:val="000000"/>
          <w:sz w:val="20"/>
          <w:lang w:val="ru-RU"/>
        </w:rPr>
        <w:t>— ответила она.</w:t>
      </w:r>
      <w:r w:rsidRPr="00B927EA">
        <w:rPr>
          <w:rFonts w:ascii="Verdana" w:hAnsi="Verdana"/>
          <w:color w:val="000000"/>
          <w:sz w:val="20"/>
        </w:rPr>
        <w:t> </w:t>
      </w:r>
      <w:r w:rsidRPr="00B927EA">
        <w:rPr>
          <w:rFonts w:ascii="Verdana" w:hAnsi="Verdana"/>
          <w:color w:val="000000"/>
          <w:sz w:val="20"/>
          <w:lang w:val="ru-RU"/>
        </w:rPr>
        <w:t>— Откровенно говоря, я думаю, нас всех ждет черт знает что. Одному Богу известно, во что это все выльется, но я хочу присутствовать. И за миллион ни от единой секунды не откажусь.</w:t>
      </w:r>
    </w:p>
    <w:p w14:paraId="320168D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покачал головой.</w:t>
      </w:r>
    </w:p>
    <w:p w14:paraId="7B1F29C9"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Любопытство</w:t>
      </w:r>
      <w:r w:rsidRPr="00B927EA">
        <w:rPr>
          <w:rFonts w:ascii="Verdana" w:hAnsi="Verdana"/>
          <w:color w:val="000000"/>
          <w:sz w:val="20"/>
        </w:rPr>
        <w:t> </w:t>
      </w:r>
      <w:r w:rsidRPr="00B927EA">
        <w:rPr>
          <w:rFonts w:ascii="Verdana" w:hAnsi="Verdana"/>
          <w:color w:val="000000"/>
          <w:sz w:val="20"/>
          <w:lang w:val="ru-RU"/>
        </w:rPr>
        <w:t>— проклятие вашего пола, Далила,</w:t>
      </w:r>
      <w:r w:rsidRPr="00B927EA">
        <w:rPr>
          <w:rFonts w:ascii="Verdana" w:hAnsi="Verdana"/>
          <w:color w:val="000000"/>
          <w:sz w:val="20"/>
        </w:rPr>
        <w:t> </w:t>
      </w:r>
      <w:r w:rsidRPr="00B927EA">
        <w:rPr>
          <w:rFonts w:ascii="Verdana" w:hAnsi="Verdana"/>
          <w:color w:val="000000"/>
          <w:sz w:val="20"/>
          <w:lang w:val="ru-RU"/>
        </w:rPr>
        <w:t>— сказал он.</w:t>
      </w:r>
    </w:p>
    <w:p w14:paraId="7592FAA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Идите, соберите ваши вещи, мистер Харрингтон,</w:t>
      </w:r>
      <w:r w:rsidRPr="00B927EA">
        <w:rPr>
          <w:rFonts w:ascii="Verdana" w:hAnsi="Verdana"/>
          <w:color w:val="000000"/>
          <w:sz w:val="20"/>
        </w:rPr>
        <w:t> </w:t>
      </w:r>
      <w:r w:rsidRPr="00B927EA">
        <w:rPr>
          <w:rFonts w:ascii="Verdana" w:hAnsi="Verdana"/>
          <w:color w:val="000000"/>
          <w:sz w:val="20"/>
          <w:lang w:val="ru-RU"/>
        </w:rPr>
        <w:t>— сказал Эшенден улыбаясь,</w:t>
      </w:r>
      <w:r w:rsidRPr="00B927EA">
        <w:rPr>
          <w:rFonts w:ascii="Verdana" w:hAnsi="Verdana"/>
          <w:color w:val="000000"/>
          <w:sz w:val="20"/>
        </w:rPr>
        <w:t> </w:t>
      </w:r>
      <w:r w:rsidRPr="00B927EA">
        <w:rPr>
          <w:rFonts w:ascii="Verdana" w:hAnsi="Verdana"/>
          <w:color w:val="000000"/>
          <w:sz w:val="20"/>
          <w:lang w:val="ru-RU"/>
        </w:rPr>
        <w:t>— и мы отвезем вас на вокзал. Поезд будут брать штурмом.</w:t>
      </w:r>
    </w:p>
    <w:p w14:paraId="22A5E10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Ну, хорошо, я уеду. И с удовольствием. Я здесь за все это время ни разу прилично не поел, и я пошел на то, о чем даже помыслить не мог</w:t>
      </w:r>
      <w:r w:rsidRPr="00B927EA">
        <w:rPr>
          <w:rFonts w:ascii="Verdana" w:hAnsi="Verdana"/>
          <w:color w:val="000000"/>
          <w:sz w:val="20"/>
        </w:rPr>
        <w:t> </w:t>
      </w:r>
      <w:r w:rsidRPr="00B927EA">
        <w:rPr>
          <w:rFonts w:ascii="Verdana" w:hAnsi="Verdana"/>
          <w:color w:val="000000"/>
          <w:sz w:val="20"/>
          <w:lang w:val="ru-RU"/>
        </w:rPr>
        <w:t>— пил кофе без сахара, а когда мне выпадала удача и я получал ломтик ржаного хлеба, то был вынужден есть его без масла. Миссис Харрингтон просто не поверит, что мне пришлось перенести. Этой стране требуется организованность.</w:t>
      </w:r>
    </w:p>
    <w:p w14:paraId="50B5E09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Когда он оставил их вдвоем, Эшенден и Анастасия Александровна начали обсуждать положение. Эшенден был расстроен, потому что все его тщательно разработанные планы оказались лишними, но Анастасия Александровна горела возбуждением и гадала вслух, чем кончится эта новая революция. Она напускала на себя очень серьезный вид, но в глубине души видела во всем этом увлекательную игру. Она жаждала все новых и новых событий. Тут в дверь снова постучали, но Эшенден не успел открыть рот, как в номер ворвался мистер Харрингтон.</w:t>
      </w:r>
    </w:p>
    <w:p w14:paraId="6C75088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Нет, обслуживание в этом отеле из рук вон!</w:t>
      </w:r>
      <w:r w:rsidRPr="00B927EA">
        <w:rPr>
          <w:rFonts w:ascii="Verdana" w:hAnsi="Verdana"/>
          <w:color w:val="000000"/>
          <w:sz w:val="20"/>
        </w:rPr>
        <w:t> </w:t>
      </w:r>
      <w:r w:rsidRPr="00B927EA">
        <w:rPr>
          <w:rFonts w:ascii="Verdana" w:hAnsi="Verdana"/>
          <w:color w:val="000000"/>
          <w:sz w:val="20"/>
          <w:lang w:val="ru-RU"/>
        </w:rPr>
        <w:t>— возмущенно вскричал он.</w:t>
      </w:r>
      <w:r w:rsidRPr="00B927EA">
        <w:rPr>
          <w:rFonts w:ascii="Verdana" w:hAnsi="Verdana"/>
          <w:color w:val="000000"/>
          <w:sz w:val="20"/>
        </w:rPr>
        <w:t> </w:t>
      </w:r>
      <w:r w:rsidRPr="00B927EA">
        <w:rPr>
          <w:rFonts w:ascii="Verdana" w:hAnsi="Verdana"/>
          <w:color w:val="000000"/>
          <w:sz w:val="20"/>
          <w:lang w:val="ru-RU"/>
        </w:rPr>
        <w:t>— Я звоню пятнадцать минут, и никакого внимания!</w:t>
      </w:r>
    </w:p>
    <w:p w14:paraId="60D4BB1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Обслуживание?</w:t>
      </w:r>
      <w:r w:rsidRPr="00B927EA">
        <w:rPr>
          <w:rFonts w:ascii="Verdana" w:hAnsi="Verdana"/>
          <w:color w:val="000000"/>
          <w:sz w:val="20"/>
        </w:rPr>
        <w:t> </w:t>
      </w:r>
      <w:r w:rsidRPr="00B927EA">
        <w:rPr>
          <w:rFonts w:ascii="Verdana" w:hAnsi="Verdana"/>
          <w:color w:val="000000"/>
          <w:sz w:val="20"/>
          <w:lang w:val="ru-RU"/>
        </w:rPr>
        <w:t>— воскликнула Анастасия Александровна.</w:t>
      </w:r>
      <w:r w:rsidRPr="00B927EA">
        <w:rPr>
          <w:rFonts w:ascii="Verdana" w:hAnsi="Verdana"/>
          <w:color w:val="000000"/>
          <w:sz w:val="20"/>
        </w:rPr>
        <w:t> </w:t>
      </w:r>
      <w:r w:rsidRPr="00B927EA">
        <w:rPr>
          <w:rFonts w:ascii="Verdana" w:hAnsi="Verdana"/>
          <w:color w:val="000000"/>
          <w:sz w:val="20"/>
          <w:lang w:val="ru-RU"/>
        </w:rPr>
        <w:t>— Так ведь вся прислуга разбежалась.</w:t>
      </w:r>
    </w:p>
    <w:p w14:paraId="5C1A6D6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Но мне нужно белье, которое я отдал в стирку. Его обещали доставить еще вчера.</w:t>
      </w:r>
    </w:p>
    <w:p w14:paraId="7CE3A82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Боюсь, теперь у вас нет никаких шансов его получить,</w:t>
      </w:r>
      <w:r w:rsidRPr="00B927EA">
        <w:rPr>
          <w:rFonts w:ascii="Verdana" w:hAnsi="Verdana"/>
          <w:color w:val="000000"/>
          <w:sz w:val="20"/>
        </w:rPr>
        <w:t> </w:t>
      </w:r>
      <w:r w:rsidRPr="00B927EA">
        <w:rPr>
          <w:rFonts w:ascii="Verdana" w:hAnsi="Verdana"/>
          <w:color w:val="000000"/>
          <w:sz w:val="20"/>
          <w:lang w:val="ru-RU"/>
        </w:rPr>
        <w:t>— сказал Эшенден.</w:t>
      </w:r>
    </w:p>
    <w:p w14:paraId="44B813E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не поеду без своего белья. Четыре рубашки, два комплекта нижнего белья, пижама и четыре воротничка. Носовые платки и носки я стираю в номере сам. Мне нужно мое белье, и без него я из отеля не уйду.</w:t>
      </w:r>
    </w:p>
    <w:p w14:paraId="64DF5B8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lastRenderedPageBreak/>
        <w:t>—</w:t>
      </w:r>
      <w:r w:rsidRPr="00B927EA">
        <w:rPr>
          <w:rFonts w:ascii="Verdana" w:hAnsi="Verdana"/>
          <w:color w:val="000000"/>
          <w:sz w:val="20"/>
        </w:rPr>
        <w:t> </w:t>
      </w:r>
      <w:r w:rsidRPr="00B927EA">
        <w:rPr>
          <w:rFonts w:ascii="Verdana" w:hAnsi="Verdana"/>
          <w:color w:val="000000"/>
          <w:sz w:val="20"/>
          <w:lang w:val="ru-RU"/>
        </w:rPr>
        <w:t>Не валяйте дурака!</w:t>
      </w:r>
      <w:r w:rsidRPr="00B927EA">
        <w:rPr>
          <w:rFonts w:ascii="Verdana" w:hAnsi="Verdana"/>
          <w:color w:val="000000"/>
          <w:sz w:val="20"/>
        </w:rPr>
        <w:t> </w:t>
      </w:r>
      <w:r w:rsidRPr="00B927EA">
        <w:rPr>
          <w:rFonts w:ascii="Verdana" w:hAnsi="Verdana"/>
          <w:color w:val="000000"/>
          <w:sz w:val="20"/>
          <w:lang w:val="ru-RU"/>
        </w:rPr>
        <w:t>— воскликнул Эшенден.</w:t>
      </w:r>
      <w:r w:rsidRPr="00B927EA">
        <w:rPr>
          <w:rFonts w:ascii="Verdana" w:hAnsi="Verdana"/>
          <w:color w:val="000000"/>
          <w:sz w:val="20"/>
        </w:rPr>
        <w:t> </w:t>
      </w:r>
      <w:r w:rsidRPr="00B927EA">
        <w:rPr>
          <w:rFonts w:ascii="Verdana" w:hAnsi="Verdana"/>
          <w:color w:val="000000"/>
          <w:sz w:val="20"/>
          <w:lang w:val="ru-RU"/>
        </w:rPr>
        <w:t>— Вы должны выбраться отсюда, пока это еще возможно. Раз за вашим бельем некого послать, вам придется уехать без него.</w:t>
      </w:r>
    </w:p>
    <w:p w14:paraId="67C6499D"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Прошу прощения, сэр, ничего подобного я не сделаю. Я схожу за ним сам. Я натерпелся достаточно в этой стране и не намерен бросать здесь четыре отличные рубашки, чтобы их носили орды чумазых большевиков. Нет, сэр, пока я не получу моего белья, из России я не уеду!</w:t>
      </w:r>
    </w:p>
    <w:p w14:paraId="3D02FF8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на мгновение уставилась в пол, а потом с легкой улыбкой подняла глаза. Эшендену показалось, что бессмысленное упрямство мистера Харрингтона нашло в ней какой-то отклик. На свой русский лад она поняла, что мистер Харрингтон никак не может уехать из Петрограда без своего белья. Его настойчивость возвела это белье в символ.</w:t>
      </w:r>
    </w:p>
    <w:p w14:paraId="3710A7D1"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спущусь вниз и постараюсь найти кого-нибудь, кто знает адрес прачечной, и если это мне удастся, схожу туда с вами, и вы сможете забрать свое белье.</w:t>
      </w:r>
    </w:p>
    <w:p w14:paraId="1502E05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оттаял. Он ответил со своей ласковой, обезоруживающей улыбкой:</w:t>
      </w:r>
    </w:p>
    <w:p w14:paraId="2A65DE5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Вы очень любезны, Далила. И не имеет значения, готово оно или нет. Я возьму его в любом виде.</w:t>
      </w:r>
    </w:p>
    <w:p w14:paraId="210ED2C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вышла из номера.</w:t>
      </w:r>
    </w:p>
    <w:p w14:paraId="50B8A76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Ну, так что же вы думаете о России и о русских теперь?</w:t>
      </w:r>
      <w:r w:rsidRPr="00B927EA">
        <w:rPr>
          <w:rFonts w:ascii="Verdana" w:hAnsi="Verdana"/>
          <w:color w:val="000000"/>
          <w:sz w:val="20"/>
        </w:rPr>
        <w:t> </w:t>
      </w:r>
      <w:r w:rsidRPr="00B927EA">
        <w:rPr>
          <w:rFonts w:ascii="Verdana" w:hAnsi="Verdana"/>
          <w:color w:val="000000"/>
          <w:sz w:val="20"/>
          <w:lang w:val="ru-RU"/>
        </w:rPr>
        <w:t>— осведомился мистер Харрингтон у Эшендена.</w:t>
      </w:r>
    </w:p>
    <w:p w14:paraId="56FA2FF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сыт ими по горло. Я сыт по горло Толстым, сыт по горло Тургеневым и Достоевским, сыт по горло Чеховым. Я сыт по горло интеллигенцией. Я стосковался по людям, которые не меняют своих намерений каждые две минуты, которые, обещая, не забывают о своем обещании час спустя, на чье слово можно положиться; меня тошнит от красивых фраз, от краснобайства и позерства...</w:t>
      </w:r>
    </w:p>
    <w:p w14:paraId="570E2C7B"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Эшенден, заразившись местной болезнью, собирался произнести речь, но его перебил дробный звук, словно на барабан бросили горсть горошин. В городе, окутанном непривычной тишиной, он прозвучал резко и странно.</w:t>
      </w:r>
    </w:p>
    <w:p w14:paraId="55CD552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Что это?</w:t>
      </w:r>
      <w:r w:rsidRPr="00B927EA">
        <w:rPr>
          <w:rFonts w:ascii="Verdana" w:hAnsi="Verdana"/>
          <w:color w:val="000000"/>
          <w:sz w:val="20"/>
        </w:rPr>
        <w:t> </w:t>
      </w:r>
      <w:r w:rsidRPr="00B927EA">
        <w:rPr>
          <w:rFonts w:ascii="Verdana" w:hAnsi="Verdana"/>
          <w:color w:val="000000"/>
          <w:sz w:val="20"/>
          <w:lang w:val="ru-RU"/>
        </w:rPr>
        <w:t>— спросил мистер Харрингтон.</w:t>
      </w:r>
    </w:p>
    <w:p w14:paraId="4148BDA4"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Винтовочная стрельба. По-моему, на том берегу реки.</w:t>
      </w:r>
    </w:p>
    <w:p w14:paraId="1EA01BD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Мистер Харрингтон забавно скосил глаза. Он засмеялся, но лицо у него побледнело, и Эшенден его не винил.</w:t>
      </w:r>
    </w:p>
    <w:p w14:paraId="7F57CF3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 мне пора выбираться отсюда. Я не о себе беспокоюсь, но мне надо думать о жене и детях. Я так давно не получал писем от миссис Харрингтон, что немного тревожусь.</w:t>
      </w:r>
      <w:r w:rsidRPr="00B927EA">
        <w:rPr>
          <w:rFonts w:ascii="Verdana" w:hAnsi="Verdana"/>
          <w:color w:val="000000"/>
          <w:sz w:val="20"/>
        </w:rPr>
        <w:t> </w:t>
      </w:r>
      <w:r w:rsidRPr="00B927EA">
        <w:rPr>
          <w:rFonts w:ascii="Verdana" w:hAnsi="Verdana"/>
          <w:color w:val="000000"/>
          <w:sz w:val="20"/>
          <w:lang w:val="ru-RU"/>
        </w:rPr>
        <w:t>— Он помолчал.</w:t>
      </w:r>
      <w:r w:rsidRPr="00B927EA">
        <w:rPr>
          <w:rFonts w:ascii="Verdana" w:hAnsi="Verdana"/>
          <w:color w:val="000000"/>
          <w:sz w:val="20"/>
        </w:rPr>
        <w:t> </w:t>
      </w:r>
      <w:r w:rsidRPr="00B927EA">
        <w:rPr>
          <w:rFonts w:ascii="Verdana" w:hAnsi="Verdana"/>
          <w:color w:val="000000"/>
          <w:sz w:val="20"/>
          <w:lang w:val="ru-RU"/>
        </w:rPr>
        <w:t>— Я хотел бы познакомить вас с миссис Харрингтон. Она удивительная женщина. Лучшей жены быть не может. До этой поездки я со дня нашего брака не расставался с ней больше чем на трое суток.</w:t>
      </w:r>
    </w:p>
    <w:p w14:paraId="66B5EE0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Вернулась Анастасия Александровна и сказала, что узнала адрес.</w:t>
      </w:r>
    </w:p>
    <w:p w14:paraId="6C78D25D"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Идти туда минут сорок, и если вы пойдете сейчас, я вас провожу,</w:t>
      </w:r>
      <w:r w:rsidRPr="00B927EA">
        <w:rPr>
          <w:rFonts w:ascii="Verdana" w:hAnsi="Verdana"/>
          <w:color w:val="000000"/>
          <w:sz w:val="20"/>
        </w:rPr>
        <w:t> </w:t>
      </w:r>
      <w:r w:rsidRPr="00B927EA">
        <w:rPr>
          <w:rFonts w:ascii="Verdana" w:hAnsi="Verdana"/>
          <w:color w:val="000000"/>
          <w:sz w:val="20"/>
          <w:lang w:val="ru-RU"/>
        </w:rPr>
        <w:t>— добавила она.</w:t>
      </w:r>
    </w:p>
    <w:p w14:paraId="722B1B7D"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готов.</w:t>
      </w:r>
    </w:p>
    <w:p w14:paraId="7ACA8537"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Поберегитесь,</w:t>
      </w:r>
      <w:r w:rsidRPr="00B927EA">
        <w:rPr>
          <w:rFonts w:ascii="Verdana" w:hAnsi="Verdana"/>
          <w:color w:val="000000"/>
          <w:sz w:val="20"/>
        </w:rPr>
        <w:t> </w:t>
      </w:r>
      <w:r w:rsidRPr="00B927EA">
        <w:rPr>
          <w:rFonts w:ascii="Verdana" w:hAnsi="Verdana"/>
          <w:color w:val="000000"/>
          <w:sz w:val="20"/>
          <w:lang w:val="ru-RU"/>
        </w:rPr>
        <w:t>— сказал Эшенден.</w:t>
      </w:r>
      <w:r w:rsidRPr="00B927EA">
        <w:rPr>
          <w:rFonts w:ascii="Verdana" w:hAnsi="Verdana"/>
          <w:color w:val="000000"/>
          <w:sz w:val="20"/>
        </w:rPr>
        <w:t> </w:t>
      </w:r>
      <w:r w:rsidRPr="00B927EA">
        <w:rPr>
          <w:rFonts w:ascii="Verdana" w:hAnsi="Verdana"/>
          <w:color w:val="000000"/>
          <w:sz w:val="20"/>
          <w:lang w:val="ru-RU"/>
        </w:rPr>
        <w:t>— По-моему, улицы сегодня небезопасны.</w:t>
      </w:r>
    </w:p>
    <w:p w14:paraId="46658418"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Анастасия Александровна посмотрела на мистера Харрингтона.</w:t>
      </w:r>
    </w:p>
    <w:p w14:paraId="3F8962F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Я должен забрать свое белье, Далила,</w:t>
      </w:r>
      <w:r w:rsidRPr="00B927EA">
        <w:rPr>
          <w:rFonts w:ascii="Verdana" w:hAnsi="Verdana"/>
          <w:color w:val="000000"/>
          <w:sz w:val="20"/>
        </w:rPr>
        <w:t> </w:t>
      </w:r>
      <w:r w:rsidRPr="00B927EA">
        <w:rPr>
          <w:rFonts w:ascii="Verdana" w:hAnsi="Verdana"/>
          <w:color w:val="000000"/>
          <w:sz w:val="20"/>
          <w:lang w:val="ru-RU"/>
        </w:rPr>
        <w:t>— сказал он.</w:t>
      </w:r>
      <w:r w:rsidRPr="00B927EA">
        <w:rPr>
          <w:rFonts w:ascii="Verdana" w:hAnsi="Verdana"/>
          <w:color w:val="000000"/>
          <w:sz w:val="20"/>
        </w:rPr>
        <w:t> </w:t>
      </w:r>
      <w:r w:rsidRPr="00B927EA">
        <w:rPr>
          <w:rFonts w:ascii="Verdana" w:hAnsi="Verdana"/>
          <w:color w:val="000000"/>
          <w:sz w:val="20"/>
          <w:lang w:val="ru-RU"/>
        </w:rPr>
        <w:t>— Я никогда себе не прощу, если брошу его здесь, и миссис Харрингтон не даст мне об этом забыть до конца наших дней.</w:t>
      </w:r>
    </w:p>
    <w:p w14:paraId="14A653D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Ну, так идемте.</w:t>
      </w:r>
    </w:p>
    <w:p w14:paraId="4BEACB66"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Они вышли, а Эшенден вернулся к тягостной задаче облекать в очень сложный шифр сокрушающие новости, которые был обязан сообщить. Телеграмма получилась длинной, а ему еще предстояло запросить дальнейшие инструкции для себя. Работа была чисто механической, но тем не менее требовала полного внимания. Ошибка в одной цифре могла обессмыслить всю фразу.</w:t>
      </w:r>
    </w:p>
    <w:p w14:paraId="0989EAAA"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Внезапно дверь распахнулась, и в номер вбежала Анастасия Александровна. Она потеряла шляпу, волосы у нее растрепались. Она задыхалась, глаза у нее вылезли на лоб, и видно было, что она вне себя от волнения.</w:t>
      </w:r>
    </w:p>
    <w:p w14:paraId="0AFC30B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Где мистер Харрингтон?</w:t>
      </w:r>
      <w:r w:rsidRPr="00B927EA">
        <w:rPr>
          <w:rFonts w:ascii="Verdana" w:hAnsi="Verdana"/>
          <w:color w:val="000000"/>
          <w:sz w:val="20"/>
        </w:rPr>
        <w:t> </w:t>
      </w:r>
      <w:r w:rsidRPr="00B927EA">
        <w:rPr>
          <w:rFonts w:ascii="Verdana" w:hAnsi="Verdana"/>
          <w:color w:val="000000"/>
          <w:sz w:val="20"/>
          <w:lang w:val="ru-RU"/>
        </w:rPr>
        <w:t>— крикнула она.</w:t>
      </w:r>
      <w:r w:rsidRPr="00B927EA">
        <w:rPr>
          <w:rFonts w:ascii="Verdana" w:hAnsi="Verdana"/>
          <w:color w:val="000000"/>
          <w:sz w:val="20"/>
        </w:rPr>
        <w:t> </w:t>
      </w:r>
      <w:r w:rsidRPr="00B927EA">
        <w:rPr>
          <w:rFonts w:ascii="Verdana" w:hAnsi="Verdana"/>
          <w:color w:val="000000"/>
          <w:sz w:val="20"/>
          <w:lang w:val="ru-RU"/>
        </w:rPr>
        <w:t>— Он здесь?</w:t>
      </w:r>
    </w:p>
    <w:p w14:paraId="07E65FE3"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Нет.</w:t>
      </w:r>
    </w:p>
    <w:p w14:paraId="2BF934C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У себя в номере?</w:t>
      </w:r>
    </w:p>
    <w:p w14:paraId="126B4BD5"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lastRenderedPageBreak/>
        <w:t>—</w:t>
      </w:r>
      <w:r w:rsidRPr="00B927EA">
        <w:rPr>
          <w:rFonts w:ascii="Verdana" w:hAnsi="Verdana"/>
          <w:color w:val="000000"/>
          <w:sz w:val="20"/>
        </w:rPr>
        <w:t> </w:t>
      </w:r>
      <w:r w:rsidRPr="00B927EA">
        <w:rPr>
          <w:rFonts w:ascii="Verdana" w:hAnsi="Verdana"/>
          <w:color w:val="000000"/>
          <w:sz w:val="20"/>
          <w:lang w:val="ru-RU"/>
        </w:rPr>
        <w:t>Не знаю. А что такое? Если хотите, пойдемте посмотрим. Почему вы не привели его с собой?</w:t>
      </w:r>
    </w:p>
    <w:p w14:paraId="3948D610"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Они прошли по коридору и постучали в дверь мистера Харрингтона. Ответа не было. Они подергали ручку. Дверь оказалась запертой.</w:t>
      </w:r>
    </w:p>
    <w:p w14:paraId="3A48F9A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Его там нет.</w:t>
      </w:r>
    </w:p>
    <w:p w14:paraId="1C9F683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Они вернулись в номер Эшендена. Анастасия Александровна упала в кресло.</w:t>
      </w:r>
    </w:p>
    <w:p w14:paraId="2A6D13CB"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Дайте мне, пожалуйста, воды. Я совсем задыхаюсь. Я бежала бегом.</w:t>
      </w:r>
    </w:p>
    <w:p w14:paraId="359D0D1E"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Она выпила весь стакан, который ей налил Эшенден. И вдруг всхлипнула.</w:t>
      </w:r>
    </w:p>
    <w:p w14:paraId="650CFE7B"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Только чтобы с ним ничего не случилось! Никогда себе не прощу, если его ранили. Я надеялась, что он вернулся сюда до меня. Белье он свое забрал. Мы нашли прачечную. Там была только какая-то старуха, и она его не отдавала. Но мы настояли. Мистер Харрингтон был в ярости, потому что ничего выстирано не было. Оно все еще было увязано, как он сам его увязал. Его обещали принести вчера вечером, а даже узла не развязали! Я сказала: это же Россия, и мистер Харрингтон сказал, что он предпочитает негров. Я вела его боковыми улицами, думала, так лучше, и мы пошли назад. Переходили проспект, и я увидела дальше по нему небольшую толпу. Там кто-то произносил речь. «Пойдемте, послушаем, что он говорит»,</w:t>
      </w:r>
      <w:r w:rsidRPr="00B927EA">
        <w:rPr>
          <w:rFonts w:ascii="Verdana" w:hAnsi="Verdana"/>
          <w:color w:val="000000"/>
          <w:sz w:val="20"/>
        </w:rPr>
        <w:t> </w:t>
      </w:r>
      <w:r w:rsidRPr="00B927EA">
        <w:rPr>
          <w:rFonts w:ascii="Verdana" w:hAnsi="Verdana"/>
          <w:color w:val="000000"/>
          <w:sz w:val="20"/>
          <w:lang w:val="ru-RU"/>
        </w:rPr>
        <w:t>— предложила я. Видно было, что они спорят. Могло оказаться что-то интересное. Мне хотелось узнать, что происходит. «Идемте дальше, Далила,</w:t>
      </w:r>
      <w:r w:rsidRPr="00B927EA">
        <w:rPr>
          <w:rFonts w:ascii="Verdana" w:hAnsi="Verdana"/>
          <w:color w:val="000000"/>
          <w:sz w:val="20"/>
        </w:rPr>
        <w:t> </w:t>
      </w:r>
      <w:r w:rsidRPr="00B927EA">
        <w:rPr>
          <w:rFonts w:ascii="Verdana" w:hAnsi="Verdana"/>
          <w:color w:val="000000"/>
          <w:sz w:val="20"/>
          <w:lang w:val="ru-RU"/>
        </w:rPr>
        <w:t>— сказал он.</w:t>
      </w:r>
      <w:r w:rsidRPr="00B927EA">
        <w:rPr>
          <w:rFonts w:ascii="Verdana" w:hAnsi="Verdana"/>
          <w:color w:val="000000"/>
          <w:sz w:val="20"/>
        </w:rPr>
        <w:t> </w:t>
      </w:r>
      <w:r w:rsidRPr="00B927EA">
        <w:rPr>
          <w:rFonts w:ascii="Verdana" w:hAnsi="Verdana"/>
          <w:color w:val="000000"/>
          <w:sz w:val="20"/>
          <w:lang w:val="ru-RU"/>
        </w:rPr>
        <w:t>— Не будем вмешиваться не в свое дело»,</w:t>
      </w:r>
      <w:r w:rsidRPr="00B927EA">
        <w:rPr>
          <w:rFonts w:ascii="Verdana" w:hAnsi="Verdana"/>
          <w:color w:val="000000"/>
          <w:sz w:val="20"/>
        </w:rPr>
        <w:t> </w:t>
      </w:r>
      <w:r w:rsidRPr="00B927EA">
        <w:rPr>
          <w:rFonts w:ascii="Verdana" w:hAnsi="Verdana"/>
          <w:color w:val="000000"/>
          <w:sz w:val="20"/>
          <w:lang w:val="ru-RU"/>
        </w:rPr>
        <w:t>— сказал он. «Возвращайтесь в отель, укладывайте вещи,</w:t>
      </w:r>
      <w:r w:rsidRPr="00B927EA">
        <w:rPr>
          <w:rFonts w:ascii="Verdana" w:hAnsi="Verdana"/>
          <w:color w:val="000000"/>
          <w:sz w:val="20"/>
        </w:rPr>
        <w:t> </w:t>
      </w:r>
      <w:r w:rsidRPr="00B927EA">
        <w:rPr>
          <w:rFonts w:ascii="Verdana" w:hAnsi="Verdana"/>
          <w:color w:val="000000"/>
          <w:sz w:val="20"/>
          <w:lang w:val="ru-RU"/>
        </w:rPr>
        <w:t>— сказала я.</w:t>
      </w:r>
      <w:r w:rsidRPr="00B927EA">
        <w:rPr>
          <w:rFonts w:ascii="Verdana" w:hAnsi="Verdana"/>
          <w:color w:val="000000"/>
          <w:sz w:val="20"/>
        </w:rPr>
        <w:t> </w:t>
      </w:r>
      <w:r w:rsidRPr="00B927EA">
        <w:rPr>
          <w:rFonts w:ascii="Verdana" w:hAnsi="Verdana"/>
          <w:color w:val="000000"/>
          <w:sz w:val="20"/>
          <w:lang w:val="ru-RU"/>
        </w:rPr>
        <w:t>— А я намерена посмотреть, что там». Я побежала туда, а он пошел за мной. Там собралось двести</w:t>
      </w:r>
      <w:r w:rsidRPr="00B927EA">
        <w:rPr>
          <w:rFonts w:ascii="Verdana" w:hAnsi="Verdana"/>
          <w:color w:val="000000"/>
          <w:sz w:val="20"/>
        </w:rPr>
        <w:t> </w:t>
      </w:r>
      <w:r w:rsidRPr="00B927EA">
        <w:rPr>
          <w:rFonts w:ascii="Verdana" w:hAnsi="Verdana"/>
          <w:color w:val="000000"/>
          <w:sz w:val="20"/>
          <w:lang w:val="ru-RU"/>
        </w:rPr>
        <w:t>— триста человек. Речь произносил студент, на него кричали какие-то рабочие. Я люблю споры и начала пробираться в первый ряд. Вдруг раздались выстрелы, и мы оглянуться не успели, как по проспекту понеслись два броневика. С солдатами. И они стреляли на ходу. Не знаю зачем. Наверное, просто баловались, а может быть, были пьяны. Мы прыснули во все стороны, как кролики. Побежали, спасая жизнь. Мистера Харрингтона я потеряла. Не понимаю, почему его нет. По-вашему, с ним что-то случилось?</w:t>
      </w:r>
    </w:p>
    <w:p w14:paraId="3E8B9292"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Эшенден помолчал.</w:t>
      </w:r>
    </w:p>
    <w:p w14:paraId="0B82B55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Надо пойти поискать его,</w:t>
      </w:r>
      <w:r w:rsidRPr="00B927EA">
        <w:rPr>
          <w:rFonts w:ascii="Verdana" w:hAnsi="Verdana"/>
          <w:color w:val="000000"/>
          <w:sz w:val="20"/>
        </w:rPr>
        <w:t> </w:t>
      </w:r>
      <w:r w:rsidRPr="00B927EA">
        <w:rPr>
          <w:rFonts w:ascii="Verdana" w:hAnsi="Verdana"/>
          <w:color w:val="000000"/>
          <w:sz w:val="20"/>
          <w:lang w:val="ru-RU"/>
        </w:rPr>
        <w:t>— сказал он.</w:t>
      </w:r>
      <w:r w:rsidRPr="00B927EA">
        <w:rPr>
          <w:rFonts w:ascii="Verdana" w:hAnsi="Verdana"/>
          <w:color w:val="000000"/>
          <w:sz w:val="20"/>
        </w:rPr>
        <w:t> </w:t>
      </w:r>
      <w:r w:rsidRPr="00B927EA">
        <w:rPr>
          <w:rFonts w:ascii="Verdana" w:hAnsi="Verdana"/>
          <w:color w:val="000000"/>
          <w:sz w:val="20"/>
          <w:lang w:val="ru-RU"/>
        </w:rPr>
        <w:t>— Не знаю, какого черта он не мог бросить этого белья.</w:t>
      </w:r>
    </w:p>
    <w:p w14:paraId="3074B82F"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А я понимаю. Так понимаю!</w:t>
      </w:r>
    </w:p>
    <w:p w14:paraId="08CA9F2C" w14:textId="77777777" w:rsidR="00D1724B" w:rsidRPr="00B927EA" w:rsidRDefault="00D1724B" w:rsidP="00B927EA">
      <w:pPr>
        <w:suppressAutoHyphens/>
        <w:spacing w:after="0" w:line="240" w:lineRule="auto"/>
        <w:ind w:firstLine="283"/>
        <w:jc w:val="both"/>
        <w:rPr>
          <w:rFonts w:ascii="Verdana" w:hAnsi="Verdana"/>
          <w:color w:val="000000"/>
          <w:sz w:val="20"/>
          <w:lang w:val="ru-RU"/>
        </w:rPr>
      </w:pPr>
      <w:r w:rsidRPr="00B927EA">
        <w:rPr>
          <w:rFonts w:ascii="Verdana" w:hAnsi="Verdana"/>
          <w:color w:val="000000"/>
          <w:sz w:val="20"/>
          <w:lang w:val="ru-RU"/>
        </w:rPr>
        <w:t>—</w:t>
      </w:r>
      <w:r w:rsidRPr="00B927EA">
        <w:rPr>
          <w:rFonts w:ascii="Verdana" w:hAnsi="Verdana"/>
          <w:color w:val="000000"/>
          <w:sz w:val="20"/>
        </w:rPr>
        <w:t> </w:t>
      </w:r>
      <w:r w:rsidRPr="00B927EA">
        <w:rPr>
          <w:rFonts w:ascii="Verdana" w:hAnsi="Verdana"/>
          <w:color w:val="000000"/>
          <w:sz w:val="20"/>
          <w:lang w:val="ru-RU"/>
        </w:rPr>
        <w:t>Это утешительно,</w:t>
      </w:r>
      <w:r w:rsidRPr="00B927EA">
        <w:rPr>
          <w:rFonts w:ascii="Verdana" w:hAnsi="Verdana"/>
          <w:color w:val="000000"/>
          <w:sz w:val="20"/>
        </w:rPr>
        <w:t> </w:t>
      </w:r>
      <w:r w:rsidRPr="00B927EA">
        <w:rPr>
          <w:rFonts w:ascii="Verdana" w:hAnsi="Verdana"/>
          <w:color w:val="000000"/>
          <w:sz w:val="20"/>
          <w:lang w:val="ru-RU"/>
        </w:rPr>
        <w:t>— сказал Эшенден с раздражением.</w:t>
      </w:r>
      <w:r w:rsidRPr="00B927EA">
        <w:rPr>
          <w:rFonts w:ascii="Verdana" w:hAnsi="Verdana"/>
          <w:color w:val="000000"/>
          <w:sz w:val="20"/>
        </w:rPr>
        <w:t> </w:t>
      </w:r>
      <w:r w:rsidRPr="00B927EA">
        <w:rPr>
          <w:rFonts w:ascii="Verdana" w:hAnsi="Verdana"/>
          <w:color w:val="000000"/>
          <w:sz w:val="20"/>
          <w:lang w:val="ru-RU"/>
        </w:rPr>
        <w:t>— Идемте!</w:t>
      </w:r>
    </w:p>
    <w:p w14:paraId="795B7193" w14:textId="60490205" w:rsidR="00AC6E40" w:rsidRPr="00B927EA" w:rsidRDefault="00D1724B" w:rsidP="00B927EA">
      <w:pPr>
        <w:suppressAutoHyphens/>
        <w:spacing w:after="0" w:line="240" w:lineRule="auto"/>
        <w:ind w:firstLine="283"/>
        <w:jc w:val="both"/>
        <w:rPr>
          <w:rFonts w:ascii="Verdana" w:hAnsi="Verdana"/>
          <w:color w:val="000000"/>
          <w:sz w:val="20"/>
        </w:rPr>
      </w:pPr>
      <w:r w:rsidRPr="00B927EA">
        <w:rPr>
          <w:rFonts w:ascii="Verdana" w:hAnsi="Verdana"/>
          <w:color w:val="000000"/>
          <w:sz w:val="20"/>
          <w:lang w:val="ru-RU"/>
        </w:rPr>
        <w:t>Он надел пальто и шляпу, и они спустились по лестнице. Отель выглядел непривычно пустым. Они вышли на улицу. Прохожих почти не было. Они направились к углу. Трамваи не ходили, и тишина в огромном городе наводила жуть. Магазины стояли закрытые. И когда мимо на бешеной скорости промчался автомобиль, они невольно вздрогнули. Редкие унылые встречные боязливо косились по сторонам. Когда они вышли на проспект, то ускорили шаг. Людей там было много. Они нерешительно стояли, словно не зная, что делать дальше. По мостовой, сбившись в кучки, шли резервисты в серых шинелях. Они молчали. Они походили на овец, разыскивающих пастуха. Потом они добрались до улицы, по которой бежала Анастасия Александровна, но с противоположного конца. Много окон было разбито шальными пулями. Улица была пуста. Однако следы панического бегства остались: оброненные в спешке вещи</w:t>
      </w:r>
      <w:r w:rsidRPr="00B927EA">
        <w:rPr>
          <w:rFonts w:ascii="Verdana" w:hAnsi="Verdana"/>
          <w:color w:val="000000"/>
          <w:sz w:val="20"/>
        </w:rPr>
        <w:t> </w:t>
      </w:r>
      <w:r w:rsidRPr="00B927EA">
        <w:rPr>
          <w:rFonts w:ascii="Verdana" w:hAnsi="Verdana"/>
          <w:color w:val="000000"/>
          <w:sz w:val="20"/>
          <w:lang w:val="ru-RU"/>
        </w:rPr>
        <w:t>— книги, мужская шляпа, дамский ридикюль и корзинка. Анастасия Александровна дернула Эшендена за рукав</w:t>
      </w:r>
      <w:r w:rsidRPr="00B927EA">
        <w:rPr>
          <w:rFonts w:ascii="Verdana" w:hAnsi="Verdana"/>
          <w:color w:val="000000"/>
          <w:sz w:val="20"/>
        </w:rPr>
        <w:t> </w:t>
      </w:r>
      <w:r w:rsidRPr="00B927EA">
        <w:rPr>
          <w:rFonts w:ascii="Verdana" w:hAnsi="Verdana"/>
          <w:color w:val="000000"/>
          <w:sz w:val="20"/>
          <w:lang w:val="ru-RU"/>
        </w:rPr>
        <w:t xml:space="preserve">— на тротуаре, склонив голову на колени, сидела женщина. Она была мертва. Немного дальше лежали двое мужчин. Тоже мертвые. Раненые, вероятно, сумели кое-как уйти, или их унесли друзья. Затем они нашли мистера Харрингтона, Его котелок скатился в канаву. Он лежал ничком в луже крови. Шишковатая лысина была совсем белой, щеголеватый черный сюртук запачкан кровью и грязью. Но его рука крепко сжимала узел, хранивший четыре рубашки, два комплекта нижнего белья, пижаму и четыре воротничка. </w:t>
      </w:r>
      <w:r w:rsidRPr="00B927EA">
        <w:rPr>
          <w:rFonts w:ascii="Verdana" w:hAnsi="Verdana"/>
          <w:color w:val="000000"/>
          <w:sz w:val="20"/>
        </w:rPr>
        <w:t>Мистер Харрингтон не расстался со своим бельем.</w:t>
      </w:r>
    </w:p>
    <w:sectPr w:rsidR="00AC6E40" w:rsidRPr="00B927EA" w:rsidSect="00B927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C15E8" w14:textId="77777777" w:rsidR="001376B6" w:rsidRDefault="001376B6" w:rsidP="00B927EA">
      <w:pPr>
        <w:spacing w:after="0" w:line="240" w:lineRule="auto"/>
      </w:pPr>
      <w:r>
        <w:separator/>
      </w:r>
    </w:p>
  </w:endnote>
  <w:endnote w:type="continuationSeparator" w:id="0">
    <w:p w14:paraId="50B1BD6D" w14:textId="77777777" w:rsidR="001376B6" w:rsidRDefault="001376B6" w:rsidP="00B92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A77F" w14:textId="77777777" w:rsidR="00B927EA" w:rsidRDefault="00B927EA" w:rsidP="00DE1DE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3CF3F8" w14:textId="77777777" w:rsidR="00B927EA" w:rsidRDefault="00B927EA" w:rsidP="00B927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6BDB4" w14:textId="74E8DC81" w:rsidR="00B927EA" w:rsidRPr="00B927EA" w:rsidRDefault="00B927EA" w:rsidP="00B927EA">
    <w:pPr>
      <w:pStyle w:val="Footer"/>
      <w:ind w:right="360"/>
      <w:rPr>
        <w:rFonts w:ascii="Arial" w:hAnsi="Arial" w:cs="Arial"/>
        <w:color w:val="999999"/>
        <w:sz w:val="20"/>
        <w:lang w:val="ru-RU"/>
      </w:rPr>
    </w:pPr>
    <w:r w:rsidRPr="00B927EA">
      <w:rPr>
        <w:rStyle w:val="PageNumber"/>
        <w:rFonts w:ascii="Arial" w:hAnsi="Arial" w:cs="Arial"/>
        <w:color w:val="999999"/>
        <w:sz w:val="20"/>
        <w:lang w:val="ru-RU"/>
      </w:rPr>
      <w:t xml:space="preserve">Библиотека «Артефакт» — </w:t>
    </w:r>
    <w:r w:rsidRPr="00B927EA">
      <w:rPr>
        <w:rStyle w:val="PageNumber"/>
        <w:rFonts w:ascii="Arial" w:hAnsi="Arial" w:cs="Arial"/>
        <w:color w:val="999999"/>
        <w:sz w:val="20"/>
      </w:rPr>
      <w:t>http</w:t>
    </w:r>
    <w:r w:rsidRPr="00B927EA">
      <w:rPr>
        <w:rStyle w:val="PageNumber"/>
        <w:rFonts w:ascii="Arial" w:hAnsi="Arial" w:cs="Arial"/>
        <w:color w:val="999999"/>
        <w:sz w:val="20"/>
        <w:lang w:val="ru-RU"/>
      </w:rPr>
      <w:t>://</w:t>
    </w:r>
    <w:r w:rsidRPr="00B927EA">
      <w:rPr>
        <w:rStyle w:val="PageNumber"/>
        <w:rFonts w:ascii="Arial" w:hAnsi="Arial" w:cs="Arial"/>
        <w:color w:val="999999"/>
        <w:sz w:val="20"/>
      </w:rPr>
      <w:t>artefact</w:t>
    </w:r>
    <w:r w:rsidRPr="00B927EA">
      <w:rPr>
        <w:rStyle w:val="PageNumber"/>
        <w:rFonts w:ascii="Arial" w:hAnsi="Arial" w:cs="Arial"/>
        <w:color w:val="999999"/>
        <w:sz w:val="20"/>
        <w:lang w:val="ru-RU"/>
      </w:rPr>
      <w:t>.</w:t>
    </w:r>
    <w:r w:rsidRPr="00B927EA">
      <w:rPr>
        <w:rStyle w:val="PageNumber"/>
        <w:rFonts w:ascii="Arial" w:hAnsi="Arial" w:cs="Arial"/>
        <w:color w:val="999999"/>
        <w:sz w:val="20"/>
      </w:rPr>
      <w:t>lib</w:t>
    </w:r>
    <w:r w:rsidRPr="00B927EA">
      <w:rPr>
        <w:rStyle w:val="PageNumber"/>
        <w:rFonts w:ascii="Arial" w:hAnsi="Arial" w:cs="Arial"/>
        <w:color w:val="999999"/>
        <w:sz w:val="20"/>
        <w:lang w:val="ru-RU"/>
      </w:rPr>
      <w:t>.</w:t>
    </w:r>
    <w:r w:rsidRPr="00B927EA">
      <w:rPr>
        <w:rStyle w:val="PageNumber"/>
        <w:rFonts w:ascii="Arial" w:hAnsi="Arial" w:cs="Arial"/>
        <w:color w:val="999999"/>
        <w:sz w:val="20"/>
      </w:rPr>
      <w:t>ru</w:t>
    </w:r>
    <w:r w:rsidRPr="00B927E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E85D" w14:textId="77777777" w:rsidR="00B927EA" w:rsidRDefault="00B92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5CB51" w14:textId="77777777" w:rsidR="001376B6" w:rsidRDefault="001376B6" w:rsidP="00B927EA">
      <w:pPr>
        <w:spacing w:after="0" w:line="240" w:lineRule="auto"/>
      </w:pPr>
      <w:r>
        <w:separator/>
      </w:r>
    </w:p>
  </w:footnote>
  <w:footnote w:type="continuationSeparator" w:id="0">
    <w:p w14:paraId="752FEEF6" w14:textId="77777777" w:rsidR="001376B6" w:rsidRDefault="001376B6" w:rsidP="00B92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1297C" w14:textId="77777777" w:rsidR="00B927EA" w:rsidRDefault="00B927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5209" w14:textId="070523BC" w:rsidR="00B927EA" w:rsidRPr="00B927EA" w:rsidRDefault="00B927EA" w:rsidP="00B927EA">
    <w:pPr>
      <w:pStyle w:val="Header"/>
      <w:rPr>
        <w:rFonts w:ascii="Arial" w:hAnsi="Arial" w:cs="Arial"/>
        <w:color w:val="999999"/>
        <w:sz w:val="20"/>
        <w:lang w:val="ru-RU"/>
      </w:rPr>
    </w:pPr>
    <w:r w:rsidRPr="00B927EA">
      <w:rPr>
        <w:rFonts w:ascii="Arial" w:hAnsi="Arial" w:cs="Arial"/>
        <w:color w:val="999999"/>
        <w:sz w:val="20"/>
        <w:lang w:val="ru-RU"/>
      </w:rPr>
      <w:t xml:space="preserve">Библиотека «Артефакт» — </w:t>
    </w:r>
    <w:r w:rsidRPr="00B927EA">
      <w:rPr>
        <w:rFonts w:ascii="Arial" w:hAnsi="Arial" w:cs="Arial"/>
        <w:color w:val="999999"/>
        <w:sz w:val="20"/>
      </w:rPr>
      <w:t>http</w:t>
    </w:r>
    <w:r w:rsidRPr="00B927EA">
      <w:rPr>
        <w:rFonts w:ascii="Arial" w:hAnsi="Arial" w:cs="Arial"/>
        <w:color w:val="999999"/>
        <w:sz w:val="20"/>
        <w:lang w:val="ru-RU"/>
      </w:rPr>
      <w:t>://</w:t>
    </w:r>
    <w:r w:rsidRPr="00B927EA">
      <w:rPr>
        <w:rFonts w:ascii="Arial" w:hAnsi="Arial" w:cs="Arial"/>
        <w:color w:val="999999"/>
        <w:sz w:val="20"/>
      </w:rPr>
      <w:t>artefact</w:t>
    </w:r>
    <w:r w:rsidRPr="00B927EA">
      <w:rPr>
        <w:rFonts w:ascii="Arial" w:hAnsi="Arial" w:cs="Arial"/>
        <w:color w:val="999999"/>
        <w:sz w:val="20"/>
        <w:lang w:val="ru-RU"/>
      </w:rPr>
      <w:t>.</w:t>
    </w:r>
    <w:r w:rsidRPr="00B927EA">
      <w:rPr>
        <w:rFonts w:ascii="Arial" w:hAnsi="Arial" w:cs="Arial"/>
        <w:color w:val="999999"/>
        <w:sz w:val="20"/>
      </w:rPr>
      <w:t>lib</w:t>
    </w:r>
    <w:r w:rsidRPr="00B927EA">
      <w:rPr>
        <w:rFonts w:ascii="Arial" w:hAnsi="Arial" w:cs="Arial"/>
        <w:color w:val="999999"/>
        <w:sz w:val="20"/>
        <w:lang w:val="ru-RU"/>
      </w:rPr>
      <w:t>.</w:t>
    </w:r>
    <w:r w:rsidRPr="00B927EA">
      <w:rPr>
        <w:rFonts w:ascii="Arial" w:hAnsi="Arial" w:cs="Arial"/>
        <w:color w:val="999999"/>
        <w:sz w:val="20"/>
      </w:rPr>
      <w:t>ru</w:t>
    </w:r>
    <w:r w:rsidRPr="00B927E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8347" w14:textId="77777777" w:rsidR="00B927EA" w:rsidRDefault="00B92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76B6"/>
    <w:rsid w:val="0015074B"/>
    <w:rsid w:val="0029639D"/>
    <w:rsid w:val="00326F90"/>
    <w:rsid w:val="00AA1D8D"/>
    <w:rsid w:val="00AC6E40"/>
    <w:rsid w:val="00B47730"/>
    <w:rsid w:val="00B927EA"/>
    <w:rsid w:val="00BC36D5"/>
    <w:rsid w:val="00CB0664"/>
    <w:rsid w:val="00D172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D553A"/>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92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4507</Words>
  <Characters>24974</Characters>
  <Application>Microsoft Office Word</Application>
  <DocSecurity>0</DocSecurity>
  <Lines>471</Lines>
  <Paragraphs>188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Белье мистера Харрингтона</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2025-05-16T21:19:00Z</dcterms:modified>
  <cp:category/>
</cp:coreProperties>
</file>