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DC6C9" w14:textId="77777777" w:rsidR="000D4F62" w:rsidRPr="00995E4F" w:rsidRDefault="000D4F62" w:rsidP="00995E4F">
      <w:pPr>
        <w:suppressAutoHyphens/>
        <w:spacing w:after="0" w:line="240" w:lineRule="auto"/>
        <w:jc w:val="both"/>
        <w:rPr>
          <w:rFonts w:ascii="Verdana" w:hAnsi="Verdana"/>
          <w:b/>
          <w:color w:val="000000"/>
          <w:sz w:val="32"/>
          <w:lang w:val="ru-RU"/>
        </w:rPr>
      </w:pPr>
      <w:r w:rsidRPr="00995E4F">
        <w:rPr>
          <w:rFonts w:ascii="Verdana" w:hAnsi="Verdana"/>
          <w:b/>
          <w:color w:val="000000"/>
          <w:sz w:val="32"/>
        </w:rPr>
        <w:t>I</w:t>
      </w:r>
      <w:r w:rsidRPr="00995E4F">
        <w:rPr>
          <w:rFonts w:ascii="Verdana" w:hAnsi="Verdana"/>
          <w:b/>
          <w:color w:val="000000"/>
          <w:sz w:val="32"/>
          <w:lang w:val="ru-RU"/>
        </w:rPr>
        <w:t>.</w:t>
      </w:r>
      <w:r w:rsidRPr="00995E4F">
        <w:rPr>
          <w:rFonts w:ascii="Verdana" w:hAnsi="Verdana"/>
          <w:b/>
          <w:color w:val="000000"/>
          <w:sz w:val="32"/>
        </w:rPr>
        <w:t> </w:t>
      </w:r>
      <w:r w:rsidRPr="00995E4F">
        <w:rPr>
          <w:rFonts w:ascii="Verdana" w:hAnsi="Verdana"/>
          <w:b/>
          <w:color w:val="000000"/>
          <w:sz w:val="32"/>
          <w:lang w:val="ru-RU"/>
        </w:rPr>
        <w:t>Занавес поднимается</w:t>
      </w:r>
      <w:r w:rsidRPr="00F97F1B">
        <w:rPr>
          <w:rFonts w:ascii="Verdana" w:hAnsi="Verdana"/>
          <w:bCs/>
          <w:color w:val="000000"/>
          <w:position w:val="6"/>
          <w:sz w:val="20"/>
          <w:szCs w:val="20"/>
          <w:vertAlign w:val="superscript"/>
        </w:rPr>
        <w:footnoteReference w:id="1"/>
      </w:r>
    </w:p>
    <w:p w14:paraId="2B3FD4A7" w14:textId="63A4BA35" w:rsidR="000D4F62" w:rsidRPr="00995E4F" w:rsidRDefault="00676C6D" w:rsidP="00995E4F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995E4F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4ACDD705" w14:textId="77777777" w:rsidR="000D4F62" w:rsidRPr="00995E4F" w:rsidRDefault="000D4F62" w:rsidP="00995E4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5BEB82D" w14:textId="77777777" w:rsidR="000D4F62" w:rsidRPr="00995E4F" w:rsidRDefault="000D4F62" w:rsidP="00995E4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5E4F">
        <w:rPr>
          <w:rFonts w:ascii="Verdana" w:hAnsi="Verdana"/>
          <w:color w:val="000000"/>
          <w:sz w:val="20"/>
          <w:lang w:val="ru-RU"/>
        </w:rPr>
        <w:t>Вот перед вами убогий ряд лачужек, которые тянутся до городских ворот. Глинобитные хижинки, такие обветшалые, что кажется, подуй ветер, и они прахом рассыплются по пыльной земле, из которой были слеплены. Мимо, осторожно ступая, проходит вереница тяжело нагруженных верблюдов. Они брезгливо высокомерны, точно нажившиеся спекулянты, которые проездом оказались в мире, где очень и очень многие не так богаты, как они. У ворот собирается кучка людей, чья синяя одежда давно превратилась в лохмотья,</w:t>
      </w:r>
      <w:r w:rsidRPr="00995E4F">
        <w:rPr>
          <w:rFonts w:ascii="Verdana" w:hAnsi="Verdana"/>
          <w:color w:val="000000"/>
          <w:sz w:val="20"/>
        </w:rPr>
        <w:t> </w:t>
      </w:r>
      <w:r w:rsidRPr="00995E4F">
        <w:rPr>
          <w:rFonts w:ascii="Verdana" w:hAnsi="Verdana"/>
          <w:color w:val="000000"/>
          <w:sz w:val="20"/>
          <w:lang w:val="ru-RU"/>
        </w:rPr>
        <w:t>— и бросается врассыпную, потому что к воротам на низкорослой монгольской лошади галопом подлетает юноша в остроконечной шапке. Орава ребятишек преследует хромую собаку, они бросают в нее комья сухой глины. Два дородных господина в длинных черных одеяниях из фигурного шелка и шелковых безрукавках беседуют друг с другом. Каждый держит палочку</w:t>
      </w:r>
      <w:r w:rsidRPr="00995E4F">
        <w:rPr>
          <w:rFonts w:ascii="Verdana" w:hAnsi="Verdana"/>
          <w:color w:val="000000"/>
          <w:sz w:val="20"/>
        </w:rPr>
        <w:t> </w:t>
      </w:r>
      <w:r w:rsidRPr="00995E4F">
        <w:rPr>
          <w:rFonts w:ascii="Verdana" w:hAnsi="Verdana"/>
          <w:color w:val="000000"/>
          <w:sz w:val="20"/>
          <w:lang w:val="ru-RU"/>
        </w:rPr>
        <w:t>— а на палочке сидит привязанная за ногу птичка. Оба вынесли своих любимиц подышать свежим воздухом и дружески сравнивают их достоинства. Иногда птички вспархивают, летят, пока не натянется шнурочек, и быстро возвращаются на свои палочки. Два почтенных китайца, улыбаясь, ласково смотрят на них. Грубые мальчишки пронзительными голосами выкрикивают по адресу чужеземца что-то презрительное. Городская стена, осыпающаяся, древняя, зубчатая, приводит на память старинный рисунок городской стены какого-нибудь палестинского города времен крестоносцев.</w:t>
      </w:r>
    </w:p>
    <w:p w14:paraId="10AC7CA1" w14:textId="77777777" w:rsidR="000D4F62" w:rsidRPr="00995E4F" w:rsidRDefault="000D4F62" w:rsidP="00995E4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5E4F">
        <w:rPr>
          <w:rFonts w:ascii="Verdana" w:hAnsi="Verdana"/>
          <w:color w:val="000000"/>
          <w:sz w:val="20"/>
          <w:lang w:val="ru-RU"/>
        </w:rPr>
        <w:t>За воротами вы попадаете в узкую улицу, по сторонам которой теснятся лавки</w:t>
      </w:r>
      <w:r w:rsidRPr="00995E4F">
        <w:rPr>
          <w:rFonts w:ascii="Verdana" w:hAnsi="Verdana"/>
          <w:color w:val="000000"/>
          <w:sz w:val="20"/>
        </w:rPr>
        <w:t> </w:t>
      </w:r>
      <w:r w:rsidRPr="00995E4F">
        <w:rPr>
          <w:rFonts w:ascii="Verdana" w:hAnsi="Verdana"/>
          <w:color w:val="000000"/>
          <w:sz w:val="20"/>
          <w:lang w:val="ru-RU"/>
        </w:rPr>
        <w:t>— многие, с изящными решетками, алыми с золотом, покрытыми прихотливой резьбой, несут особую печать былого великолепия, и кажется, будто в их темных нишах продается все разнообразие невиданных товаров сказочного Востока. Поток прохожих катится по узкому неровному тротуару и по вдавленной мостовой, и кули, сгибаясь под тяжелой ношей, короткими резкими окриками требуют, чтобы им уступили дорогу. Лоточники гортанно выкликают свои товары.</w:t>
      </w:r>
    </w:p>
    <w:p w14:paraId="3A579BFB" w14:textId="4435DDA4" w:rsidR="00243B37" w:rsidRPr="00995E4F" w:rsidRDefault="000D4F62" w:rsidP="00995E4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5E4F">
        <w:rPr>
          <w:rFonts w:ascii="Verdana" w:hAnsi="Verdana"/>
          <w:color w:val="000000"/>
          <w:sz w:val="20"/>
          <w:lang w:val="ru-RU"/>
        </w:rPr>
        <w:t>И тут появляется пекинская повозка, запряженная неторопливо шагающим ухоженным мулом. Ярко-синий навес, огромные колеса усажены шляпками гвоздей. Возница, болтая ногами, сидит на оглобле. Сейчас вечер, и красное солнце закатывается за желтую остроконечную фантастичную крышу храма. Пекинская повозка бесшумно проезжает мимо, передняя занавеска задернута, и хочется узнать, кто сидит за ней, поджав под себя ноги. Может быть, ученый, знающий наизусть все труды классиков, отправился навестить друга и будет обмениваться с ним замысловатыми приветствиями и беседовать о золотом времени Танской и Сунской династий, которые уже никогда не возвратятся. А может быть, это певица в роскошных шелках, в богато вышитой кофте, с нефритовыми булавками в черных волосах приглашена на пирушку, где споет песенку и будет обмениваться изящными шутками с молодыми повесами, достаточно образованными, чтобы оценить тонкое остроумие. Пекинская повозка скрывается в сгущающихся сумерках, словно нагруженная всеми тайнами Востока.</w:t>
      </w:r>
    </w:p>
    <w:sectPr w:rsidR="00243B37" w:rsidRPr="00995E4F" w:rsidSect="00995E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0EB54" w14:textId="77777777" w:rsidR="00BF5A32" w:rsidRDefault="00BF5A32" w:rsidP="000D4F62">
      <w:pPr>
        <w:spacing w:after="0" w:line="240" w:lineRule="auto"/>
      </w:pPr>
      <w:r>
        <w:separator/>
      </w:r>
    </w:p>
  </w:endnote>
  <w:endnote w:type="continuationSeparator" w:id="0">
    <w:p w14:paraId="3E4B828F" w14:textId="77777777" w:rsidR="00BF5A32" w:rsidRDefault="00BF5A32" w:rsidP="000D4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C9EDE" w14:textId="77777777" w:rsidR="00995E4F" w:rsidRDefault="00995E4F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94508C5" w14:textId="77777777" w:rsidR="00995E4F" w:rsidRDefault="00995E4F" w:rsidP="00995E4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47B1A" w14:textId="2E3C73A6" w:rsidR="00995E4F" w:rsidRPr="00F97F1B" w:rsidRDefault="00995E4F" w:rsidP="00995E4F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F97F1B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95E4F">
      <w:rPr>
        <w:rStyle w:val="PageNumber"/>
        <w:rFonts w:ascii="Arial" w:hAnsi="Arial" w:cs="Arial"/>
        <w:color w:val="999999"/>
        <w:sz w:val="20"/>
      </w:rPr>
      <w:t>http</w:t>
    </w:r>
    <w:r w:rsidRPr="00F97F1B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995E4F">
      <w:rPr>
        <w:rStyle w:val="PageNumber"/>
        <w:rFonts w:ascii="Arial" w:hAnsi="Arial" w:cs="Arial"/>
        <w:color w:val="999999"/>
        <w:sz w:val="20"/>
      </w:rPr>
      <w:t>artefact</w:t>
    </w:r>
    <w:r w:rsidRPr="00F97F1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95E4F">
      <w:rPr>
        <w:rStyle w:val="PageNumber"/>
        <w:rFonts w:ascii="Arial" w:hAnsi="Arial" w:cs="Arial"/>
        <w:color w:val="999999"/>
        <w:sz w:val="20"/>
      </w:rPr>
      <w:t>lib</w:t>
    </w:r>
    <w:r w:rsidRPr="00F97F1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95E4F">
      <w:rPr>
        <w:rStyle w:val="PageNumber"/>
        <w:rFonts w:ascii="Arial" w:hAnsi="Arial" w:cs="Arial"/>
        <w:color w:val="999999"/>
        <w:sz w:val="20"/>
      </w:rPr>
      <w:t>ru</w:t>
    </w:r>
    <w:r w:rsidRPr="00F97F1B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C4C3D" w14:textId="77777777" w:rsidR="00995E4F" w:rsidRDefault="00995E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B7C54" w14:textId="77777777" w:rsidR="00BF5A32" w:rsidRDefault="00BF5A32" w:rsidP="000D4F62">
      <w:pPr>
        <w:spacing w:after="0" w:line="240" w:lineRule="auto"/>
      </w:pPr>
      <w:r>
        <w:separator/>
      </w:r>
    </w:p>
  </w:footnote>
  <w:footnote w:type="continuationSeparator" w:id="0">
    <w:p w14:paraId="45F9606E" w14:textId="77777777" w:rsidR="00BF5A32" w:rsidRDefault="00BF5A32" w:rsidP="000D4F62">
      <w:pPr>
        <w:spacing w:after="0" w:line="240" w:lineRule="auto"/>
      </w:pPr>
      <w:r>
        <w:continuationSeparator/>
      </w:r>
    </w:p>
  </w:footnote>
  <w:footnote w:id="1">
    <w:p w14:paraId="6184BC69" w14:textId="274C4C3B" w:rsidR="000D4F62" w:rsidRDefault="000D4F62" w:rsidP="000D4F62">
      <w:pPr>
        <w:pStyle w:val="FootNote"/>
        <w:spacing w:after="60"/>
        <w:ind w:firstLine="0"/>
      </w:pPr>
      <w:r w:rsidRPr="00A0158F">
        <w:rPr>
          <w:vertAlign w:val="superscript"/>
        </w:rPr>
        <w:footnoteRef/>
      </w:r>
      <w:r>
        <w:t xml:space="preserve"> </w:t>
      </w:r>
      <w:r w:rsidRPr="00A0158F">
        <w:rPr>
          <w:rFonts w:ascii="Calibri" w:hAnsi="Calibri" w:cs="Calibri"/>
        </w:rPr>
        <w:t>Перевод. И. Гурова. 2009.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C3AB1" w14:textId="77777777" w:rsidR="00995E4F" w:rsidRDefault="00995E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AD382" w14:textId="78BD7FC2" w:rsidR="00995E4F" w:rsidRPr="00F97F1B" w:rsidRDefault="00995E4F" w:rsidP="00995E4F">
    <w:pPr>
      <w:pStyle w:val="Header"/>
      <w:rPr>
        <w:rFonts w:ascii="Arial" w:hAnsi="Arial" w:cs="Arial"/>
        <w:color w:val="999999"/>
        <w:sz w:val="20"/>
        <w:lang w:val="ru-RU"/>
      </w:rPr>
    </w:pPr>
    <w:r w:rsidRPr="00F97F1B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95E4F">
      <w:rPr>
        <w:rFonts w:ascii="Arial" w:hAnsi="Arial" w:cs="Arial"/>
        <w:color w:val="999999"/>
        <w:sz w:val="20"/>
      </w:rPr>
      <w:t>http</w:t>
    </w:r>
    <w:r w:rsidRPr="00F97F1B">
      <w:rPr>
        <w:rFonts w:ascii="Arial" w:hAnsi="Arial" w:cs="Arial"/>
        <w:color w:val="999999"/>
        <w:sz w:val="20"/>
        <w:lang w:val="ru-RU"/>
      </w:rPr>
      <w:t>://</w:t>
    </w:r>
    <w:r w:rsidRPr="00995E4F">
      <w:rPr>
        <w:rFonts w:ascii="Arial" w:hAnsi="Arial" w:cs="Arial"/>
        <w:color w:val="999999"/>
        <w:sz w:val="20"/>
      </w:rPr>
      <w:t>artefact</w:t>
    </w:r>
    <w:r w:rsidRPr="00F97F1B">
      <w:rPr>
        <w:rFonts w:ascii="Arial" w:hAnsi="Arial" w:cs="Arial"/>
        <w:color w:val="999999"/>
        <w:sz w:val="20"/>
        <w:lang w:val="ru-RU"/>
      </w:rPr>
      <w:t>.</w:t>
    </w:r>
    <w:r w:rsidRPr="00995E4F">
      <w:rPr>
        <w:rFonts w:ascii="Arial" w:hAnsi="Arial" w:cs="Arial"/>
        <w:color w:val="999999"/>
        <w:sz w:val="20"/>
      </w:rPr>
      <w:t>lib</w:t>
    </w:r>
    <w:r w:rsidRPr="00F97F1B">
      <w:rPr>
        <w:rFonts w:ascii="Arial" w:hAnsi="Arial" w:cs="Arial"/>
        <w:color w:val="999999"/>
        <w:sz w:val="20"/>
        <w:lang w:val="ru-RU"/>
      </w:rPr>
      <w:t>.</w:t>
    </w:r>
    <w:r w:rsidRPr="00995E4F">
      <w:rPr>
        <w:rFonts w:ascii="Arial" w:hAnsi="Arial" w:cs="Arial"/>
        <w:color w:val="999999"/>
        <w:sz w:val="20"/>
      </w:rPr>
      <w:t>ru</w:t>
    </w:r>
    <w:r w:rsidRPr="00F97F1B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BF76B" w14:textId="77777777" w:rsidR="00995E4F" w:rsidRDefault="00995E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D4F62"/>
    <w:rsid w:val="0015074B"/>
    <w:rsid w:val="00243B37"/>
    <w:rsid w:val="0029639D"/>
    <w:rsid w:val="00326F90"/>
    <w:rsid w:val="00676C6D"/>
    <w:rsid w:val="00995E4F"/>
    <w:rsid w:val="00A05FAE"/>
    <w:rsid w:val="00AA1D8D"/>
    <w:rsid w:val="00B47730"/>
    <w:rsid w:val="00BF5A32"/>
    <w:rsid w:val="00CB0664"/>
    <w:rsid w:val="00F97F1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A4A911B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0D4F62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95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I. Занавес поднимается_x0002_</vt:lpstr>
    </vt:vector>
  </TitlesOfParts>
  <Manager>Andrey Piskunov</Manager>
  <Company>Библиотека «Артефакт»</Company>
  <LinksUpToDate>false</LinksUpToDate>
  <CharactersWithSpaces>2956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I. Занавес поднимается</dc:title>
  <dc:subject/>
  <dc:creator>Уильям Сомерсет Моэм</dc:creator>
  <cp:keywords/>
  <dc:description/>
  <cp:lastModifiedBy>Andrey Piskunov</cp:lastModifiedBy>
  <cp:revision>7</cp:revision>
  <dcterms:created xsi:type="dcterms:W3CDTF">2013-12-23T23:15:00Z</dcterms:created>
  <dcterms:modified xsi:type="dcterms:W3CDTF">2025-05-21T01:55:00Z</dcterms:modified>
  <cp:category/>
</cp:coreProperties>
</file>