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57BC82" w14:textId="77777777" w:rsidR="00A42D0B" w:rsidRPr="00FD7CF2" w:rsidRDefault="00A42D0B" w:rsidP="00FD7CF2">
      <w:pPr>
        <w:pStyle w:val="Heading3"/>
        <w:keepNext w:val="0"/>
        <w:keepLines w:val="0"/>
        <w:suppressAutoHyphens/>
        <w:spacing w:before="0" w:line="240" w:lineRule="auto"/>
        <w:jc w:val="both"/>
        <w:rPr>
          <w:rFonts w:ascii="Verdana" w:hAnsi="Verdana"/>
          <w:color w:val="000000"/>
          <w:sz w:val="32"/>
          <w:lang w:val="ru-RU"/>
        </w:rPr>
      </w:pPr>
      <w:r w:rsidRPr="00FD7CF2">
        <w:rPr>
          <w:rFonts w:ascii="Verdana" w:hAnsi="Verdana"/>
          <w:color w:val="000000"/>
          <w:sz w:val="32"/>
        </w:rPr>
        <w:t>IX</w:t>
      </w:r>
      <w:r w:rsidRPr="00FD7CF2">
        <w:rPr>
          <w:rFonts w:ascii="Verdana" w:hAnsi="Verdana"/>
          <w:color w:val="000000"/>
          <w:sz w:val="32"/>
          <w:lang w:val="ru-RU"/>
        </w:rPr>
        <w:t>.</w:t>
      </w:r>
      <w:r w:rsidRPr="00FD7CF2">
        <w:rPr>
          <w:rFonts w:ascii="Verdana" w:hAnsi="Verdana"/>
          <w:color w:val="000000"/>
          <w:sz w:val="32"/>
        </w:rPr>
        <w:t> </w:t>
      </w:r>
      <w:r w:rsidRPr="00FD7CF2">
        <w:rPr>
          <w:rFonts w:ascii="Verdana" w:hAnsi="Verdana"/>
          <w:color w:val="000000"/>
          <w:sz w:val="32"/>
          <w:lang w:val="ru-RU"/>
        </w:rPr>
        <w:t>Гостиница</w:t>
      </w:r>
    </w:p>
    <w:p w14:paraId="6F2AE725" w14:textId="77777777" w:rsidR="00B67DB2" w:rsidRPr="00FD7CF2" w:rsidRDefault="00B67DB2" w:rsidP="00FD7CF2">
      <w:pPr>
        <w:pStyle w:val="Heading3"/>
        <w:keepNext w:val="0"/>
        <w:keepLines w:val="0"/>
        <w:suppressAutoHyphens/>
        <w:spacing w:before="0" w:line="240" w:lineRule="auto"/>
        <w:jc w:val="both"/>
        <w:rPr>
          <w:rFonts w:ascii="Verdana" w:hAnsi="Verdana"/>
          <w:b w:val="0"/>
          <w:color w:val="000000"/>
          <w:sz w:val="24"/>
          <w:lang w:val="ru-RU"/>
        </w:rPr>
      </w:pPr>
      <w:r w:rsidRPr="00FD7CF2">
        <w:rPr>
          <w:rFonts w:ascii="Verdana" w:hAnsi="Verdana"/>
          <w:b w:val="0"/>
          <w:color w:val="000000"/>
          <w:sz w:val="24"/>
          <w:lang w:val="ru-RU"/>
        </w:rPr>
        <w:t>Уильям Сомерсет Моэм</w:t>
      </w:r>
    </w:p>
    <w:p w14:paraId="3DE7802C" w14:textId="77777777" w:rsidR="00A42D0B" w:rsidRPr="00FD7CF2" w:rsidRDefault="00A42D0B" w:rsidP="00FD7CF2">
      <w:pPr>
        <w:suppressAutoHyphens/>
        <w:spacing w:after="0" w:line="240" w:lineRule="auto"/>
        <w:ind w:firstLine="283"/>
        <w:jc w:val="both"/>
        <w:rPr>
          <w:rFonts w:ascii="Verdana" w:hAnsi="Verdana"/>
          <w:color w:val="000000"/>
          <w:sz w:val="20"/>
          <w:lang w:val="ru-RU"/>
        </w:rPr>
      </w:pPr>
    </w:p>
    <w:p w14:paraId="752CFF1F" w14:textId="77777777" w:rsidR="00A42D0B" w:rsidRPr="00FD7CF2" w:rsidRDefault="00A42D0B" w:rsidP="00FD7CF2">
      <w:pPr>
        <w:suppressAutoHyphens/>
        <w:spacing w:after="0" w:line="240" w:lineRule="auto"/>
        <w:ind w:firstLine="283"/>
        <w:jc w:val="both"/>
        <w:rPr>
          <w:rFonts w:ascii="Verdana" w:hAnsi="Verdana"/>
          <w:color w:val="000000"/>
          <w:sz w:val="20"/>
          <w:lang w:val="ru-RU"/>
        </w:rPr>
      </w:pPr>
      <w:r w:rsidRPr="00FD7CF2">
        <w:rPr>
          <w:rFonts w:ascii="Verdana" w:hAnsi="Verdana"/>
          <w:color w:val="000000"/>
          <w:sz w:val="20"/>
          <w:lang w:val="ru-RU"/>
        </w:rPr>
        <w:t>Кажется, темнота спустилась рано</w:t>
      </w:r>
      <w:r w:rsidRPr="00FD7CF2">
        <w:rPr>
          <w:rFonts w:ascii="Verdana" w:hAnsi="Verdana"/>
          <w:color w:val="000000"/>
          <w:sz w:val="20"/>
        </w:rPr>
        <w:t> </w:t>
      </w:r>
      <w:r w:rsidRPr="00FD7CF2">
        <w:rPr>
          <w:rFonts w:ascii="Verdana" w:hAnsi="Verdana"/>
          <w:color w:val="000000"/>
          <w:sz w:val="20"/>
          <w:lang w:val="ru-RU"/>
        </w:rPr>
        <w:t>— вот уже час перед вашим креслом-носилками идет кули с фонарем. Фонарь отбрасывает бледный круг света, и на мгновение вы различаете неясное, как образ красоты, вдруг смутно возникающий из потока будней, то бамбуковую рощу, то мерцание воды рисового поля, то сгусток мрака</w:t>
      </w:r>
      <w:r w:rsidRPr="00FD7CF2">
        <w:rPr>
          <w:rFonts w:ascii="Verdana" w:hAnsi="Verdana"/>
          <w:color w:val="000000"/>
          <w:sz w:val="20"/>
        </w:rPr>
        <w:t> </w:t>
      </w:r>
      <w:r w:rsidRPr="00FD7CF2">
        <w:rPr>
          <w:rFonts w:ascii="Verdana" w:hAnsi="Verdana"/>
          <w:color w:val="000000"/>
          <w:sz w:val="20"/>
          <w:lang w:val="ru-RU"/>
        </w:rPr>
        <w:t>— многоствольную смоковницу. Порой навстречу проскальзывает припоздавший крестьянин с двумя тяжелыми корзинами на коромысле. Носильщики теперь идут медленнее, но за долгий день они не утратили бодрости и все еще весело болтают, смеются, а один вдруг затягивает протяжную песню и тут же ее обрывает. Но насыпная дорога становится заметно выше, фонарь внезапно освещает беленую стену</w:t>
      </w:r>
      <w:r w:rsidRPr="00FD7CF2">
        <w:rPr>
          <w:rFonts w:ascii="Verdana" w:hAnsi="Verdana"/>
          <w:color w:val="000000"/>
          <w:sz w:val="20"/>
        </w:rPr>
        <w:t> </w:t>
      </w:r>
      <w:r w:rsidRPr="00FD7CF2">
        <w:rPr>
          <w:rFonts w:ascii="Verdana" w:hAnsi="Verdana"/>
          <w:color w:val="000000"/>
          <w:sz w:val="20"/>
          <w:lang w:val="ru-RU"/>
        </w:rPr>
        <w:t>— вы добрались до первых лачужек, которые тянутся вдоль дороги до городской стены, и через две-три минуты впереди возникают крутые ступеньки. Носильщики берут их с разбегу. Вы минуете городские ворота. Узкие улочки запружены множеством прохожих, и лавки еще торгуют. Носильщики разражаются хриплыми криками. Толпа расступается, и вы оказываетесь внутри двойной изгороди из прижатых друг к другу странных людей. Их лица непроницаемы, темные глаза полны таинственности. Носильщики, чьим дневным трудам близится конец, шагают широко и упруго. Внезапно они останавливаются, сворачивают вправо во двор: вы добрались до гостиницы. Кресло опущено на землю.</w:t>
      </w:r>
    </w:p>
    <w:p w14:paraId="5A443668" w14:textId="77777777" w:rsidR="00A42D0B" w:rsidRPr="00FD7CF2" w:rsidRDefault="00A42D0B" w:rsidP="00FD7CF2">
      <w:pPr>
        <w:suppressAutoHyphens/>
        <w:spacing w:after="0" w:line="240" w:lineRule="auto"/>
        <w:ind w:firstLine="283"/>
        <w:jc w:val="both"/>
        <w:rPr>
          <w:rFonts w:ascii="Verdana" w:hAnsi="Verdana"/>
          <w:color w:val="000000"/>
          <w:sz w:val="20"/>
          <w:lang w:val="ru-RU"/>
        </w:rPr>
      </w:pPr>
      <w:r w:rsidRPr="00FD7CF2">
        <w:rPr>
          <w:rFonts w:ascii="Verdana" w:hAnsi="Verdana"/>
          <w:color w:val="000000"/>
          <w:sz w:val="20"/>
          <w:lang w:val="ru-RU"/>
        </w:rPr>
        <w:t>Гостиница</w:t>
      </w:r>
      <w:r w:rsidRPr="00FD7CF2">
        <w:rPr>
          <w:rFonts w:ascii="Verdana" w:hAnsi="Verdana"/>
          <w:color w:val="000000"/>
          <w:sz w:val="20"/>
        </w:rPr>
        <w:t> </w:t>
      </w:r>
      <w:r w:rsidRPr="00FD7CF2">
        <w:rPr>
          <w:rFonts w:ascii="Verdana" w:hAnsi="Verdana"/>
          <w:color w:val="000000"/>
          <w:sz w:val="20"/>
          <w:lang w:val="ru-RU"/>
        </w:rPr>
        <w:t>— она состоит из длинного частично крытого двора, в который с обеих сторон открываются двери,</w:t>
      </w:r>
      <w:r w:rsidRPr="00FD7CF2">
        <w:rPr>
          <w:rFonts w:ascii="Verdana" w:hAnsi="Verdana"/>
          <w:color w:val="000000"/>
          <w:sz w:val="20"/>
        </w:rPr>
        <w:t> </w:t>
      </w:r>
      <w:r w:rsidRPr="00FD7CF2">
        <w:rPr>
          <w:rFonts w:ascii="Verdana" w:hAnsi="Verdana"/>
          <w:color w:val="000000"/>
          <w:sz w:val="20"/>
          <w:lang w:val="ru-RU"/>
        </w:rPr>
        <w:t>— освещена тремя-четырьмя керосиновыми фонарями. Они тускло озаряют то, что возле них, но от этого окружающий мрак становится еще более густым. Передняя часть двора заставлена столиками, за ними теснятся люди, которые едят рис или пьют чай. Некоторые играют в неизвестные вам игры. У огромной печи, где в большом котле постоянно греется вода и варится рис в гигантской кастрюле, стоят слуги. Они проворно раздают внушительные миски с рисом и наполняют заварочные чайники, которые им непрерывно подносят. В стороне парочка голых кули, крепких, плотно сложенных и ловких, обливаются горячей водой. Вы проходите в конец двора, где, обращенная к входу, но укрытая от бесцеремонных глаз ширмой, расположена лучшая комната для постояльцев.</w:t>
      </w:r>
    </w:p>
    <w:p w14:paraId="05E80E39" w14:textId="77777777" w:rsidR="00A42D0B" w:rsidRPr="00FD7CF2" w:rsidRDefault="00A42D0B" w:rsidP="00FD7CF2">
      <w:pPr>
        <w:suppressAutoHyphens/>
        <w:spacing w:after="0" w:line="240" w:lineRule="auto"/>
        <w:ind w:firstLine="283"/>
        <w:jc w:val="both"/>
        <w:rPr>
          <w:rFonts w:ascii="Verdana" w:hAnsi="Verdana"/>
          <w:color w:val="000000"/>
          <w:sz w:val="20"/>
        </w:rPr>
      </w:pPr>
      <w:r w:rsidRPr="00FD7CF2">
        <w:rPr>
          <w:rFonts w:ascii="Verdana" w:hAnsi="Verdana"/>
          <w:color w:val="000000"/>
          <w:sz w:val="20"/>
          <w:lang w:val="ru-RU"/>
        </w:rPr>
        <w:t>Это обширное помещение без окон, с земляным полом и высокое, поскольку потолком служит опирающаяся на стены крыша. Стены выбелены, но все бревна видны четко и вам вспоминаются жилища сассекских фермеров. Мебель включает квадратный стол, пару деревянных кресел с прямой спинкой и три-четыре деревянных помоста, накрытые циновками,</w:t>
      </w:r>
      <w:r w:rsidRPr="00FD7CF2">
        <w:rPr>
          <w:rFonts w:ascii="Verdana" w:hAnsi="Verdana"/>
          <w:color w:val="000000"/>
          <w:sz w:val="20"/>
        </w:rPr>
        <w:t> </w:t>
      </w:r>
      <w:r w:rsidRPr="00FD7CF2">
        <w:rPr>
          <w:rFonts w:ascii="Verdana" w:hAnsi="Verdana"/>
          <w:color w:val="000000"/>
          <w:sz w:val="20"/>
          <w:lang w:val="ru-RU"/>
        </w:rPr>
        <w:t xml:space="preserve">— на наименее грязном из них вы вскоре расстелете свою постель. Плавающий в чашке с жиром фитилек питает крохотное пламя. Вам приносят ваш фонарь, и остается ждать, когда вам </w:t>
      </w:r>
      <w:r w:rsidRPr="00FD7CF2">
        <w:rPr>
          <w:rFonts w:ascii="Verdana" w:hAnsi="Verdana"/>
          <w:color w:val="000000"/>
          <w:sz w:val="20"/>
          <w:lang w:val="ru-RU"/>
        </w:rPr>
        <w:lastRenderedPageBreak/>
        <w:t xml:space="preserve">приготовят обед. </w:t>
      </w:r>
      <w:r w:rsidRPr="00FD7CF2">
        <w:rPr>
          <w:rFonts w:ascii="Verdana" w:hAnsi="Verdana"/>
          <w:color w:val="000000"/>
          <w:sz w:val="20"/>
        </w:rPr>
        <w:t>Носильщики, освободившиеся от своей ноши, совсем развеселились. Они моют ноги, надевают чистые сандалии и закуривают длинные трубки.</w:t>
      </w:r>
    </w:p>
    <w:p w14:paraId="32765D66" w14:textId="77777777" w:rsidR="00A42D0B" w:rsidRPr="00FD7CF2" w:rsidRDefault="00A42D0B" w:rsidP="00FD7CF2">
      <w:pPr>
        <w:suppressAutoHyphens/>
        <w:spacing w:after="0" w:line="240" w:lineRule="auto"/>
        <w:ind w:firstLine="283"/>
        <w:jc w:val="both"/>
        <w:rPr>
          <w:rFonts w:ascii="Verdana" w:hAnsi="Verdana"/>
          <w:color w:val="000000"/>
          <w:sz w:val="20"/>
        </w:rPr>
      </w:pPr>
      <w:r w:rsidRPr="00FD7CF2">
        <w:rPr>
          <w:rFonts w:ascii="Verdana" w:hAnsi="Verdana"/>
          <w:color w:val="000000"/>
          <w:sz w:val="20"/>
        </w:rPr>
        <w:t>Как драгоценна в такие минуты редкостная толщина вашей книги (вы путешествуете налегке и ограничили себя всего тремя), и с какой ревнивой бережливостью вы прочитываете каждое слово каждой страницы, чтобы елико возможно оттянуть грозный миг, когда вы достигнете конца! В эти минуты вы до глубины души благодарны творцам толстых томов, и, перелистывая страницы, прикидывая, насколько вам удастся их растянуть, вы жалеете, что книга не в полтора раза толще. Сейчас вас не манит прозрачная ясность стиля. Запутанная многоступенчатая фраза, которую требуется перечесть раза два, чтобы добраться до смысла, особенно приятна, а изобилие метафор, дающее богатую пищу фантазии, неисчислимые цитаты и намеки, дарящие радость узнавания, тут кажутся свойствами, которым нет цены. Если же вдобавок идеи раскрыты тщательно, но без излишней глубины (вы ведь были в дороге с рассвета и миль двадцать из сорока, а то и больше, прошли пешком), эта книга именно то, что вам сейчас требуется.</w:t>
      </w:r>
    </w:p>
    <w:p w14:paraId="3A6708FF" w14:textId="01E9F0D8" w:rsidR="00756E3F" w:rsidRPr="00FD7CF2" w:rsidRDefault="00A42D0B" w:rsidP="00FD7CF2">
      <w:pPr>
        <w:suppressAutoHyphens/>
        <w:spacing w:after="0" w:line="240" w:lineRule="auto"/>
        <w:ind w:firstLine="283"/>
        <w:jc w:val="both"/>
        <w:rPr>
          <w:rFonts w:ascii="Verdana" w:hAnsi="Verdana"/>
          <w:color w:val="000000"/>
          <w:sz w:val="20"/>
        </w:rPr>
      </w:pPr>
      <w:r w:rsidRPr="00FD7CF2">
        <w:rPr>
          <w:rFonts w:ascii="Verdana" w:hAnsi="Verdana"/>
          <w:color w:val="000000"/>
          <w:sz w:val="20"/>
        </w:rPr>
        <w:t>Но внезапно шум в гостинице десятикратно усиливается, и, выглянув, вы видите, что прибыли еще путешественники — компания китайцев в креслах-носилках. Они занимают комнаты слева и справа от вашей, и до глубокой ночи сквозь тонкие стены до вас доносятся их голоса. Ваше тело блаженствует в постели, извлекая чувственное удовольствие из собственного утомления, а ваш взгляд отдыхает, лениво прослеживая замысловатый переплет окна над дверью. Бумага, которой оно затянуто, кое-где разорвана, и в прорехи проникает свет фонаря во дворе. На светлом фоне сложные переплетения решетки выглядят совсем черными. Наконец наступает тишина, только ваш сосед надрывно кашляет. Это характерные повторяющиеся приступы чахоточного кашля — слушая их всю ночь, вы думаете, что бедняге, наверное, уже недолго осталось. И наслаждаетесь собственным крепким здоровьем и силой. Тут громко кричит петух — словно над самым вашим ухом, а где-то неподалеку трубач извлекает из своей трубы долгий меланхоличный вопль. Гостиница начинает просыпаться, зажигаются огни, и кули готовят свои ноши для наступающего дня.</w:t>
      </w:r>
    </w:p>
    <w:sectPr w:rsidR="00756E3F" w:rsidRPr="00FD7CF2" w:rsidSect="00FD7CF2">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3CCA75" w14:textId="77777777" w:rsidR="00FD7CF2" w:rsidRDefault="00FD7CF2" w:rsidP="00FD7CF2">
      <w:pPr>
        <w:spacing w:after="0" w:line="240" w:lineRule="auto"/>
      </w:pPr>
      <w:r>
        <w:separator/>
      </w:r>
    </w:p>
  </w:endnote>
  <w:endnote w:type="continuationSeparator" w:id="0">
    <w:p w14:paraId="1ACFA9FE" w14:textId="77777777" w:rsidR="00FD7CF2" w:rsidRDefault="00FD7CF2" w:rsidP="00FD7C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9AF8E" w14:textId="77777777" w:rsidR="00FD7CF2" w:rsidRDefault="00FD7CF2" w:rsidP="001F3F9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EC80DAD" w14:textId="77777777" w:rsidR="00FD7CF2" w:rsidRDefault="00FD7CF2" w:rsidP="00FD7CF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FB0DD" w14:textId="4AD45377" w:rsidR="00FD7CF2" w:rsidRPr="00FD7CF2" w:rsidRDefault="00FD7CF2" w:rsidP="00FD7CF2">
    <w:pPr>
      <w:pStyle w:val="Footer"/>
      <w:ind w:right="360"/>
      <w:rPr>
        <w:rFonts w:ascii="Arial" w:hAnsi="Arial" w:cs="Arial"/>
        <w:color w:val="999999"/>
        <w:sz w:val="20"/>
      </w:rPr>
    </w:pPr>
    <w:r w:rsidRPr="00FD7CF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9FF3A" w14:textId="77777777" w:rsidR="00FD7CF2" w:rsidRDefault="00FD7C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878803" w14:textId="77777777" w:rsidR="00FD7CF2" w:rsidRDefault="00FD7CF2" w:rsidP="00FD7CF2">
      <w:pPr>
        <w:spacing w:after="0" w:line="240" w:lineRule="auto"/>
      </w:pPr>
      <w:r>
        <w:separator/>
      </w:r>
    </w:p>
  </w:footnote>
  <w:footnote w:type="continuationSeparator" w:id="0">
    <w:p w14:paraId="24D294F3" w14:textId="77777777" w:rsidR="00FD7CF2" w:rsidRDefault="00FD7CF2" w:rsidP="00FD7C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F0AC8" w14:textId="77777777" w:rsidR="00FD7CF2" w:rsidRDefault="00FD7C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489E1" w14:textId="03329C09" w:rsidR="00FD7CF2" w:rsidRPr="00FD7CF2" w:rsidRDefault="00FD7CF2" w:rsidP="00FD7CF2">
    <w:pPr>
      <w:pStyle w:val="Header"/>
      <w:rPr>
        <w:rFonts w:ascii="Arial" w:hAnsi="Arial" w:cs="Arial"/>
        <w:color w:val="999999"/>
        <w:sz w:val="20"/>
      </w:rPr>
    </w:pPr>
    <w:r w:rsidRPr="00FD7CF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B4FEC" w14:textId="77777777" w:rsidR="00FD7CF2" w:rsidRDefault="00FD7C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756E3F"/>
    <w:rsid w:val="00A42D0B"/>
    <w:rsid w:val="00AA1D8D"/>
    <w:rsid w:val="00B47730"/>
    <w:rsid w:val="00B67DB2"/>
    <w:rsid w:val="00CB0664"/>
    <w:rsid w:val="00FC693F"/>
    <w:rsid w:val="00FD7C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7DB8A8"/>
  <w14:defaultImageDpi w14:val="300"/>
  <w15:docId w15:val="{3E0E8885-26B7-4297-B711-66085A3A2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FD7C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59695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702</Words>
  <Characters>4223</Characters>
  <Application>Microsoft Office Word</Application>
  <DocSecurity>0</DocSecurity>
  <Lines>69</Lines>
  <Paragraphs>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4917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IX. Гостиница</dc:title>
  <dc:subject/>
  <dc:creator>Уильям Сомерсет Моэм</dc:creator>
  <cp:keywords/>
  <dc:description/>
  <cp:lastModifiedBy>Andrey Piskunov</cp:lastModifiedBy>
  <cp:revision>5</cp:revision>
  <dcterms:created xsi:type="dcterms:W3CDTF">2013-12-23T23:15:00Z</dcterms:created>
  <dcterms:modified xsi:type="dcterms:W3CDTF">2025-05-21T01:06:00Z</dcterms:modified>
  <cp:category/>
</cp:coreProperties>
</file>