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6C926" w14:textId="77777777" w:rsidR="00961074" w:rsidRPr="00833214" w:rsidRDefault="00961074" w:rsidP="00833214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833214">
        <w:rPr>
          <w:rFonts w:ascii="Verdana" w:hAnsi="Verdana"/>
          <w:color w:val="000000"/>
          <w:sz w:val="32"/>
        </w:rPr>
        <w:t>L</w:t>
      </w:r>
      <w:r w:rsidRPr="00833214">
        <w:rPr>
          <w:rFonts w:ascii="Verdana" w:hAnsi="Verdana"/>
          <w:color w:val="000000"/>
          <w:sz w:val="32"/>
          <w:lang w:val="ru-RU"/>
        </w:rPr>
        <w:t>.</w:t>
      </w:r>
      <w:r w:rsidRPr="00833214">
        <w:rPr>
          <w:rFonts w:ascii="Verdana" w:hAnsi="Verdana"/>
          <w:color w:val="000000"/>
          <w:sz w:val="32"/>
        </w:rPr>
        <w:t> </w:t>
      </w:r>
      <w:r w:rsidRPr="00833214">
        <w:rPr>
          <w:rFonts w:ascii="Verdana" w:hAnsi="Verdana"/>
          <w:color w:val="000000"/>
          <w:sz w:val="32"/>
          <w:lang w:val="ru-RU"/>
        </w:rPr>
        <w:t>Метампсихоза</w:t>
      </w:r>
    </w:p>
    <w:p w14:paraId="6EFF7759" w14:textId="77777777" w:rsidR="007E51C5" w:rsidRPr="00833214" w:rsidRDefault="007E51C5" w:rsidP="00833214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833214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4E4F66D5" w14:textId="77777777" w:rsidR="00961074" w:rsidRPr="00833214" w:rsidRDefault="00961074" w:rsidP="0083321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F75833B" w14:textId="5728E3C7" w:rsidR="0005317D" w:rsidRPr="00833214" w:rsidRDefault="00961074" w:rsidP="0083321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3214">
        <w:rPr>
          <w:rFonts w:ascii="Verdana" w:hAnsi="Verdana"/>
          <w:color w:val="000000"/>
          <w:sz w:val="20"/>
          <w:lang w:val="ru-RU"/>
        </w:rPr>
        <w:t>Одет он был вполне благопристойно, хотя отнюдь не богато. Круглая шапочка из черного шелка на голове, туфли из черного шелка на ногах. Одеяние из бледно-зеленого фигурного шелка, а поверх него</w:t>
      </w:r>
      <w:r w:rsidRPr="00833214">
        <w:rPr>
          <w:rFonts w:ascii="Verdana" w:hAnsi="Verdana"/>
          <w:color w:val="000000"/>
          <w:sz w:val="20"/>
        </w:rPr>
        <w:t> </w:t>
      </w:r>
      <w:r w:rsidRPr="00833214">
        <w:rPr>
          <w:rFonts w:ascii="Verdana" w:hAnsi="Verdana"/>
          <w:color w:val="000000"/>
          <w:sz w:val="20"/>
          <w:lang w:val="ru-RU"/>
        </w:rPr>
        <w:t>— короткая черная кофта. Был он стариком с белоснежной бородой, длинной и по китайским меркам пышной. Лицо все в морщинах</w:t>
      </w:r>
      <w:r w:rsidRPr="00833214">
        <w:rPr>
          <w:rFonts w:ascii="Verdana" w:hAnsi="Verdana"/>
          <w:color w:val="000000"/>
          <w:sz w:val="20"/>
        </w:rPr>
        <w:t> </w:t>
      </w:r>
      <w:r w:rsidRPr="00833214">
        <w:rPr>
          <w:rFonts w:ascii="Verdana" w:hAnsi="Verdana"/>
          <w:color w:val="000000"/>
          <w:sz w:val="20"/>
          <w:lang w:val="ru-RU"/>
        </w:rPr>
        <w:t>— особенно между бровями</w:t>
      </w:r>
      <w:r w:rsidRPr="00833214">
        <w:rPr>
          <w:rFonts w:ascii="Verdana" w:hAnsi="Verdana"/>
          <w:color w:val="000000"/>
          <w:sz w:val="20"/>
        </w:rPr>
        <w:t> </w:t>
      </w:r>
      <w:r w:rsidRPr="00833214">
        <w:rPr>
          <w:rFonts w:ascii="Verdana" w:hAnsi="Verdana"/>
          <w:color w:val="000000"/>
          <w:sz w:val="20"/>
          <w:lang w:val="ru-RU"/>
        </w:rPr>
        <w:t>— сияло благодушием, а большие в роговой оправе очки не прятали благодушия в его взоре. Он выглядел прямо-таки мудрецом, который на старинной картине созерцает Вечный Путь, сидя в сени бамбуков у подножия крутой скалистой горы. Однако в эту минуту его лицо выражало досадливое раздражение, а добрые глаза хмурились, ибо, как ни странно (для человека с такой внешностью), он пытался вести по насыпной дороге между затопленными рисовыми полями черную свинку. А черная свинка то внезапно устремлялась рывком вперед, то неожиданно сворачивала в сторону и выписывала зигзаги по всем направлениям, кроме того, куда нужно было почтенному старцу. Он яростно тянул веревку, но свинка визжала и упиралась. Он уговаривал ее и осыпал бранью, но свинка присаживалась на задние ноги и смотрела на него злокозненным взглядом. Тут я понял, что в дни Танской династии старец этот был философом и передергивал факты, как заведено у философов, и подгонял их под причудливые измышления, которые именовал своими теориями. И вот теперь, после неведомо скольких перевоплощений, он искупал все прежние грехи, в свою очередь страдая от упрямой тирании фактов, которые в свое время оскорбил.</w:t>
      </w:r>
    </w:p>
    <w:sectPr w:rsidR="0005317D" w:rsidRPr="00833214" w:rsidSect="00833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6A907" w14:textId="77777777" w:rsidR="00833214" w:rsidRDefault="00833214" w:rsidP="00833214">
      <w:pPr>
        <w:spacing w:after="0" w:line="240" w:lineRule="auto"/>
      </w:pPr>
      <w:r>
        <w:separator/>
      </w:r>
    </w:p>
  </w:endnote>
  <w:endnote w:type="continuationSeparator" w:id="0">
    <w:p w14:paraId="4DE18EFC" w14:textId="77777777" w:rsidR="00833214" w:rsidRDefault="00833214" w:rsidP="00833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AFB7C" w14:textId="77777777" w:rsidR="00833214" w:rsidRDefault="00833214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F4FFEB" w14:textId="77777777" w:rsidR="00833214" w:rsidRDefault="00833214" w:rsidP="008332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FC6B" w14:textId="00026161" w:rsidR="00833214" w:rsidRPr="00833214" w:rsidRDefault="00833214" w:rsidP="00833214">
    <w:pPr>
      <w:pStyle w:val="Footer"/>
      <w:ind w:right="360"/>
      <w:rPr>
        <w:rFonts w:ascii="Arial" w:hAnsi="Arial" w:cs="Arial"/>
        <w:color w:val="999999"/>
        <w:sz w:val="20"/>
      </w:rPr>
    </w:pPr>
    <w:r w:rsidRPr="0083321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DEF2" w14:textId="77777777" w:rsidR="00833214" w:rsidRDefault="00833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9C4A" w14:textId="77777777" w:rsidR="00833214" w:rsidRDefault="00833214" w:rsidP="00833214">
      <w:pPr>
        <w:spacing w:after="0" w:line="240" w:lineRule="auto"/>
      </w:pPr>
      <w:r>
        <w:separator/>
      </w:r>
    </w:p>
  </w:footnote>
  <w:footnote w:type="continuationSeparator" w:id="0">
    <w:p w14:paraId="796A6B8B" w14:textId="77777777" w:rsidR="00833214" w:rsidRDefault="00833214" w:rsidP="00833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F39F" w14:textId="77777777" w:rsidR="00833214" w:rsidRDefault="00833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92D0" w14:textId="3A479CCF" w:rsidR="00833214" w:rsidRPr="00833214" w:rsidRDefault="00833214" w:rsidP="00833214">
    <w:pPr>
      <w:pStyle w:val="Header"/>
      <w:rPr>
        <w:rFonts w:ascii="Arial" w:hAnsi="Arial" w:cs="Arial"/>
        <w:color w:val="999999"/>
        <w:sz w:val="20"/>
      </w:rPr>
    </w:pPr>
    <w:r w:rsidRPr="0083321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48EF" w14:textId="77777777" w:rsidR="00833214" w:rsidRDefault="008332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317D"/>
    <w:rsid w:val="0006063C"/>
    <w:rsid w:val="0015074B"/>
    <w:rsid w:val="0029639D"/>
    <w:rsid w:val="00326F90"/>
    <w:rsid w:val="007E51C5"/>
    <w:rsid w:val="00833214"/>
    <w:rsid w:val="0096107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97795C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33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1312</Characters>
  <Application>Microsoft Office Word</Application>
  <DocSecurity>0</DocSecurity>
  <Lines>23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 Метампсихоза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