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42E71" w14:textId="77777777" w:rsidR="00E47547" w:rsidRPr="00813BC3" w:rsidRDefault="00E47547" w:rsidP="00813BC3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813BC3">
        <w:rPr>
          <w:rFonts w:ascii="Verdana" w:hAnsi="Verdana"/>
          <w:color w:val="000000"/>
          <w:sz w:val="32"/>
        </w:rPr>
        <w:t>X</w:t>
      </w:r>
      <w:r w:rsidRPr="00813BC3">
        <w:rPr>
          <w:rFonts w:ascii="Verdana" w:hAnsi="Verdana"/>
          <w:color w:val="000000"/>
          <w:sz w:val="32"/>
          <w:lang w:val="ru-RU"/>
        </w:rPr>
        <w:t>.</w:t>
      </w:r>
      <w:r w:rsidRPr="00813BC3">
        <w:rPr>
          <w:rFonts w:ascii="Verdana" w:hAnsi="Verdana"/>
          <w:color w:val="000000"/>
          <w:sz w:val="32"/>
        </w:rPr>
        <w:t> </w:t>
      </w:r>
      <w:r w:rsidRPr="00813BC3">
        <w:rPr>
          <w:rFonts w:ascii="Verdana" w:hAnsi="Verdana"/>
          <w:color w:val="000000"/>
          <w:sz w:val="32"/>
          <w:lang w:val="ru-RU"/>
        </w:rPr>
        <w:t>Славный Уголок</w:t>
      </w:r>
    </w:p>
    <w:p w14:paraId="25C69B32" w14:textId="77777777" w:rsidR="00011E37" w:rsidRPr="00813BC3" w:rsidRDefault="00011E37" w:rsidP="00813BC3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813BC3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56367EE4" w14:textId="77777777" w:rsidR="00E47547" w:rsidRPr="00813BC3" w:rsidRDefault="00E47547" w:rsidP="00813B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3AEC281" w14:textId="77777777" w:rsidR="00E47547" w:rsidRPr="00813BC3" w:rsidRDefault="00E47547" w:rsidP="00813B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BC3">
        <w:rPr>
          <w:rFonts w:ascii="Verdana" w:hAnsi="Verdana"/>
          <w:color w:val="000000"/>
          <w:sz w:val="20"/>
          <w:lang w:val="ru-RU"/>
        </w:rPr>
        <w:t>Это как бы комнатушка в углу корабельной лавки, под самым потолком, куда поднимаются по лестнице, крутой, как корабельный трап. От лавки ее отделяет фанерная перегородка высотой около четырех футов, так что, сидя на деревянной скамье у стола, видишь внутренность лавки и все товары там</w:t>
      </w:r>
      <w:r w:rsidRPr="00813BC3">
        <w:rPr>
          <w:rFonts w:ascii="Verdana" w:hAnsi="Verdana"/>
          <w:color w:val="000000"/>
          <w:sz w:val="20"/>
        </w:rPr>
        <w:t> </w:t>
      </w:r>
      <w:r w:rsidRPr="00813BC3">
        <w:rPr>
          <w:rFonts w:ascii="Verdana" w:hAnsi="Verdana"/>
          <w:color w:val="000000"/>
          <w:sz w:val="20"/>
          <w:lang w:val="ru-RU"/>
        </w:rPr>
        <w:t>— бухты канатов, клеенчатые плащи, тяжелые морские сапоги, фонари, окорока; консервы, всевозможные спиртные напитки, сувениры в подарок жене и детям, одежду и уж не знаю что. Во всяком случае, все, что может потребоваться иностранному судну в восточном порту. Наблюдаешь за продавцами-китайцами и покупателями</w:t>
      </w:r>
      <w:r w:rsidRPr="00813BC3">
        <w:rPr>
          <w:rFonts w:ascii="Verdana" w:hAnsi="Verdana"/>
          <w:color w:val="000000"/>
          <w:sz w:val="20"/>
        </w:rPr>
        <w:t> </w:t>
      </w:r>
      <w:r w:rsidRPr="00813BC3">
        <w:rPr>
          <w:rFonts w:ascii="Verdana" w:hAnsi="Verdana"/>
          <w:color w:val="000000"/>
          <w:sz w:val="20"/>
          <w:lang w:val="ru-RU"/>
        </w:rPr>
        <w:t>— вид и у тех, и у других таинственный, словно они заключают какие-то темные сделки. Видишь, кто входит в лавку, а поскольку это всегда добрый знакомый, приглашаешь его присоединиться к тебе в Славном Уголке. За широким входом видишь накаляемые солнцем плиты мостовой и трусящих мимо кули, горбящихся под тяжестью груза. Часов около трех-четырех начинает собираться обычное общество: два-три лоцмана, капитан Томпсон и капитан Браун, старики, которые тридцать лет бороздили китайские моря, а теперь обрели теплые местечки на берегу, шкипер бродячего судна шанхайской приписки и тайпаны</w:t>
      </w:r>
      <w:r w:rsidRPr="00813BC3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813BC3">
        <w:rPr>
          <w:rFonts w:ascii="Verdana" w:hAnsi="Verdana"/>
          <w:color w:val="000000"/>
          <w:sz w:val="20"/>
          <w:lang w:val="ru-RU"/>
        </w:rPr>
        <w:t xml:space="preserve"> двух-трех чайных фирм. Бой молча ждет распоряжений, приносит рюмки со спиртным и стаканчик с костями. Разговор вначале течет вяло. На днях затонуло судно, шедшее в Фучжоу, а Маклин, ну этот механик Ань Чана, недавно сорвал хороший куш на каучуке, а супруга консула возвращается из Европы на «Эмпресс»; но к тому времени, когда стаканчик с костями обошел стол вкруговую и проигравший поставил подпись на чеке, рюмки пусты, и стаканчик с костями начинает второй круг. Бой приносит полные рюмки, языки этих медлительных упрямых мужчин чуть-чуть развязываются, и они начинают вспоминать прошлое. Один из лоцманов обосновался в этом порту без малого пятьдесят лет назад. Вот были дни!</w:t>
      </w:r>
    </w:p>
    <w:p w14:paraId="626881E3" w14:textId="77777777" w:rsidR="00E47547" w:rsidRPr="00813BC3" w:rsidRDefault="00E47547" w:rsidP="00813B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13BC3">
        <w:rPr>
          <w:rFonts w:ascii="Verdana" w:hAnsi="Verdana"/>
          <w:color w:val="000000"/>
          <w:sz w:val="20"/>
          <w:lang w:val="ru-RU"/>
        </w:rPr>
        <w:t>—</w:t>
      </w:r>
      <w:r w:rsidRPr="00813BC3">
        <w:rPr>
          <w:rFonts w:ascii="Verdana" w:hAnsi="Verdana"/>
          <w:color w:val="000000"/>
          <w:sz w:val="20"/>
        </w:rPr>
        <w:t> </w:t>
      </w:r>
      <w:r w:rsidRPr="00813BC3">
        <w:rPr>
          <w:rFonts w:ascii="Verdana" w:hAnsi="Verdana"/>
          <w:color w:val="000000"/>
          <w:sz w:val="20"/>
          <w:lang w:val="ru-RU"/>
        </w:rPr>
        <w:t>Видели бы вы Славный Уголок тогда!</w:t>
      </w:r>
      <w:r w:rsidRPr="00813BC3">
        <w:rPr>
          <w:rFonts w:ascii="Verdana" w:hAnsi="Verdana"/>
          <w:color w:val="000000"/>
          <w:sz w:val="20"/>
        </w:rPr>
        <w:t> </w:t>
      </w:r>
      <w:r w:rsidRPr="00813BC3">
        <w:rPr>
          <w:rFonts w:ascii="Verdana" w:hAnsi="Verdana"/>
          <w:color w:val="000000"/>
          <w:sz w:val="20"/>
          <w:lang w:val="ru-RU"/>
        </w:rPr>
        <w:t>— говорит он с улыбкой.</w:t>
      </w:r>
    </w:p>
    <w:p w14:paraId="7CB49A72" w14:textId="5E4BD60D" w:rsidR="00380F1B" w:rsidRPr="00813BC3" w:rsidRDefault="00E47547" w:rsidP="00813BC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13BC3">
        <w:rPr>
          <w:rFonts w:ascii="Verdana" w:hAnsi="Verdana"/>
          <w:color w:val="000000"/>
          <w:sz w:val="20"/>
          <w:lang w:val="ru-RU"/>
        </w:rPr>
        <w:t xml:space="preserve">Это были дни чайных клиперов, когда в порту, ожидая груза, стояло тридцать или даже сорок судов. Тогда все купались в деньгах, а Славный Уголок был средоточием жизни порта. Когда вам требовалось срочно кого-нибудь отыскать, вы шли в Славный Уголок, и если не заставали его там, так он появлялся через несколько минут. Здесь торговые агенты договаривались со шкиперами, а у доктора не было особых часов приема: в полдень он направлялся в Славный Уголок и, если кому-то немоглось, осматривал и лечил его прямо тут. Это были дни, когда люди умели пить. Приходили чуть ли не в полдень и пили до вечера. Бой приносил им перекусить, если им хотелось есть, и они пили всю ночь. </w:t>
      </w:r>
      <w:r w:rsidRPr="00813BC3">
        <w:rPr>
          <w:rFonts w:ascii="Verdana" w:hAnsi="Verdana"/>
          <w:color w:val="000000"/>
          <w:sz w:val="20"/>
        </w:rPr>
        <w:t xml:space="preserve">В Славном Уголке приобретались и терялись целые состояния, потому что тогда </w:t>
      </w:r>
      <w:r w:rsidRPr="00813BC3">
        <w:rPr>
          <w:rFonts w:ascii="Verdana" w:hAnsi="Verdana"/>
          <w:color w:val="000000"/>
          <w:sz w:val="20"/>
        </w:rPr>
        <w:lastRenderedPageBreak/>
        <w:t>они были настоящими игроками, и человек ставил на карту всю прибыль от плавания. Добрые были дни! Но теперь торговля замерла, чайные клиперы уже не выстраиваются в гавани, порт умер, а молокососы из АПК или от Джардайна воротят носы от Славного Уголка. И пока старик лоцман говорил, в убогую комнатушку с ветхим столом словно на мгновение возвращались эти закаленные, бесшабашные, азартные шкиперы, принадлежащие времени, которое кончилось навсегда.</w:t>
      </w:r>
    </w:p>
    <w:sectPr w:rsidR="00380F1B" w:rsidRPr="00813BC3" w:rsidSect="00813B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23DE3" w14:textId="77777777" w:rsidR="00797BF1" w:rsidRDefault="00797BF1" w:rsidP="00E47547">
      <w:pPr>
        <w:spacing w:after="0" w:line="240" w:lineRule="auto"/>
      </w:pPr>
      <w:r>
        <w:separator/>
      </w:r>
    </w:p>
  </w:endnote>
  <w:endnote w:type="continuationSeparator" w:id="0">
    <w:p w14:paraId="22EC8752" w14:textId="77777777" w:rsidR="00797BF1" w:rsidRDefault="00797BF1" w:rsidP="00E4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85A12" w14:textId="77777777" w:rsidR="00813BC3" w:rsidRDefault="00813BC3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CBC50F8" w14:textId="77777777" w:rsidR="00813BC3" w:rsidRDefault="00813BC3" w:rsidP="00813B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E382" w14:textId="26FF4552" w:rsidR="00813BC3" w:rsidRPr="00813BC3" w:rsidRDefault="00813BC3" w:rsidP="00813BC3">
    <w:pPr>
      <w:pStyle w:val="Footer"/>
      <w:ind w:right="360"/>
      <w:rPr>
        <w:rFonts w:ascii="Arial" w:hAnsi="Arial" w:cs="Arial"/>
        <w:color w:val="999999"/>
        <w:sz w:val="20"/>
      </w:rPr>
    </w:pPr>
    <w:r w:rsidRPr="00813BC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0663" w14:textId="77777777" w:rsidR="00813BC3" w:rsidRDefault="00813B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CF400" w14:textId="77777777" w:rsidR="00797BF1" w:rsidRDefault="00797BF1" w:rsidP="00E47547">
      <w:pPr>
        <w:spacing w:after="0" w:line="240" w:lineRule="auto"/>
      </w:pPr>
      <w:r>
        <w:separator/>
      </w:r>
    </w:p>
  </w:footnote>
  <w:footnote w:type="continuationSeparator" w:id="0">
    <w:p w14:paraId="25086554" w14:textId="77777777" w:rsidR="00797BF1" w:rsidRDefault="00797BF1" w:rsidP="00E47547">
      <w:pPr>
        <w:spacing w:after="0" w:line="240" w:lineRule="auto"/>
      </w:pPr>
      <w:r>
        <w:continuationSeparator/>
      </w:r>
    </w:p>
  </w:footnote>
  <w:footnote w:id="1">
    <w:p w14:paraId="1E5FA2D7" w14:textId="77777777" w:rsidR="00E47547" w:rsidRDefault="00E47547" w:rsidP="00E47547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Китайское название главы торговой фирмы.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C74AC" w14:textId="77777777" w:rsidR="00813BC3" w:rsidRDefault="00813B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DC7A" w14:textId="386A4AEE" w:rsidR="00813BC3" w:rsidRPr="00813BC3" w:rsidRDefault="00813BC3" w:rsidP="00813BC3">
    <w:pPr>
      <w:pStyle w:val="Header"/>
      <w:rPr>
        <w:rFonts w:ascii="Arial" w:hAnsi="Arial" w:cs="Arial"/>
        <w:color w:val="999999"/>
        <w:sz w:val="20"/>
      </w:rPr>
    </w:pPr>
    <w:r w:rsidRPr="00813BC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4A25" w14:textId="77777777" w:rsidR="00813BC3" w:rsidRDefault="00813B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1E37"/>
    <w:rsid w:val="00034616"/>
    <w:rsid w:val="0006063C"/>
    <w:rsid w:val="0015074B"/>
    <w:rsid w:val="0029639D"/>
    <w:rsid w:val="00326F90"/>
    <w:rsid w:val="00380F1B"/>
    <w:rsid w:val="00797BF1"/>
    <w:rsid w:val="00813BC3"/>
    <w:rsid w:val="00AA1D8D"/>
    <w:rsid w:val="00B47730"/>
    <w:rsid w:val="00CB0664"/>
    <w:rsid w:val="00E4754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307FAA1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E47547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13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4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2681</Characters>
  <Application>Microsoft Office Word</Application>
  <DocSecurity>0</DocSecurity>
  <Lines>45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X. Славный Уголок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