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1FE7E" w14:textId="77777777" w:rsidR="00F15451" w:rsidRPr="00724ADB" w:rsidRDefault="00F15451" w:rsidP="00724ADB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24ADB">
        <w:rPr>
          <w:rFonts w:ascii="Verdana" w:hAnsi="Verdana"/>
          <w:color w:val="000000"/>
          <w:sz w:val="32"/>
        </w:rPr>
        <w:t>XII</w:t>
      </w:r>
      <w:r w:rsidRPr="00724ADB">
        <w:rPr>
          <w:rFonts w:ascii="Verdana" w:hAnsi="Verdana"/>
          <w:color w:val="000000"/>
          <w:sz w:val="32"/>
          <w:lang w:val="ru-RU"/>
        </w:rPr>
        <w:t>.</w:t>
      </w:r>
      <w:r w:rsidRPr="00724ADB">
        <w:rPr>
          <w:rFonts w:ascii="Verdana" w:hAnsi="Verdana"/>
          <w:color w:val="000000"/>
          <w:sz w:val="32"/>
        </w:rPr>
        <w:t> </w:t>
      </w:r>
      <w:r w:rsidRPr="00724ADB">
        <w:rPr>
          <w:rFonts w:ascii="Verdana" w:hAnsi="Verdana"/>
          <w:color w:val="000000"/>
          <w:sz w:val="32"/>
          <w:lang w:val="ru-RU"/>
        </w:rPr>
        <w:t>Картина</w:t>
      </w:r>
    </w:p>
    <w:p w14:paraId="3228A1D8" w14:textId="77777777" w:rsidR="00BC79B8" w:rsidRPr="00724ADB" w:rsidRDefault="00BC79B8" w:rsidP="00724ADB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724ADB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5B9D13AB" w14:textId="77777777" w:rsidR="00F15451" w:rsidRPr="00724ADB" w:rsidRDefault="00F15451" w:rsidP="00724AD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408768A" w14:textId="77777777" w:rsidR="00F15451" w:rsidRPr="00724ADB" w:rsidRDefault="00F15451" w:rsidP="00724AD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24ADB">
        <w:rPr>
          <w:rFonts w:ascii="Verdana" w:hAnsi="Verdana"/>
          <w:color w:val="000000"/>
          <w:sz w:val="20"/>
          <w:lang w:val="ru-RU"/>
        </w:rPr>
        <w:t>Не знаю, был ли он мандарином, державшим путь в столицу провинции, или студентом, направлявшимся к тому или иному источнику учености, как не знаю причины, почему он задержался в самой скверной из всех скверных гостиниц Китая. Быть может, кто-то из его носильщиков спрятался, чтобы выкурить трубочку опиума (опиум в тех местах дешев, а с носильщиками всегда хлопот не оберешься), и его не удалось найти. Или его вынудил задержаться хлынувший ливень.</w:t>
      </w:r>
    </w:p>
    <w:p w14:paraId="43B869CB" w14:textId="77777777" w:rsidR="00F15451" w:rsidRPr="00724ADB" w:rsidRDefault="00F15451" w:rsidP="00724AD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24ADB">
        <w:rPr>
          <w:rFonts w:ascii="Verdana" w:hAnsi="Verdana"/>
          <w:color w:val="000000"/>
          <w:sz w:val="20"/>
          <w:lang w:val="ru-RU"/>
        </w:rPr>
        <w:t>Потолок в комнате был такой низкий, что ничего не стоило дотянуться до него рукой. Глинобитные стены покрывала грязная побелка, во многих местах облупившаяся, и повсюду на деревянных настилах лежала солома</w:t>
      </w:r>
      <w:r w:rsidRPr="00724ADB">
        <w:rPr>
          <w:rFonts w:ascii="Verdana" w:hAnsi="Verdana"/>
          <w:color w:val="000000"/>
          <w:sz w:val="20"/>
        </w:rPr>
        <w:t> </w:t>
      </w:r>
      <w:r w:rsidRPr="00724ADB">
        <w:rPr>
          <w:rFonts w:ascii="Verdana" w:hAnsi="Verdana"/>
          <w:color w:val="000000"/>
          <w:sz w:val="20"/>
          <w:lang w:val="ru-RU"/>
        </w:rPr>
        <w:t>— постель для кули, обычных здешних постояльцев. Только солнце помогало как-то сносить эту печальную убогость. Сквозь частый переплет окна оно бросало сноп золотых лучей и покрывало утрамбованный ногами земляной пол чудесным прихотливым узором.</w:t>
      </w:r>
    </w:p>
    <w:p w14:paraId="14BF6C89" w14:textId="77777777" w:rsidR="00F15451" w:rsidRPr="00724ADB" w:rsidRDefault="00F15451" w:rsidP="00724AD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24ADB">
        <w:rPr>
          <w:rFonts w:ascii="Verdana" w:hAnsi="Verdana"/>
          <w:color w:val="000000"/>
          <w:sz w:val="20"/>
          <w:lang w:val="ru-RU"/>
        </w:rPr>
        <w:t>И здесь, чтобы скоротать невольный досуг, он достал свою каменную плитку, капнул воды, потер это место палочкой туши, взял тонкую кисточку, которой рисовал красивые китайские иероглифы (несомненно, он гордился своей изысканной каллиграфией, и друзья, которым он посылал свиток с собственноручно им написанной максимой божественного Конфуция, жемчужиной краткости, бывали очень рады такому подарку), и твердой рукой нарисовал на стене цветущую ветку сливы и сидящую на ней птичку. Нарисованы они были скупыми штрихами, но восхитительно. Не знаю, какая милость судьбы водила рукой художника, но птичка трепетала жизнью, а цветки сливы, казалось, покачивались на своих стебельках. Благоуханный воздух весны веял с наброска в эту грязную каморку, и на краткое мгновение вы соприкасались с Вечностью.</w:t>
      </w:r>
    </w:p>
    <w:p w14:paraId="74237167" w14:textId="77777777" w:rsidR="00916E91" w:rsidRPr="00724ADB" w:rsidRDefault="00916E91" w:rsidP="00724AD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sectPr w:rsidR="00916E91" w:rsidRPr="00724ADB" w:rsidSect="00724A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4EC7B" w14:textId="77777777" w:rsidR="00724ADB" w:rsidRDefault="00724ADB" w:rsidP="00724ADB">
      <w:pPr>
        <w:spacing w:after="0" w:line="240" w:lineRule="auto"/>
      </w:pPr>
      <w:r>
        <w:separator/>
      </w:r>
    </w:p>
  </w:endnote>
  <w:endnote w:type="continuationSeparator" w:id="0">
    <w:p w14:paraId="31548316" w14:textId="77777777" w:rsidR="00724ADB" w:rsidRDefault="00724ADB" w:rsidP="0072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C07B5" w14:textId="77777777" w:rsidR="00724ADB" w:rsidRDefault="00724ADB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14A98AE" w14:textId="77777777" w:rsidR="00724ADB" w:rsidRDefault="00724ADB" w:rsidP="00724AD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DA2E" w14:textId="788A9717" w:rsidR="00724ADB" w:rsidRPr="00724ADB" w:rsidRDefault="00724ADB" w:rsidP="00724ADB">
    <w:pPr>
      <w:pStyle w:val="Footer"/>
      <w:ind w:right="360"/>
      <w:rPr>
        <w:rFonts w:ascii="Arial" w:hAnsi="Arial" w:cs="Arial"/>
        <w:color w:val="999999"/>
        <w:sz w:val="20"/>
      </w:rPr>
    </w:pPr>
    <w:r w:rsidRPr="00724AD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222A6" w14:textId="77777777" w:rsidR="00724ADB" w:rsidRDefault="00724A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930B" w14:textId="77777777" w:rsidR="00724ADB" w:rsidRDefault="00724ADB" w:rsidP="00724ADB">
      <w:pPr>
        <w:spacing w:after="0" w:line="240" w:lineRule="auto"/>
      </w:pPr>
      <w:r>
        <w:separator/>
      </w:r>
    </w:p>
  </w:footnote>
  <w:footnote w:type="continuationSeparator" w:id="0">
    <w:p w14:paraId="788A3DD5" w14:textId="77777777" w:rsidR="00724ADB" w:rsidRDefault="00724ADB" w:rsidP="0072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8983" w14:textId="77777777" w:rsidR="00724ADB" w:rsidRDefault="00724A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B0DF" w14:textId="45C2A293" w:rsidR="00724ADB" w:rsidRPr="00724ADB" w:rsidRDefault="00724ADB" w:rsidP="00724ADB">
    <w:pPr>
      <w:pStyle w:val="Header"/>
      <w:rPr>
        <w:rFonts w:ascii="Arial" w:hAnsi="Arial" w:cs="Arial"/>
        <w:color w:val="999999"/>
        <w:sz w:val="20"/>
      </w:rPr>
    </w:pPr>
    <w:r w:rsidRPr="00724AD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8559" w14:textId="77777777" w:rsidR="00724ADB" w:rsidRDefault="00724A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24ADB"/>
    <w:rsid w:val="00916E91"/>
    <w:rsid w:val="00AA1D8D"/>
    <w:rsid w:val="00B47730"/>
    <w:rsid w:val="00BC79B8"/>
    <w:rsid w:val="00CB0664"/>
    <w:rsid w:val="00F1545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2AD1A1E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24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1485</Characters>
  <Application>Microsoft Office Word</Application>
  <DocSecurity>0</DocSecurity>
  <Lines>26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1727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XII. Картина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