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62688" w14:textId="77777777" w:rsidR="00A500C1" w:rsidRPr="00A82D5A" w:rsidRDefault="00A500C1" w:rsidP="00A82D5A">
      <w:pPr>
        <w:pStyle w:val="Heading3"/>
        <w:keepNext w:val="0"/>
        <w:keepLines w:val="0"/>
        <w:suppressAutoHyphens/>
        <w:spacing w:before="0" w:line="240" w:lineRule="auto"/>
        <w:jc w:val="both"/>
        <w:rPr>
          <w:rFonts w:ascii="Verdana" w:hAnsi="Verdana"/>
          <w:color w:val="000000"/>
          <w:sz w:val="32"/>
          <w:lang w:val="ru-RU"/>
        </w:rPr>
      </w:pPr>
      <w:r w:rsidRPr="00A82D5A">
        <w:rPr>
          <w:rFonts w:ascii="Verdana" w:hAnsi="Verdana"/>
          <w:color w:val="000000"/>
          <w:sz w:val="32"/>
        </w:rPr>
        <w:t>XIII</w:t>
      </w:r>
      <w:r w:rsidRPr="00A82D5A">
        <w:rPr>
          <w:rFonts w:ascii="Verdana" w:hAnsi="Verdana"/>
          <w:color w:val="000000"/>
          <w:sz w:val="32"/>
          <w:lang w:val="ru-RU"/>
        </w:rPr>
        <w:t>.</w:t>
      </w:r>
      <w:r w:rsidRPr="00A82D5A">
        <w:rPr>
          <w:rFonts w:ascii="Verdana" w:hAnsi="Verdana"/>
          <w:color w:val="000000"/>
          <w:sz w:val="32"/>
        </w:rPr>
        <w:t> </w:t>
      </w:r>
      <w:r w:rsidRPr="00A82D5A">
        <w:rPr>
          <w:rFonts w:ascii="Verdana" w:hAnsi="Verdana"/>
          <w:color w:val="000000"/>
          <w:sz w:val="32"/>
          <w:lang w:val="ru-RU"/>
        </w:rPr>
        <w:t>Представитель Ее Британского Величества</w:t>
      </w:r>
    </w:p>
    <w:p w14:paraId="7F72074E" w14:textId="77777777" w:rsidR="000678BB" w:rsidRPr="00A82D5A" w:rsidRDefault="000678BB" w:rsidP="00A82D5A">
      <w:pPr>
        <w:pStyle w:val="Heading3"/>
        <w:keepNext w:val="0"/>
        <w:keepLines w:val="0"/>
        <w:suppressAutoHyphens/>
        <w:spacing w:before="0" w:line="240" w:lineRule="auto"/>
        <w:jc w:val="both"/>
        <w:rPr>
          <w:rFonts w:ascii="Verdana" w:hAnsi="Verdana"/>
          <w:b w:val="0"/>
          <w:color w:val="000000"/>
          <w:sz w:val="24"/>
          <w:lang w:val="ru-RU"/>
        </w:rPr>
      </w:pPr>
      <w:r w:rsidRPr="00A82D5A">
        <w:rPr>
          <w:rFonts w:ascii="Verdana" w:hAnsi="Verdana"/>
          <w:b w:val="0"/>
          <w:color w:val="000000"/>
          <w:sz w:val="24"/>
          <w:lang w:val="ru-RU"/>
        </w:rPr>
        <w:t>Уильям Сомерсет Моэм</w:t>
      </w:r>
    </w:p>
    <w:p w14:paraId="07D11F5A" w14:textId="77777777" w:rsidR="00A500C1" w:rsidRPr="00A82D5A" w:rsidRDefault="00A500C1" w:rsidP="00A82D5A">
      <w:pPr>
        <w:suppressAutoHyphens/>
        <w:spacing w:after="0" w:line="240" w:lineRule="auto"/>
        <w:ind w:firstLine="283"/>
        <w:jc w:val="both"/>
        <w:rPr>
          <w:rFonts w:ascii="Verdana" w:hAnsi="Verdana"/>
          <w:color w:val="000000"/>
          <w:sz w:val="20"/>
          <w:lang w:val="ru-RU"/>
        </w:rPr>
      </w:pPr>
    </w:p>
    <w:p w14:paraId="7CAC8167" w14:textId="77777777" w:rsidR="00A500C1" w:rsidRPr="00A82D5A" w:rsidRDefault="00A500C1" w:rsidP="00A82D5A">
      <w:pPr>
        <w:suppressAutoHyphens/>
        <w:spacing w:after="0" w:line="240" w:lineRule="auto"/>
        <w:ind w:firstLine="283"/>
        <w:jc w:val="both"/>
        <w:rPr>
          <w:rFonts w:ascii="Verdana" w:hAnsi="Verdana"/>
          <w:color w:val="000000"/>
          <w:sz w:val="20"/>
          <w:lang w:val="ru-RU"/>
        </w:rPr>
      </w:pPr>
      <w:r w:rsidRPr="00A82D5A">
        <w:rPr>
          <w:rFonts w:ascii="Verdana" w:hAnsi="Verdana"/>
          <w:color w:val="000000"/>
          <w:sz w:val="20"/>
          <w:lang w:val="ru-RU"/>
        </w:rPr>
        <w:t>Это был человек среднего роста с ежиком темно-каштановых волос, щеточкой усов и очками, сквозь которые его голубые глаза смотрели на вас воинственно, несколько искаженные толстыми стеклами. В его внешности была вызывающая бойкость воробышка, и, когда он приглашал вас сесть, а сам копался в ворохе бумаг на столе, словно вы оторвали его от срочного и важного дела, у вас возникало ощущение, что он только ждет случая поставить вас на место. Официальность он довел до совершенства. Вы были широкой публикой, досадной, но неизбежной помехой, и оправдать свое существование могли только незамедлительно и без возражений делая то, что вам говорят. Но даже у официальных лиц есть свои слабости, и почему-то ему никак не удавалось разрешить вопрос, не поведав вам о своих обидах. Оказывается, люди, и особенно миссионеры, считают его высокомерным и самовластным. Он заверял вас, что во многих отношениях признает миссионеров весьма полезными, хотя, безусловно, в большинстве они невежественны и упрямы до безрассудства, и ему не нравится позиция, которую они занимают; в здешних краях почти все миссионеры</w:t>
      </w:r>
      <w:r w:rsidRPr="00A82D5A">
        <w:rPr>
          <w:rFonts w:ascii="Verdana" w:hAnsi="Verdana"/>
          <w:color w:val="000000"/>
          <w:sz w:val="20"/>
        </w:rPr>
        <w:t> </w:t>
      </w:r>
      <w:r w:rsidRPr="00A82D5A">
        <w:rPr>
          <w:rFonts w:ascii="Verdana" w:hAnsi="Verdana"/>
          <w:color w:val="000000"/>
          <w:sz w:val="20"/>
          <w:lang w:val="ru-RU"/>
        </w:rPr>
        <w:t>— канадцы, а ему лично канадцы не нравятся; но утверждать, будто он держится высокомерно (он поправил пенсне на переносице),</w:t>
      </w:r>
      <w:r w:rsidRPr="00A82D5A">
        <w:rPr>
          <w:rFonts w:ascii="Verdana" w:hAnsi="Verdana"/>
          <w:color w:val="000000"/>
          <w:sz w:val="20"/>
        </w:rPr>
        <w:t> </w:t>
      </w:r>
      <w:r w:rsidRPr="00A82D5A">
        <w:rPr>
          <w:rFonts w:ascii="Verdana" w:hAnsi="Verdana"/>
          <w:color w:val="000000"/>
          <w:sz w:val="20"/>
          <w:lang w:val="ru-RU"/>
        </w:rPr>
        <w:t>— возмутительная неправда. Наоборот, он доставляет себе лишние хлопоты, помогая им, но, вполне естественно, поступает при этом, как считает нужным он, а не они. Сдерживать улыбку, слушая его, было нелегко, потому что каждое сказанное им слово свидетельствовало, как невыносим он с теми, кому выпало несчастье так или иначе от него зависеть. Его манеры нельзя назвать иначе, как прискорбными. Способность выводить людей из себя он развил до необычайной степени. Короче говоря, это был самодовольный, раздражительный, чванный и нудный человек.</w:t>
      </w:r>
    </w:p>
    <w:p w14:paraId="00ED5817" w14:textId="77777777" w:rsidR="00A500C1" w:rsidRPr="00A82D5A" w:rsidRDefault="00A500C1" w:rsidP="00A82D5A">
      <w:pPr>
        <w:suppressAutoHyphens/>
        <w:spacing w:after="0" w:line="240" w:lineRule="auto"/>
        <w:ind w:firstLine="283"/>
        <w:jc w:val="both"/>
        <w:rPr>
          <w:rFonts w:ascii="Verdana" w:hAnsi="Verdana"/>
          <w:color w:val="000000"/>
          <w:sz w:val="20"/>
        </w:rPr>
      </w:pPr>
      <w:r w:rsidRPr="00A82D5A">
        <w:rPr>
          <w:rFonts w:ascii="Verdana" w:hAnsi="Verdana"/>
          <w:color w:val="000000"/>
          <w:sz w:val="20"/>
          <w:lang w:val="ru-RU"/>
        </w:rPr>
        <w:t>В дни революции, когда в городе то и дело вспыхивали перестрелки между соперничающими сторонами, ему как-то понадобилось побывать у южного генерала по официальному делу, связанному с обеспечением безопасности граждан его страны, и на обратном пути во дворе резиденции он увидел троих заключенных, которых вели на казнь. Он остановил офицера, которому предстояло командовать расстрелом, и, узнав, что должно произойти, заявил яростный протест. Это же военнопленные, и убивать их</w:t>
      </w:r>
      <w:r w:rsidRPr="00A82D5A">
        <w:rPr>
          <w:rFonts w:ascii="Verdana" w:hAnsi="Verdana"/>
          <w:color w:val="000000"/>
          <w:sz w:val="20"/>
        </w:rPr>
        <w:t> </w:t>
      </w:r>
      <w:r w:rsidRPr="00A82D5A">
        <w:rPr>
          <w:rFonts w:ascii="Verdana" w:hAnsi="Verdana"/>
          <w:color w:val="000000"/>
          <w:sz w:val="20"/>
          <w:lang w:val="ru-RU"/>
        </w:rPr>
        <w:t>— неслыханное варварство. Офицер</w:t>
      </w:r>
      <w:r w:rsidRPr="00A82D5A">
        <w:rPr>
          <w:rFonts w:ascii="Verdana" w:hAnsi="Verdana"/>
          <w:color w:val="000000"/>
          <w:sz w:val="20"/>
        </w:rPr>
        <w:t> </w:t>
      </w:r>
      <w:r w:rsidRPr="00A82D5A">
        <w:rPr>
          <w:rFonts w:ascii="Verdana" w:hAnsi="Verdana"/>
          <w:color w:val="000000"/>
          <w:sz w:val="20"/>
          <w:lang w:val="ru-RU"/>
        </w:rPr>
        <w:t>— очень грубо, по словам консула,</w:t>
      </w:r>
      <w:r w:rsidRPr="00A82D5A">
        <w:rPr>
          <w:rFonts w:ascii="Verdana" w:hAnsi="Verdana"/>
          <w:color w:val="000000"/>
          <w:sz w:val="20"/>
        </w:rPr>
        <w:t> </w:t>
      </w:r>
      <w:r w:rsidRPr="00A82D5A">
        <w:rPr>
          <w:rFonts w:ascii="Verdana" w:hAnsi="Verdana"/>
          <w:color w:val="000000"/>
          <w:sz w:val="20"/>
          <w:lang w:val="ru-RU"/>
        </w:rPr>
        <w:t>— ответил, что обязан выполнить приказ. Консул вспылил. Он не собирался допустить, чтобы проклятый китайский офицеришка так с ним разговаривал. Завязалась словесная перепалка. Генерал, которому доложили о случившемся, приказал пригласить консула к себе, но консул наотрез отказался двинуться с места, пока пленные</w:t>
      </w:r>
      <w:r w:rsidRPr="00A82D5A">
        <w:rPr>
          <w:rFonts w:ascii="Verdana" w:hAnsi="Verdana"/>
          <w:color w:val="000000"/>
          <w:sz w:val="20"/>
        </w:rPr>
        <w:t> </w:t>
      </w:r>
      <w:r w:rsidRPr="00A82D5A">
        <w:rPr>
          <w:rFonts w:ascii="Verdana" w:hAnsi="Verdana"/>
          <w:color w:val="000000"/>
          <w:sz w:val="20"/>
          <w:lang w:val="ru-RU"/>
        </w:rPr>
        <w:t>— трое жалких, позеленевших от страха кули</w:t>
      </w:r>
      <w:r w:rsidRPr="00A82D5A">
        <w:rPr>
          <w:rFonts w:ascii="Verdana" w:hAnsi="Verdana"/>
          <w:color w:val="000000"/>
          <w:sz w:val="20"/>
        </w:rPr>
        <w:t> </w:t>
      </w:r>
      <w:r w:rsidRPr="00A82D5A">
        <w:rPr>
          <w:rFonts w:ascii="Verdana" w:hAnsi="Verdana"/>
          <w:color w:val="000000"/>
          <w:sz w:val="20"/>
          <w:lang w:val="ru-RU"/>
        </w:rPr>
        <w:t xml:space="preserve">— не будут переданы под его охрану. </w:t>
      </w:r>
      <w:r w:rsidRPr="00A82D5A">
        <w:rPr>
          <w:rFonts w:ascii="Verdana" w:hAnsi="Verdana"/>
          <w:color w:val="000000"/>
          <w:sz w:val="20"/>
        </w:rPr>
        <w:t xml:space="preserve">Офицер сделал ему знак отойти и скомандовал взводу: «Целься!» Тогда консул — я мысленно увидел, как он поправляет пенсне, а его волосы </w:t>
      </w:r>
      <w:r w:rsidRPr="00A82D5A">
        <w:rPr>
          <w:rFonts w:ascii="Verdana" w:hAnsi="Verdana"/>
          <w:color w:val="000000"/>
          <w:sz w:val="20"/>
        </w:rPr>
        <w:lastRenderedPageBreak/>
        <w:t>яростно дыбятся, — тогда консул встал между взятыми на прицел винтовками и тремя бедняками и велел солдатам стрелять, будь они прокляты. Возникло замешательство. Мятежникам явно не хотелось пристрелить британского консула. Вероятно, они наспех посовещались. Трое пленных были ему переданы, и низенький человечек вернулся в консульство, торжествуя победу.</w:t>
      </w:r>
    </w:p>
    <w:p w14:paraId="2C590DA6" w14:textId="77777777" w:rsidR="00A500C1" w:rsidRPr="00A82D5A" w:rsidRDefault="00A500C1" w:rsidP="00A82D5A">
      <w:pPr>
        <w:suppressAutoHyphens/>
        <w:spacing w:after="0" w:line="240" w:lineRule="auto"/>
        <w:ind w:firstLine="283"/>
        <w:jc w:val="both"/>
        <w:rPr>
          <w:rFonts w:ascii="Verdana" w:hAnsi="Verdana"/>
          <w:color w:val="000000"/>
          <w:sz w:val="20"/>
        </w:rPr>
      </w:pPr>
      <w:r w:rsidRPr="00A82D5A">
        <w:rPr>
          <w:rFonts w:ascii="Verdana" w:hAnsi="Verdana"/>
          <w:color w:val="000000"/>
          <w:sz w:val="20"/>
        </w:rPr>
        <w:t>— Черт побери, сэр! — сказал он свирепо. — Я уже думал, что у проклятых идиотов хватит наглости выстрелить в меня!</w:t>
      </w:r>
    </w:p>
    <w:p w14:paraId="271A4D20" w14:textId="6F6D61FC" w:rsidR="00BC02EE" w:rsidRPr="00A82D5A" w:rsidRDefault="00A500C1" w:rsidP="00A82D5A">
      <w:pPr>
        <w:suppressAutoHyphens/>
        <w:spacing w:after="0" w:line="240" w:lineRule="auto"/>
        <w:ind w:firstLine="283"/>
        <w:jc w:val="both"/>
        <w:rPr>
          <w:rFonts w:ascii="Verdana" w:hAnsi="Verdana"/>
          <w:color w:val="000000"/>
          <w:sz w:val="20"/>
        </w:rPr>
      </w:pPr>
      <w:r w:rsidRPr="00A82D5A">
        <w:rPr>
          <w:rFonts w:ascii="Verdana" w:hAnsi="Verdana"/>
          <w:color w:val="000000"/>
          <w:sz w:val="20"/>
        </w:rPr>
        <w:t>Странные они люди, британцы. Будь их манеры так же хороши, как велико их мужество, они бы заслуживали мнения, которого придерживаются о себе.</w:t>
      </w:r>
    </w:p>
    <w:sectPr w:rsidR="00BC02EE" w:rsidRPr="00A82D5A" w:rsidSect="00A82D5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61571" w14:textId="77777777" w:rsidR="00A82D5A" w:rsidRDefault="00A82D5A" w:rsidP="00A82D5A">
      <w:pPr>
        <w:spacing w:after="0" w:line="240" w:lineRule="auto"/>
      </w:pPr>
      <w:r>
        <w:separator/>
      </w:r>
    </w:p>
  </w:endnote>
  <w:endnote w:type="continuationSeparator" w:id="0">
    <w:p w14:paraId="5F479640" w14:textId="77777777" w:rsidR="00A82D5A" w:rsidRDefault="00A82D5A" w:rsidP="00A8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E804B" w14:textId="77777777" w:rsidR="00A82D5A" w:rsidRDefault="00A82D5A"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C73F9" w14:textId="77777777" w:rsidR="00A82D5A" w:rsidRDefault="00A82D5A" w:rsidP="00A82D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60173" w14:textId="6E58E773" w:rsidR="00A82D5A" w:rsidRPr="00A82D5A" w:rsidRDefault="00A82D5A" w:rsidP="00A82D5A">
    <w:pPr>
      <w:pStyle w:val="Footer"/>
      <w:ind w:right="360"/>
      <w:rPr>
        <w:rFonts w:ascii="Arial" w:hAnsi="Arial" w:cs="Arial"/>
        <w:color w:val="999999"/>
        <w:sz w:val="20"/>
      </w:rPr>
    </w:pPr>
    <w:r w:rsidRPr="00A82D5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A0BC9" w14:textId="77777777" w:rsidR="00A82D5A" w:rsidRDefault="00A82D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409F" w14:textId="77777777" w:rsidR="00A82D5A" w:rsidRDefault="00A82D5A" w:rsidP="00A82D5A">
      <w:pPr>
        <w:spacing w:after="0" w:line="240" w:lineRule="auto"/>
      </w:pPr>
      <w:r>
        <w:separator/>
      </w:r>
    </w:p>
  </w:footnote>
  <w:footnote w:type="continuationSeparator" w:id="0">
    <w:p w14:paraId="708C306F" w14:textId="77777777" w:rsidR="00A82D5A" w:rsidRDefault="00A82D5A" w:rsidP="00A82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FEB84" w14:textId="77777777" w:rsidR="00A82D5A" w:rsidRDefault="00A82D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FC119" w14:textId="59AE6A7D" w:rsidR="00A82D5A" w:rsidRPr="00A82D5A" w:rsidRDefault="00A82D5A" w:rsidP="00A82D5A">
    <w:pPr>
      <w:pStyle w:val="Header"/>
      <w:rPr>
        <w:rFonts w:ascii="Arial" w:hAnsi="Arial" w:cs="Arial"/>
        <w:color w:val="999999"/>
        <w:sz w:val="20"/>
      </w:rPr>
    </w:pPr>
    <w:r w:rsidRPr="00A82D5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D138" w14:textId="77777777" w:rsidR="00A82D5A" w:rsidRDefault="00A82D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78BB"/>
    <w:rsid w:val="0015074B"/>
    <w:rsid w:val="0029639D"/>
    <w:rsid w:val="00326F90"/>
    <w:rsid w:val="00A500C1"/>
    <w:rsid w:val="00A82D5A"/>
    <w:rsid w:val="00AA1D8D"/>
    <w:rsid w:val="00B47730"/>
    <w:rsid w:val="00BC02E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295B5"/>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82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201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3016</Characters>
  <Application>Microsoft Office Word</Application>
  <DocSecurity>0</DocSecurity>
  <Lines>50</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XIII. Представитель Ее Британского Величества</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