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237E" w14:textId="77777777" w:rsidR="009C0918" w:rsidRPr="00A051B1" w:rsidRDefault="009C0918" w:rsidP="00A051B1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051B1">
        <w:rPr>
          <w:rFonts w:ascii="Verdana" w:hAnsi="Verdana"/>
          <w:color w:val="000000"/>
          <w:sz w:val="32"/>
        </w:rPr>
        <w:t>XL</w:t>
      </w:r>
      <w:r w:rsidRPr="00A051B1">
        <w:rPr>
          <w:rFonts w:ascii="Verdana" w:hAnsi="Verdana"/>
          <w:color w:val="000000"/>
          <w:sz w:val="32"/>
          <w:lang w:val="ru-RU"/>
        </w:rPr>
        <w:t>. Партия в бильярд</w:t>
      </w:r>
    </w:p>
    <w:p w14:paraId="2E23304A" w14:textId="77777777" w:rsidR="00C16F00" w:rsidRPr="00A051B1" w:rsidRDefault="00C16F00" w:rsidP="00A051B1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A051B1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7665576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E99504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Я сидел в вестибюле отеля и читал старый номер «Саут-Чайна таймс», когда дверь в бар довольно резко распахнулась и из нее вышел очень высокий худой человек.</w:t>
      </w:r>
    </w:p>
    <w:p w14:paraId="3B068BC0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Не хотите ли сыграть на бильярде?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052C21AA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С удовольствием.</w:t>
      </w:r>
    </w:p>
    <w:p w14:paraId="0914333B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Отель был небольшой, каменный, со следами архитектурных потуг и принадлежал португальцу с примесью китайской крови, который курил опиум. Постояльцев не набралось бы и десятка: португальский чиновник с супругой, ожидавшие парохода, который должен был отвезти их в дальнюю колонию, ланкаширский инженер, угрюмо пьяный с утра до вечера, таинственная дама уже не первой молодости, но с пышными формами, которая выходила к столу и сразу же возвращалась к себе в номер. Этого человека я видел впервые и решил, что он приехал вечером с китайским пароходом. На вид я дал бы ему больше пятидесяти, он был весь сморщен, точно тропическое солнце иссушило его соки и придало кирпичную красноту его лицу. Определить, кто он, я не сумел. То ли оставшийся без места шкипер, то ли агент какой-нибудь иностранной фирмы в Гонконге. Он оказался очень молчаливым и не отвечал на мои реплики во время игры. Играл он неплохо, хотя и не блестяще, и оказался очень приятным партнером: загнав в лузу мой шар, предоставил мне возможность отыграться. Но после конца партии я сразу бы забыл о нашем знакомстве, если бы он, впервые нарушив молчание, не задал мне крайне странный вопрос.</w:t>
      </w:r>
    </w:p>
    <w:p w14:paraId="66FE01F3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Вы верите в судьбу?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399DA4DD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Играя в бильярд?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— спросил я, в свою очередь, с некоторым удивлением.</w:t>
      </w:r>
    </w:p>
    <w:p w14:paraId="6FCA871A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Нет. В жизни.</w:t>
      </w:r>
    </w:p>
    <w:p w14:paraId="47ADE1F6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Отвечать серьезно мне не хотелось.</w:t>
      </w:r>
    </w:p>
    <w:p w14:paraId="74C27B65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Право, не знаю,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— ответил я.</w:t>
      </w:r>
    </w:p>
    <w:p w14:paraId="6404DA82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Он прицелился и разбил шары. Потом, меля кий, сказал:</w:t>
      </w:r>
    </w:p>
    <w:p w14:paraId="293FA124" w14:textId="77777777" w:rsidR="009C0918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—</w:t>
      </w:r>
      <w:r w:rsidRPr="00A051B1">
        <w:rPr>
          <w:rFonts w:ascii="Verdana" w:hAnsi="Verdana"/>
          <w:color w:val="000000"/>
          <w:sz w:val="20"/>
        </w:rPr>
        <w:t> </w:t>
      </w:r>
      <w:r w:rsidRPr="00A051B1">
        <w:rPr>
          <w:rFonts w:ascii="Verdana" w:hAnsi="Verdana"/>
          <w:color w:val="000000"/>
          <w:sz w:val="20"/>
          <w:lang w:val="ru-RU"/>
        </w:rPr>
        <w:t>А я верю. Я верю, что, если вас что-то ждет, вам от этого не уйти.</w:t>
      </w:r>
    </w:p>
    <w:p w14:paraId="7BF60A47" w14:textId="0915BBD9" w:rsidR="00CD3DEC" w:rsidRPr="00A051B1" w:rsidRDefault="009C0918" w:rsidP="00A051B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051B1">
        <w:rPr>
          <w:rFonts w:ascii="Verdana" w:hAnsi="Verdana"/>
          <w:color w:val="000000"/>
          <w:sz w:val="20"/>
          <w:lang w:val="ru-RU"/>
        </w:rPr>
        <w:t>И все. Больше он ничего не сказал. Когда мы кончили играть, он ушел к себе в номер, и больше я его не видел. Так я никогда и не узнаю, какое странное чувство толкнуло его задать этот внезапный вопрос совершенно незнакомому человеку.</w:t>
      </w:r>
    </w:p>
    <w:sectPr w:rsidR="00CD3DEC" w:rsidRPr="00A051B1" w:rsidSect="00A051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1666" w14:textId="77777777" w:rsidR="00A051B1" w:rsidRDefault="00A051B1" w:rsidP="00A051B1">
      <w:pPr>
        <w:spacing w:after="0" w:line="240" w:lineRule="auto"/>
      </w:pPr>
      <w:r>
        <w:separator/>
      </w:r>
    </w:p>
  </w:endnote>
  <w:endnote w:type="continuationSeparator" w:id="0">
    <w:p w14:paraId="7DB0C431" w14:textId="77777777" w:rsidR="00A051B1" w:rsidRDefault="00A051B1" w:rsidP="00A0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2569" w14:textId="77777777" w:rsidR="00A051B1" w:rsidRDefault="00A051B1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8FD8C10" w14:textId="77777777" w:rsidR="00A051B1" w:rsidRDefault="00A051B1" w:rsidP="00A051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715E" w14:textId="40D98B29" w:rsidR="00A051B1" w:rsidRPr="00A051B1" w:rsidRDefault="00A051B1" w:rsidP="00A051B1">
    <w:pPr>
      <w:pStyle w:val="Footer"/>
      <w:ind w:right="360"/>
      <w:rPr>
        <w:rFonts w:ascii="Arial" w:hAnsi="Arial" w:cs="Arial"/>
        <w:color w:val="999999"/>
        <w:sz w:val="20"/>
      </w:rPr>
    </w:pPr>
    <w:r w:rsidRPr="00A051B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4205" w14:textId="77777777" w:rsidR="00A051B1" w:rsidRDefault="00A051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C838" w14:textId="77777777" w:rsidR="00A051B1" w:rsidRDefault="00A051B1" w:rsidP="00A051B1">
      <w:pPr>
        <w:spacing w:after="0" w:line="240" w:lineRule="auto"/>
      </w:pPr>
      <w:r>
        <w:separator/>
      </w:r>
    </w:p>
  </w:footnote>
  <w:footnote w:type="continuationSeparator" w:id="0">
    <w:p w14:paraId="4A633338" w14:textId="77777777" w:rsidR="00A051B1" w:rsidRDefault="00A051B1" w:rsidP="00A0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23E3" w14:textId="77777777" w:rsidR="00A051B1" w:rsidRDefault="00A051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FC3C" w14:textId="5BE9DF8E" w:rsidR="00A051B1" w:rsidRPr="00A051B1" w:rsidRDefault="00A051B1" w:rsidP="00A051B1">
    <w:pPr>
      <w:pStyle w:val="Header"/>
      <w:rPr>
        <w:rFonts w:ascii="Arial" w:hAnsi="Arial" w:cs="Arial"/>
        <w:color w:val="999999"/>
        <w:sz w:val="20"/>
      </w:rPr>
    </w:pPr>
    <w:r w:rsidRPr="00A051B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6BF6" w14:textId="77777777" w:rsidR="00A051B1" w:rsidRDefault="00A05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C0918"/>
    <w:rsid w:val="00A051B1"/>
    <w:rsid w:val="00AA1D8D"/>
    <w:rsid w:val="00B47730"/>
    <w:rsid w:val="00C16F00"/>
    <w:rsid w:val="00CB0664"/>
    <w:rsid w:val="00CD3DE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D01647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05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1649</Characters>
  <Application>Microsoft Office Word</Application>
  <DocSecurity>0</DocSecurity>
  <Lines>34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XL. Партия в бильярд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