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A65B2" w14:textId="77777777" w:rsidR="00920369" w:rsidRPr="00CF686E" w:rsidRDefault="00920369" w:rsidP="00CF686E">
      <w:pPr>
        <w:pStyle w:val="Heading3"/>
        <w:keepNext w:val="0"/>
        <w:keepLines w:val="0"/>
        <w:suppressAutoHyphens/>
        <w:spacing w:before="0" w:line="240" w:lineRule="auto"/>
        <w:jc w:val="both"/>
        <w:rPr>
          <w:rFonts w:ascii="Verdana" w:hAnsi="Verdana"/>
          <w:color w:val="000000"/>
          <w:sz w:val="32"/>
          <w:lang w:val="ru-RU"/>
        </w:rPr>
      </w:pPr>
      <w:r w:rsidRPr="00CF686E">
        <w:rPr>
          <w:rFonts w:ascii="Verdana" w:hAnsi="Verdana"/>
          <w:color w:val="000000"/>
          <w:sz w:val="32"/>
        </w:rPr>
        <w:t>XLI</w:t>
      </w:r>
      <w:r w:rsidRPr="00CF686E">
        <w:rPr>
          <w:rFonts w:ascii="Verdana" w:hAnsi="Verdana"/>
          <w:color w:val="000000"/>
          <w:sz w:val="32"/>
          <w:lang w:val="ru-RU"/>
        </w:rPr>
        <w:t>. Шкипер</w:t>
      </w:r>
    </w:p>
    <w:p w14:paraId="16CCB476" w14:textId="77777777" w:rsidR="00762C20" w:rsidRPr="00CF686E" w:rsidRDefault="00762C20" w:rsidP="00CF686E">
      <w:pPr>
        <w:pStyle w:val="Heading3"/>
        <w:keepNext w:val="0"/>
        <w:keepLines w:val="0"/>
        <w:suppressAutoHyphens/>
        <w:spacing w:before="0" w:line="240" w:lineRule="auto"/>
        <w:jc w:val="both"/>
        <w:rPr>
          <w:rFonts w:ascii="Verdana" w:hAnsi="Verdana"/>
          <w:b w:val="0"/>
          <w:color w:val="000000"/>
          <w:sz w:val="24"/>
          <w:lang w:val="ru-RU"/>
        </w:rPr>
      </w:pPr>
      <w:r w:rsidRPr="00CF686E">
        <w:rPr>
          <w:rFonts w:ascii="Verdana" w:hAnsi="Verdana"/>
          <w:b w:val="0"/>
          <w:color w:val="000000"/>
          <w:sz w:val="24"/>
          <w:lang w:val="ru-RU"/>
        </w:rPr>
        <w:t>Уильям Сомерсет Моэм</w:t>
      </w:r>
    </w:p>
    <w:p w14:paraId="4DAC46CA"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p>
    <w:p w14:paraId="6524873A"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Я понимал, что он пьян.</w:t>
      </w:r>
    </w:p>
    <w:p w14:paraId="45649FBA"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Он был шкипером новой школы</w:t>
      </w:r>
      <w:r w:rsidRPr="00CF686E">
        <w:rPr>
          <w:rFonts w:ascii="Verdana" w:hAnsi="Verdana"/>
          <w:color w:val="000000"/>
          <w:sz w:val="20"/>
        </w:rPr>
        <w:t> </w:t>
      </w:r>
      <w:r w:rsidRPr="00CF686E">
        <w:rPr>
          <w:rFonts w:ascii="Verdana" w:hAnsi="Verdana"/>
          <w:color w:val="000000"/>
          <w:sz w:val="20"/>
          <w:lang w:val="ru-RU"/>
        </w:rPr>
        <w:t>— невысоким бритым человеком и вполне мог сойти за командира подводной лодки. В его каюте висел красивый новый китель с золотым шнуром</w:t>
      </w:r>
      <w:r w:rsidRPr="00CF686E">
        <w:rPr>
          <w:rFonts w:ascii="Verdana" w:hAnsi="Verdana"/>
          <w:color w:val="000000"/>
          <w:sz w:val="20"/>
        </w:rPr>
        <w:t> </w:t>
      </w:r>
      <w:r w:rsidRPr="00CF686E">
        <w:rPr>
          <w:rFonts w:ascii="Verdana" w:hAnsi="Verdana"/>
          <w:color w:val="000000"/>
          <w:sz w:val="20"/>
          <w:lang w:val="ru-RU"/>
        </w:rPr>
        <w:t>— форма, которую морякам торгового флота даровали за их заслуги в годы войны, но он стеснялся ее носить. Ведь он был всего лишь капитаном пароходика, ходившего по Янцзы, и на мостике поэтому стоял в аккуратном коричневом костюме и фетровой шляпе на голове, а в его идеально вычищенные ботинки можно было смотреться. Глаза у него были ясными и блестящими, кожа свежей. Хотя он провел на море двадцать лет и, следовательно, меньше сорока ему никак не могло быть, выглядел он на двадцать восемь. Вне всяких сомнений, он вел чистую жизнь, был здоров духом не менее, чем телом, и пороки Востока, о которых столько говорят, его не коснулись. У него был вкус к добротной развлекательной литературе, и его книжный шкаф украшали произведения Э.</w:t>
      </w:r>
      <w:r w:rsidRPr="00CF686E">
        <w:rPr>
          <w:rFonts w:ascii="Verdana" w:hAnsi="Verdana"/>
          <w:color w:val="000000"/>
          <w:sz w:val="20"/>
        </w:rPr>
        <w:t> </w:t>
      </w:r>
      <w:r w:rsidRPr="00CF686E">
        <w:rPr>
          <w:rFonts w:ascii="Verdana" w:hAnsi="Verdana"/>
          <w:color w:val="000000"/>
          <w:sz w:val="20"/>
          <w:lang w:val="ru-RU"/>
        </w:rPr>
        <w:t>В.</w:t>
      </w:r>
      <w:r w:rsidRPr="00CF686E">
        <w:rPr>
          <w:rFonts w:ascii="Verdana" w:hAnsi="Verdana"/>
          <w:color w:val="000000"/>
          <w:sz w:val="20"/>
        </w:rPr>
        <w:t> </w:t>
      </w:r>
      <w:r w:rsidRPr="00CF686E">
        <w:rPr>
          <w:rFonts w:ascii="Verdana" w:hAnsi="Verdana"/>
          <w:color w:val="000000"/>
          <w:sz w:val="20"/>
          <w:lang w:val="ru-RU"/>
        </w:rPr>
        <w:t>Льюкаса. В каюте у него вам бросались в глаза фотография футбольной команды (он</w:t>
      </w:r>
      <w:r w:rsidRPr="00CF686E">
        <w:rPr>
          <w:rFonts w:ascii="Verdana" w:hAnsi="Verdana"/>
          <w:color w:val="000000"/>
          <w:sz w:val="20"/>
        </w:rPr>
        <w:t> </w:t>
      </w:r>
      <w:r w:rsidRPr="00CF686E">
        <w:rPr>
          <w:rFonts w:ascii="Verdana" w:hAnsi="Verdana"/>
          <w:color w:val="000000"/>
          <w:sz w:val="20"/>
          <w:lang w:val="ru-RU"/>
        </w:rPr>
        <w:t>— третий слева) и две фотографии молодой женщины с аккуратно завитыми волосами</w:t>
      </w:r>
      <w:r w:rsidRPr="00CF686E">
        <w:rPr>
          <w:rFonts w:ascii="Verdana" w:hAnsi="Verdana"/>
          <w:color w:val="000000"/>
          <w:sz w:val="20"/>
        </w:rPr>
        <w:t> </w:t>
      </w:r>
      <w:r w:rsidRPr="00CF686E">
        <w:rPr>
          <w:rFonts w:ascii="Verdana" w:hAnsi="Verdana"/>
          <w:color w:val="000000"/>
          <w:sz w:val="20"/>
          <w:lang w:val="ru-RU"/>
        </w:rPr>
        <w:t>— вполне возможно, его невесты.</w:t>
      </w:r>
    </w:p>
    <w:p w14:paraId="40506C60"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Я понимал, что он пьян, но полагал, что лишь чуть-чуть, пока он внезапно не спросил меня:</w:t>
      </w:r>
    </w:p>
    <w:p w14:paraId="685A757D"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Что такое демократия?</w:t>
      </w:r>
    </w:p>
    <w:p w14:paraId="715A3BB6"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Я ответил уклончиво, пожалуй, даже с иронией, и несколько минут разговор продолжался на другие, не столь несвоевременные темы. Затем после паузы он произнес:</w:t>
      </w:r>
    </w:p>
    <w:p w14:paraId="2DB1A643"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Надеюсь, вы не сочли меня социалистом, потому что я спросил: что такое демократия?</w:t>
      </w:r>
    </w:p>
    <w:p w14:paraId="1344169C"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Разумеется, нет,</w:t>
      </w:r>
      <w:r w:rsidRPr="00CF686E">
        <w:rPr>
          <w:rFonts w:ascii="Verdana" w:hAnsi="Verdana"/>
          <w:color w:val="000000"/>
          <w:sz w:val="20"/>
        </w:rPr>
        <w:t> </w:t>
      </w:r>
      <w:r w:rsidRPr="00CF686E">
        <w:rPr>
          <w:rFonts w:ascii="Verdana" w:hAnsi="Verdana"/>
          <w:color w:val="000000"/>
          <w:sz w:val="20"/>
          <w:lang w:val="ru-RU"/>
        </w:rPr>
        <w:t>— ответил я.</w:t>
      </w:r>
      <w:r w:rsidRPr="00CF686E">
        <w:rPr>
          <w:rFonts w:ascii="Verdana" w:hAnsi="Verdana"/>
          <w:color w:val="000000"/>
          <w:sz w:val="20"/>
        </w:rPr>
        <w:t> </w:t>
      </w:r>
      <w:r w:rsidRPr="00CF686E">
        <w:rPr>
          <w:rFonts w:ascii="Verdana" w:hAnsi="Verdana"/>
          <w:color w:val="000000"/>
          <w:sz w:val="20"/>
          <w:lang w:val="ru-RU"/>
        </w:rPr>
        <w:t>— Хотя не вижу, почему бы вам и не быть социалистом.</w:t>
      </w:r>
    </w:p>
    <w:p w14:paraId="36240FFA"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Даю вам честное слово, я не социалист,</w:t>
      </w:r>
      <w:r w:rsidRPr="00CF686E">
        <w:rPr>
          <w:rFonts w:ascii="Verdana" w:hAnsi="Verdana"/>
          <w:color w:val="000000"/>
          <w:sz w:val="20"/>
        </w:rPr>
        <w:t> </w:t>
      </w:r>
      <w:r w:rsidRPr="00CF686E">
        <w:rPr>
          <w:rFonts w:ascii="Verdana" w:hAnsi="Verdana"/>
          <w:color w:val="000000"/>
          <w:sz w:val="20"/>
          <w:lang w:val="ru-RU"/>
        </w:rPr>
        <w:t>— заверил он меня.</w:t>
      </w:r>
      <w:r w:rsidRPr="00CF686E">
        <w:rPr>
          <w:rFonts w:ascii="Verdana" w:hAnsi="Verdana"/>
          <w:color w:val="000000"/>
          <w:sz w:val="20"/>
        </w:rPr>
        <w:t> </w:t>
      </w:r>
      <w:r w:rsidRPr="00CF686E">
        <w:rPr>
          <w:rFonts w:ascii="Verdana" w:hAnsi="Verdana"/>
          <w:color w:val="000000"/>
          <w:sz w:val="20"/>
          <w:lang w:val="ru-RU"/>
        </w:rPr>
        <w:t>— Будь моя воля, я бы поставил их всех к стенке и расстрелял.</w:t>
      </w:r>
    </w:p>
    <w:p w14:paraId="2085B13B"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А что такое социализм?</w:t>
      </w:r>
      <w:r w:rsidRPr="00CF686E">
        <w:rPr>
          <w:rFonts w:ascii="Verdana" w:hAnsi="Verdana"/>
          <w:color w:val="000000"/>
          <w:sz w:val="20"/>
        </w:rPr>
        <w:t> </w:t>
      </w:r>
      <w:r w:rsidRPr="00CF686E">
        <w:rPr>
          <w:rFonts w:ascii="Verdana" w:hAnsi="Verdana"/>
          <w:color w:val="000000"/>
          <w:sz w:val="20"/>
          <w:lang w:val="ru-RU"/>
        </w:rPr>
        <w:t>— спросил я.</w:t>
      </w:r>
    </w:p>
    <w:p w14:paraId="43ECDBE1"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Вы же понимаете, о чем я: Гендерсон, Рамсей Макдональд и все такое прочее. Я по горло сыт трудящимися.</w:t>
      </w:r>
    </w:p>
    <w:p w14:paraId="70BC3076"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Но ведь вы тоже, по-моему, трудящийся?</w:t>
      </w:r>
    </w:p>
    <w:p w14:paraId="7E9C0404" w14:textId="77777777" w:rsidR="00920369"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lastRenderedPageBreak/>
        <w:t>Он надолго замолчал, и я уже решил, что его мысли перескочили на другие темы. Но я ошибся. Он, несомненно, обдумывал мой вопрос со всех сторон, так как в конце концов сказал:</w:t>
      </w:r>
    </w:p>
    <w:p w14:paraId="7A59F87F" w14:textId="4253160C" w:rsidR="0099634A" w:rsidRPr="00CF686E" w:rsidRDefault="00920369" w:rsidP="00CF686E">
      <w:pPr>
        <w:suppressAutoHyphens/>
        <w:spacing w:after="0" w:line="240" w:lineRule="auto"/>
        <w:ind w:firstLine="283"/>
        <w:jc w:val="both"/>
        <w:rPr>
          <w:rFonts w:ascii="Verdana" w:hAnsi="Verdana"/>
          <w:color w:val="000000"/>
          <w:sz w:val="20"/>
          <w:lang w:val="ru-RU"/>
        </w:rPr>
      </w:pPr>
      <w:r w:rsidRPr="00CF686E">
        <w:rPr>
          <w:rFonts w:ascii="Verdana" w:hAnsi="Verdana"/>
          <w:color w:val="000000"/>
          <w:sz w:val="20"/>
          <w:lang w:val="ru-RU"/>
        </w:rPr>
        <w:t>—</w:t>
      </w:r>
      <w:r w:rsidRPr="00CF686E">
        <w:rPr>
          <w:rFonts w:ascii="Verdana" w:hAnsi="Verdana"/>
          <w:color w:val="000000"/>
          <w:sz w:val="20"/>
        </w:rPr>
        <w:t> </w:t>
      </w:r>
      <w:r w:rsidRPr="00CF686E">
        <w:rPr>
          <w:rFonts w:ascii="Verdana" w:hAnsi="Verdana"/>
          <w:color w:val="000000"/>
          <w:sz w:val="20"/>
          <w:lang w:val="ru-RU"/>
        </w:rPr>
        <w:t>Нет, послушайте, никакой я не трудящийся! Черт побери, я же учился в Харроу.</w:t>
      </w:r>
    </w:p>
    <w:sectPr w:rsidR="0099634A" w:rsidRPr="00CF686E" w:rsidSect="00CF686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3226C" w14:textId="77777777" w:rsidR="00CF686E" w:rsidRDefault="00CF686E" w:rsidP="00CF686E">
      <w:pPr>
        <w:spacing w:after="0" w:line="240" w:lineRule="auto"/>
      </w:pPr>
      <w:r>
        <w:separator/>
      </w:r>
    </w:p>
  </w:endnote>
  <w:endnote w:type="continuationSeparator" w:id="0">
    <w:p w14:paraId="55A4C6EA" w14:textId="77777777" w:rsidR="00CF686E" w:rsidRDefault="00CF686E" w:rsidP="00CF6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8BCB" w14:textId="77777777" w:rsidR="00CF686E" w:rsidRDefault="00CF686E" w:rsidP="001F3F9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8EE2EE" w14:textId="77777777" w:rsidR="00CF686E" w:rsidRDefault="00CF686E" w:rsidP="00CF68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401E8" w14:textId="3E955C9F" w:rsidR="00CF686E" w:rsidRPr="00CF686E" w:rsidRDefault="00CF686E" w:rsidP="00CF686E">
    <w:pPr>
      <w:pStyle w:val="Footer"/>
      <w:ind w:right="360"/>
      <w:rPr>
        <w:rFonts w:ascii="Arial" w:hAnsi="Arial" w:cs="Arial"/>
        <w:color w:val="999999"/>
        <w:sz w:val="20"/>
      </w:rPr>
    </w:pPr>
    <w:r w:rsidRPr="00CF686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C888E" w14:textId="77777777" w:rsidR="00CF686E" w:rsidRDefault="00CF68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73100" w14:textId="77777777" w:rsidR="00CF686E" w:rsidRDefault="00CF686E" w:rsidP="00CF686E">
      <w:pPr>
        <w:spacing w:after="0" w:line="240" w:lineRule="auto"/>
      </w:pPr>
      <w:r>
        <w:separator/>
      </w:r>
    </w:p>
  </w:footnote>
  <w:footnote w:type="continuationSeparator" w:id="0">
    <w:p w14:paraId="76026DB9" w14:textId="77777777" w:rsidR="00CF686E" w:rsidRDefault="00CF686E" w:rsidP="00CF68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AB9D0" w14:textId="77777777" w:rsidR="00CF686E" w:rsidRDefault="00CF68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2049" w14:textId="4FFDA8C8" w:rsidR="00CF686E" w:rsidRPr="00CF686E" w:rsidRDefault="00CF686E" w:rsidP="00CF686E">
    <w:pPr>
      <w:pStyle w:val="Header"/>
      <w:rPr>
        <w:rFonts w:ascii="Arial" w:hAnsi="Arial" w:cs="Arial"/>
        <w:color w:val="999999"/>
        <w:sz w:val="20"/>
      </w:rPr>
    </w:pPr>
    <w:r w:rsidRPr="00CF686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EDAB2" w14:textId="77777777" w:rsidR="00CF686E" w:rsidRDefault="00CF6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62C20"/>
    <w:rsid w:val="00920369"/>
    <w:rsid w:val="0099634A"/>
    <w:rsid w:val="00AA1D8D"/>
    <w:rsid w:val="00B47730"/>
    <w:rsid w:val="00CB0664"/>
    <w:rsid w:val="00CF686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377805"/>
  <w14:defaultImageDpi w14:val="300"/>
  <w15:docId w15:val="{3E0E8885-26B7-4297-B711-66085A3A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F6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25756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352</Words>
  <Characters>1801</Characters>
  <Application>Microsoft Office Word</Application>
  <DocSecurity>0</DocSecurity>
  <Lines>40</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XLI. Шкипер</dc:title>
  <dc:subject/>
  <dc:creator>Уильям Сомерсет Моэм</dc:creator>
  <cp:keywords/>
  <dc:description/>
  <cp:lastModifiedBy>Andrey Piskunov</cp:lastModifiedBy>
  <cp:revision>5</cp:revision>
  <dcterms:created xsi:type="dcterms:W3CDTF">2013-12-23T23:15:00Z</dcterms:created>
  <dcterms:modified xsi:type="dcterms:W3CDTF">2025-05-21T01:06:00Z</dcterms:modified>
  <cp:category/>
</cp:coreProperties>
</file>