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4409" w14:textId="77777777" w:rsidR="0023523C" w:rsidRPr="00E5304E" w:rsidRDefault="0023523C" w:rsidP="00E5304E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E5304E">
        <w:rPr>
          <w:rFonts w:ascii="Verdana" w:hAnsi="Verdana"/>
          <w:color w:val="000000"/>
          <w:sz w:val="32"/>
        </w:rPr>
        <w:t>XLVI</w:t>
      </w:r>
      <w:r w:rsidRPr="00E5304E">
        <w:rPr>
          <w:rFonts w:ascii="Verdana" w:hAnsi="Verdana"/>
          <w:color w:val="000000"/>
          <w:sz w:val="32"/>
          <w:lang w:val="ru-RU"/>
        </w:rPr>
        <w:t>. Равнина</w:t>
      </w:r>
    </w:p>
    <w:p w14:paraId="385B358F" w14:textId="77777777" w:rsidR="006D11A4" w:rsidRPr="00E5304E" w:rsidRDefault="006D11A4" w:rsidP="00E5304E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color w:val="000000"/>
          <w:sz w:val="24"/>
          <w:lang w:val="ru-RU"/>
        </w:rPr>
      </w:pPr>
      <w:r w:rsidRPr="00E5304E">
        <w:rPr>
          <w:rFonts w:ascii="Verdana" w:hAnsi="Verdana"/>
          <w:b w:val="0"/>
          <w:color w:val="000000"/>
          <w:sz w:val="24"/>
          <w:lang w:val="ru-RU"/>
        </w:rPr>
        <w:t>Уильям Сомерсет Моэм</w:t>
      </w:r>
    </w:p>
    <w:p w14:paraId="44AED653" w14:textId="77777777" w:rsidR="0023523C" w:rsidRPr="00E5304E" w:rsidRDefault="0023523C" w:rsidP="00E530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AFEC967" w14:textId="02610BD1" w:rsidR="00DE3FFF" w:rsidRPr="00E5304E" w:rsidRDefault="0023523C" w:rsidP="00E530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5304E">
        <w:rPr>
          <w:rFonts w:ascii="Verdana" w:hAnsi="Verdana"/>
          <w:color w:val="000000"/>
          <w:sz w:val="20"/>
          <w:lang w:val="ru-RU"/>
        </w:rPr>
        <w:t>Происшествие, конечно, было пустячным и легко поддавалось объяснению, однако меня поразило, что духовные глаза способны навести такую слепоту на глаза физические. Я растерялся, обнаружив, до какой степени человек подвластен законам ассоциации. День за днем я путешествовал среди нагорий и знал, что нынче доберусь до огромной равнины, на которой стоит древний город, ради которого я отправился в этот путь. Но в первые часы утра никаких признаков приближения к равнине заметно не было. Склоны выглядели все такими же крутыми, и, когда я взбирался на очередной холм, ожидая увидеть с его вершины широкий простор, передо мной вздымался следующий</w:t>
      </w:r>
      <w:r w:rsidRPr="00E5304E">
        <w:rPr>
          <w:rFonts w:ascii="Verdana" w:hAnsi="Verdana"/>
          <w:color w:val="000000"/>
          <w:sz w:val="20"/>
        </w:rPr>
        <w:t> </w:t>
      </w:r>
      <w:r w:rsidRPr="00E5304E">
        <w:rPr>
          <w:rFonts w:ascii="Verdana" w:hAnsi="Verdana"/>
          <w:color w:val="000000"/>
          <w:sz w:val="20"/>
          <w:lang w:val="ru-RU"/>
        </w:rPr>
        <w:t>— еще выше и круче. А за ним змеилась все вверх и вверх белая насыпная дорога, которая столько дней вела меня сюда и, поблескивая на солнце, огибала вершину львино-желтой скалы. Небо было синим, и на западе висели белые облачка, точно рыбачьи лодки в вечернем безветрии у мыса Данджнесс. Я шел и шел, все время поднимаясь, и ждал простора, который должен был распахнуться впереди, если не за этим поворотом, так за следующим, и вот, когда я задумался о чем-то другом, он внезапно открылся передо мной. Однако увидел я не китайский ландшафт с рисовыми полями, мемориальными арками, сказочными храмиками, крестьянскими домами в бамбуковых рощах и придорожными гостиницами, где в тени смоковницы бедные кули отдыхают от тяжелого груза. Нет, это была долина Рейна, широкая равнина, вызолоченная закатом, прошитая серебряной лентой реки, с башнями Вормса вдали</w:t>
      </w:r>
      <w:r w:rsidRPr="00E5304E">
        <w:rPr>
          <w:rFonts w:ascii="Verdana" w:hAnsi="Verdana"/>
          <w:color w:val="000000"/>
          <w:sz w:val="20"/>
        </w:rPr>
        <w:t> </w:t>
      </w:r>
      <w:r w:rsidRPr="00E5304E">
        <w:rPr>
          <w:rFonts w:ascii="Verdana" w:hAnsi="Verdana"/>
          <w:color w:val="000000"/>
          <w:sz w:val="20"/>
          <w:lang w:val="ru-RU"/>
        </w:rPr>
        <w:t>— та великая равнина, которая открылась моим юным глазам, когда я, гейдельбергский студент, после долгих блужданий по еловым лесам на холмах над старинным городом, внезапно вышел на просеку. И из-за того, что там я впервые ощутил красоту, из-за того, что там я познал первые восторги обретения знаний (каждая прочитанная книга была замечательным приключением!), из-за того, что там я впервые испытал опьянение разговорами (ах, эти дивные клише, которые каждый мальчишка открывает для себя сам, словно никто прежде о них и понятия не имел), из-за утренних променадов по солнечному бульвару, из-за плюшек и кофе, подкрепляющих мою аскетическую юность после утомительных прогулок, из-за ленивых вечеров на террасе замка над окутанными голубой дымкой многоярусными крышами старинного городка, из-за Гете, и Гейне, и Бетховена, и Вагнера, и (а почему бы и нет?) Штрауса с его вальсами, из-за биргартена, где играл оркестр и чинно прохаживались девушки с золотыми косами,</w:t>
      </w:r>
      <w:r w:rsidRPr="00E5304E">
        <w:rPr>
          <w:rFonts w:ascii="Verdana" w:hAnsi="Verdana"/>
          <w:color w:val="000000"/>
          <w:sz w:val="20"/>
        </w:rPr>
        <w:t> </w:t>
      </w:r>
      <w:r w:rsidRPr="00E5304E">
        <w:rPr>
          <w:rFonts w:ascii="Verdana" w:hAnsi="Verdana"/>
          <w:color w:val="000000"/>
          <w:sz w:val="20"/>
          <w:lang w:val="ru-RU"/>
        </w:rPr>
        <w:t>— из-за всех этих воспоминаний, обладающих силой завораживать каждое из пяти моих чувств, для меня слово «равнина» не только везде и повсюду означает одну лишь долину Рейна, но еще и знаменует единственный символ счастья, какой мне известен: широкий простор, залитый золотом заходящего солнца, струящаяся по нему серебряная река, точно тропа жизни, точно идеал, ведущий тебя по ней, и встающие вдали серые башни древнего города.</w:t>
      </w:r>
    </w:p>
    <w:sectPr w:rsidR="00DE3FFF" w:rsidRPr="00E5304E" w:rsidSect="00E530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7F12D" w14:textId="77777777" w:rsidR="00E5304E" w:rsidRDefault="00E5304E" w:rsidP="00E5304E">
      <w:pPr>
        <w:spacing w:after="0" w:line="240" w:lineRule="auto"/>
      </w:pPr>
      <w:r>
        <w:separator/>
      </w:r>
    </w:p>
  </w:endnote>
  <w:endnote w:type="continuationSeparator" w:id="0">
    <w:p w14:paraId="5BE351EC" w14:textId="77777777" w:rsidR="00E5304E" w:rsidRDefault="00E5304E" w:rsidP="00E53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BDA27" w14:textId="77777777" w:rsidR="00E5304E" w:rsidRDefault="00E5304E" w:rsidP="001F3F9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A84CFBE" w14:textId="77777777" w:rsidR="00E5304E" w:rsidRDefault="00E5304E" w:rsidP="00E5304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DA599" w14:textId="67439C7E" w:rsidR="00E5304E" w:rsidRPr="00E5304E" w:rsidRDefault="00E5304E" w:rsidP="00E5304E">
    <w:pPr>
      <w:pStyle w:val="Footer"/>
      <w:ind w:right="360"/>
      <w:rPr>
        <w:rFonts w:ascii="Arial" w:hAnsi="Arial" w:cs="Arial"/>
        <w:color w:val="999999"/>
        <w:sz w:val="20"/>
      </w:rPr>
    </w:pPr>
    <w:r w:rsidRPr="00E5304E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3049A" w14:textId="77777777" w:rsidR="00E5304E" w:rsidRDefault="00E530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A8100" w14:textId="77777777" w:rsidR="00E5304E" w:rsidRDefault="00E5304E" w:rsidP="00E5304E">
      <w:pPr>
        <w:spacing w:after="0" w:line="240" w:lineRule="auto"/>
      </w:pPr>
      <w:r>
        <w:separator/>
      </w:r>
    </w:p>
  </w:footnote>
  <w:footnote w:type="continuationSeparator" w:id="0">
    <w:p w14:paraId="540D4E63" w14:textId="77777777" w:rsidR="00E5304E" w:rsidRDefault="00E5304E" w:rsidP="00E530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63959" w14:textId="77777777" w:rsidR="00E5304E" w:rsidRDefault="00E530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B9B93" w14:textId="3A0BFA32" w:rsidR="00E5304E" w:rsidRPr="00E5304E" w:rsidRDefault="00E5304E" w:rsidP="00E5304E">
    <w:pPr>
      <w:pStyle w:val="Header"/>
      <w:rPr>
        <w:rFonts w:ascii="Arial" w:hAnsi="Arial" w:cs="Arial"/>
        <w:color w:val="999999"/>
        <w:sz w:val="20"/>
      </w:rPr>
    </w:pPr>
    <w:r w:rsidRPr="00E5304E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94DFC" w14:textId="77777777" w:rsidR="00E5304E" w:rsidRDefault="00E530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3523C"/>
    <w:rsid w:val="0029639D"/>
    <w:rsid w:val="00326F90"/>
    <w:rsid w:val="006D11A4"/>
    <w:rsid w:val="00AA1D8D"/>
    <w:rsid w:val="00B47730"/>
    <w:rsid w:val="00CB0664"/>
    <w:rsid w:val="00DE3FFF"/>
    <w:rsid w:val="00E5304E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970797C"/>
  <w14:defaultImageDpi w14:val="300"/>
  <w15:docId w15:val="{3E0E8885-26B7-4297-B711-66085A3A2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E530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74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436</Words>
  <Characters>2495</Characters>
  <Application>Microsoft Office Word</Application>
  <DocSecurity>0</DocSecurity>
  <Lines>42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2928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XLVI. Равнина</dc:title>
  <dc:subject/>
  <dc:creator>Уильям Сомерсет Моэм</dc:creator>
  <cp:keywords/>
  <dc:description/>
  <cp:lastModifiedBy>Andrey Piskunov</cp:lastModifiedBy>
  <cp:revision>5</cp:revision>
  <dcterms:created xsi:type="dcterms:W3CDTF">2013-12-23T23:15:00Z</dcterms:created>
  <dcterms:modified xsi:type="dcterms:W3CDTF">2025-05-21T01:06:00Z</dcterms:modified>
  <cp:category/>
</cp:coreProperties>
</file>