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35DFA" w14:textId="77777777" w:rsidR="005D5705" w:rsidRPr="007F358B" w:rsidRDefault="005D5705" w:rsidP="007F358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F358B">
        <w:rPr>
          <w:rFonts w:ascii="Verdana" w:hAnsi="Verdana"/>
          <w:color w:val="000000"/>
          <w:sz w:val="32"/>
        </w:rPr>
        <w:t>XVIII</w:t>
      </w:r>
      <w:r w:rsidRPr="007F358B">
        <w:rPr>
          <w:rFonts w:ascii="Verdana" w:hAnsi="Verdana"/>
          <w:color w:val="000000"/>
          <w:sz w:val="32"/>
          <w:lang w:val="ru-RU"/>
        </w:rPr>
        <w:t>. Рассвет</w:t>
      </w:r>
    </w:p>
    <w:p w14:paraId="5C861CD2" w14:textId="77777777" w:rsidR="0068628B" w:rsidRPr="007F358B" w:rsidRDefault="0068628B" w:rsidP="007F358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7F358B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3B08F89E" w14:textId="77777777" w:rsidR="005D5705" w:rsidRPr="007F358B" w:rsidRDefault="005D5705" w:rsidP="007F35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2369319" w14:textId="77777777" w:rsidR="005D5705" w:rsidRPr="007F358B" w:rsidRDefault="005D5705" w:rsidP="007F35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358B">
        <w:rPr>
          <w:rFonts w:ascii="Verdana" w:hAnsi="Verdana"/>
          <w:color w:val="000000"/>
          <w:sz w:val="20"/>
          <w:lang w:val="ru-RU"/>
        </w:rPr>
        <w:t>Еще ночь, и двор гостиницы исчерчен сгустками глубокого мрака. Фонари бросают неверный свет на кули, которые готовят свой груз в путь. Они кричат, хохочут, сердито спорят и затевают шумные ссоры. Я выхожу на улицу и иду следом за боем с фонарем. То тут, то там позади закрытых дверей поют петухи. Однако многие лавки уже распахнули ставни, и неутомимые люди приступают к своим долгим дневным трудам. Тут подмастерье подметает пол, там мужчина моет лицо и руки. Фитилек, горящий в чашке с растопленным жиром,</w:t>
      </w:r>
      <w:r w:rsidRPr="007F358B">
        <w:rPr>
          <w:rFonts w:ascii="Verdana" w:hAnsi="Verdana"/>
          <w:color w:val="000000"/>
          <w:sz w:val="20"/>
        </w:rPr>
        <w:t> </w:t>
      </w:r>
      <w:r w:rsidRPr="007F358B">
        <w:rPr>
          <w:rFonts w:ascii="Verdana" w:hAnsi="Verdana"/>
          <w:color w:val="000000"/>
          <w:sz w:val="20"/>
          <w:lang w:val="ru-RU"/>
        </w:rPr>
        <w:t>— вот и все его освещение. Я прохожу мимо харчевни, где полдесятка человек уже сидят за ранним завтраком. Внутренние ворота заперты, но сторож выпускает меня через калитку, и я иду вдоль стены по берегу медлительного ручья, в котором отражаются яркие звезды. Затем я подхожу к главным городским воротам и вижу, что одна створка уже открыта. Я выхожу наружу, и меня со всех сторон встречает призрачный рассвет. Впереди меня ждут день, и длинный путь, и широкие просторы.</w:t>
      </w:r>
    </w:p>
    <w:p w14:paraId="62B60DC8" w14:textId="77777777" w:rsidR="005D5705" w:rsidRPr="007F358B" w:rsidRDefault="005D5705" w:rsidP="007F35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358B">
        <w:rPr>
          <w:rFonts w:ascii="Verdana" w:hAnsi="Verdana"/>
          <w:color w:val="000000"/>
          <w:sz w:val="20"/>
          <w:lang w:val="ru-RU"/>
        </w:rPr>
        <w:t xml:space="preserve">Погас фонарь. Позади меня тьма растворяется в лиловый туман, и я знаю, что вскоре она вся порозовеет. Я различаю насыпную дорогу, а вода рисовых полей отражает бледный сумрачный свет. Уже не ночь, но еще и не день. Это мгновение неизреченной красоты, когда и холмы, и долины, и деревья, и вода укрывают неземные тайны. Ведь когда поднимается солнце, на какой-то срок мир вокруг безрадостен, свет холоден и сер, точно свет в студии художника, и тени еще не пеленают землю в пестрые пеленки. Огибая вершину лесистого холма, я гляжу вниз, на рисовые поля. Впрочем, «поля» тут слишком величественное слово. По большей части это лоскутки, полумесяцами врезанные в склон один над другим, чтобы их можно было затоплять. В лощинах растут ели и бамбук, точно посаженные там искусным садовником, который упорядочивает красоту, чтобы церемонно воспроизвести приволье природы. А в эти колдовские мгновения вы видите не плоды смиренного труда, но любимые сады императора. </w:t>
      </w:r>
      <w:r w:rsidRPr="007F358B">
        <w:rPr>
          <w:rFonts w:ascii="Verdana" w:hAnsi="Verdana"/>
          <w:color w:val="000000"/>
          <w:sz w:val="20"/>
        </w:rPr>
        <w:t>Сюда, сбросив бремя государственных забот, приходит он в желтых шелках, расшитых драконами, с драгоценными браслетами на запястьях, чтобы позабавиться с наложницей до того красивой, что в последующие века люди находят только естественным, что из-за нее погибла династия.</w:t>
      </w:r>
    </w:p>
    <w:p w14:paraId="356AA936" w14:textId="7D3B9A7A" w:rsidR="00A274A8" w:rsidRPr="007F358B" w:rsidRDefault="005D5705" w:rsidP="007F35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358B">
        <w:rPr>
          <w:rFonts w:ascii="Verdana" w:hAnsi="Verdana"/>
          <w:color w:val="000000"/>
          <w:sz w:val="20"/>
        </w:rPr>
        <w:t xml:space="preserve">И вот уже, встречая разгорающийся день, с рисовых полей поднимаются туманы и до половины закрывают пологие холмы. То, что вы видите, могло представать перед вами в сотнях картин, так как старые китайские мастера до чрезвычайности любили изображать подобное. Небольшие холмы — до вершин поросшие лесом с четким силуэтом зубчатых елей по гребню на фоне неба, — небольшие холмы громоздятся один над другим, и туманы на розовой высоте слагаются в узор, придают композиции завершенность, которая, однако, оставляет простор для воображения. Бамбук растет почти от самой дороги, его </w:t>
      </w:r>
      <w:r w:rsidRPr="007F358B">
        <w:rPr>
          <w:rFonts w:ascii="Verdana" w:hAnsi="Verdana"/>
          <w:color w:val="000000"/>
          <w:sz w:val="20"/>
        </w:rPr>
        <w:lastRenderedPageBreak/>
        <w:t>узкие листья трепещут в легчайшем ветерке; он полон такого аристократического изящества, что рощица кажется придворными дамами великой Минской династии, которые томными группами отдыхают возле дороги. Они посетили какой-то храм, их платья богато расшиты цветами, а в прически вплетены бесценные нефритовые украшения. Они отдыхают, стоя на маленьких ножках, на своих золоченых лилиях, обмениваясь остроумными замечаниями: им ли не знать, что высшее достижение культуры — это умение болтать вздор с неподражаемым достоинством. Еще минута, они рассядутся по своим паланкинам и исчезнут. Но дорога поворачивает, и — Бог мой! — бамбук, китайский бамбук волшебством тумана преображается в кентские хмельники. Помните душистые хмельники, сочные зеленые луга, железнодорожное полотно, которое тянется вдоль моря, вдоль сверкающего пляжа и унылой серости Ла-Манша? Над зимним холодом летит чайка, и тоска в ее крике почти невыносима.</w:t>
      </w:r>
    </w:p>
    <w:sectPr w:rsidR="00A274A8" w:rsidRPr="007F358B" w:rsidSect="007F35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EEAEA" w14:textId="77777777" w:rsidR="007F358B" w:rsidRDefault="007F358B" w:rsidP="007F358B">
      <w:pPr>
        <w:spacing w:after="0" w:line="240" w:lineRule="auto"/>
      </w:pPr>
      <w:r>
        <w:separator/>
      </w:r>
    </w:p>
  </w:endnote>
  <w:endnote w:type="continuationSeparator" w:id="0">
    <w:p w14:paraId="440641BD" w14:textId="77777777" w:rsidR="007F358B" w:rsidRDefault="007F358B" w:rsidP="007F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85601" w14:textId="77777777" w:rsidR="007F358B" w:rsidRDefault="007F358B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24D6FBA" w14:textId="77777777" w:rsidR="007F358B" w:rsidRDefault="007F358B" w:rsidP="007F35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F62C" w14:textId="7B1E8391" w:rsidR="007F358B" w:rsidRPr="007F358B" w:rsidRDefault="007F358B" w:rsidP="007F358B">
    <w:pPr>
      <w:pStyle w:val="Footer"/>
      <w:ind w:right="360"/>
      <w:rPr>
        <w:rFonts w:ascii="Arial" w:hAnsi="Arial" w:cs="Arial"/>
        <w:color w:val="999999"/>
        <w:sz w:val="20"/>
      </w:rPr>
    </w:pPr>
    <w:r w:rsidRPr="007F358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E94D" w14:textId="77777777" w:rsidR="007F358B" w:rsidRDefault="007F3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FE7F" w14:textId="77777777" w:rsidR="007F358B" w:rsidRDefault="007F358B" w:rsidP="007F358B">
      <w:pPr>
        <w:spacing w:after="0" w:line="240" w:lineRule="auto"/>
      </w:pPr>
      <w:r>
        <w:separator/>
      </w:r>
    </w:p>
  </w:footnote>
  <w:footnote w:type="continuationSeparator" w:id="0">
    <w:p w14:paraId="4172E3AB" w14:textId="77777777" w:rsidR="007F358B" w:rsidRDefault="007F358B" w:rsidP="007F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6267" w14:textId="77777777" w:rsidR="007F358B" w:rsidRDefault="007F3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5D46" w14:textId="6D684844" w:rsidR="007F358B" w:rsidRPr="007F358B" w:rsidRDefault="007F358B" w:rsidP="007F358B">
    <w:pPr>
      <w:pStyle w:val="Header"/>
      <w:rPr>
        <w:rFonts w:ascii="Arial" w:hAnsi="Arial" w:cs="Arial"/>
        <w:color w:val="999999"/>
        <w:sz w:val="20"/>
      </w:rPr>
    </w:pPr>
    <w:r w:rsidRPr="007F358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F0C19" w14:textId="77777777" w:rsidR="007F358B" w:rsidRDefault="007F3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D5705"/>
    <w:rsid w:val="0068628B"/>
    <w:rsid w:val="007F358B"/>
    <w:rsid w:val="00A274A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E4A7A3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F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3190</Characters>
  <Application>Microsoft Office Word</Application>
  <DocSecurity>0</DocSecurity>
  <Lines>53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XVIII. Рассвет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