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54118" w14:textId="77777777" w:rsidR="002C4890" w:rsidRPr="00785F26" w:rsidRDefault="002C4890" w:rsidP="00785F26">
      <w:pPr>
        <w:pStyle w:val="Heading3"/>
        <w:keepNext w:val="0"/>
        <w:keepLines w:val="0"/>
        <w:suppressAutoHyphens/>
        <w:spacing w:before="0" w:line="240" w:lineRule="auto"/>
        <w:jc w:val="both"/>
        <w:rPr>
          <w:rFonts w:ascii="Verdana" w:hAnsi="Verdana"/>
          <w:color w:val="000000"/>
          <w:sz w:val="32"/>
          <w:lang w:val="ru-RU"/>
        </w:rPr>
      </w:pPr>
      <w:r w:rsidRPr="00785F26">
        <w:rPr>
          <w:rFonts w:ascii="Verdana" w:hAnsi="Verdana"/>
          <w:color w:val="000000"/>
          <w:sz w:val="32"/>
        </w:rPr>
        <w:t>XX</w:t>
      </w:r>
      <w:r w:rsidRPr="00785F26">
        <w:rPr>
          <w:rFonts w:ascii="Verdana" w:hAnsi="Verdana"/>
          <w:color w:val="000000"/>
          <w:sz w:val="32"/>
          <w:lang w:val="ru-RU"/>
        </w:rPr>
        <w:t>.</w:t>
      </w:r>
      <w:r w:rsidRPr="00785F26">
        <w:rPr>
          <w:rFonts w:ascii="Verdana" w:hAnsi="Verdana"/>
          <w:color w:val="000000"/>
          <w:sz w:val="32"/>
        </w:rPr>
        <w:t> </w:t>
      </w:r>
      <w:r w:rsidRPr="00785F26">
        <w:rPr>
          <w:rFonts w:ascii="Verdana" w:hAnsi="Verdana"/>
          <w:color w:val="000000"/>
          <w:sz w:val="32"/>
          <w:lang w:val="ru-RU"/>
        </w:rPr>
        <w:t>Вьючный скот</w:t>
      </w:r>
    </w:p>
    <w:p w14:paraId="513A5167" w14:textId="77777777" w:rsidR="00C67A99" w:rsidRPr="00785F26" w:rsidRDefault="00C67A99" w:rsidP="00785F26">
      <w:pPr>
        <w:pStyle w:val="Heading3"/>
        <w:keepNext w:val="0"/>
        <w:keepLines w:val="0"/>
        <w:suppressAutoHyphens/>
        <w:spacing w:before="0" w:line="240" w:lineRule="auto"/>
        <w:jc w:val="both"/>
        <w:rPr>
          <w:rFonts w:ascii="Verdana" w:hAnsi="Verdana"/>
          <w:b w:val="0"/>
          <w:color w:val="000000"/>
          <w:sz w:val="24"/>
          <w:lang w:val="ru-RU"/>
        </w:rPr>
      </w:pPr>
      <w:r w:rsidRPr="00785F26">
        <w:rPr>
          <w:rFonts w:ascii="Verdana" w:hAnsi="Verdana"/>
          <w:b w:val="0"/>
          <w:color w:val="000000"/>
          <w:sz w:val="24"/>
          <w:lang w:val="ru-RU"/>
        </w:rPr>
        <w:t>Уильям Сомерсет Моэм</w:t>
      </w:r>
    </w:p>
    <w:p w14:paraId="6B4F1B78" w14:textId="77777777" w:rsidR="002C4890" w:rsidRPr="00785F26" w:rsidRDefault="002C4890" w:rsidP="00785F26">
      <w:pPr>
        <w:suppressAutoHyphens/>
        <w:spacing w:after="0" w:line="240" w:lineRule="auto"/>
        <w:ind w:firstLine="283"/>
        <w:jc w:val="both"/>
        <w:rPr>
          <w:rFonts w:ascii="Verdana" w:hAnsi="Verdana"/>
          <w:color w:val="000000"/>
          <w:sz w:val="20"/>
          <w:lang w:val="ru-RU"/>
        </w:rPr>
      </w:pPr>
    </w:p>
    <w:p w14:paraId="54DDBE0F" w14:textId="77777777" w:rsidR="002C4890" w:rsidRPr="00785F26" w:rsidRDefault="002C4890" w:rsidP="00785F26">
      <w:pPr>
        <w:suppressAutoHyphens/>
        <w:spacing w:after="0" w:line="240" w:lineRule="auto"/>
        <w:ind w:firstLine="283"/>
        <w:jc w:val="both"/>
        <w:rPr>
          <w:rFonts w:ascii="Verdana" w:hAnsi="Verdana"/>
          <w:color w:val="000000"/>
          <w:sz w:val="20"/>
          <w:lang w:val="ru-RU"/>
        </w:rPr>
      </w:pPr>
      <w:r w:rsidRPr="00785F26">
        <w:rPr>
          <w:rFonts w:ascii="Verdana" w:hAnsi="Verdana"/>
          <w:color w:val="000000"/>
          <w:sz w:val="20"/>
          <w:lang w:val="ru-RU"/>
        </w:rPr>
        <w:t>В первый момент кули на дороге, горбящийся под своей ношей, кажется живописным. В лохмотьях всех оттенков синевы и голубизны от индиго до бирюзы и молочности туманного неба, он удивительно гармонирует с ландшафтом. Труся по узкой насыпной дороге между рисовыми полями, взбираясь по зеленому склону холма, он именно то, чего требует пейзаж. Одежда его состоит из короткой куртки и штанов. Возможно, костюм этот некогда был одноцветен, но, когда его требуется подлатать, хозяин не затрудняет себя поисками лоскутков того же оттенка. Он берет то, что попадается под руку. Голову от солнца и дождя он укрывает соломенной шляпой в форме гасильника для свечей с невероятно широкими плоскими полями.</w:t>
      </w:r>
    </w:p>
    <w:p w14:paraId="59D11BD7" w14:textId="77777777" w:rsidR="002C4890" w:rsidRPr="00785F26" w:rsidRDefault="002C4890" w:rsidP="00785F26">
      <w:pPr>
        <w:suppressAutoHyphens/>
        <w:spacing w:after="0" w:line="240" w:lineRule="auto"/>
        <w:ind w:firstLine="283"/>
        <w:jc w:val="both"/>
        <w:rPr>
          <w:rFonts w:ascii="Verdana" w:hAnsi="Verdana"/>
          <w:color w:val="000000"/>
          <w:sz w:val="20"/>
          <w:lang w:val="ru-RU"/>
        </w:rPr>
      </w:pPr>
      <w:r w:rsidRPr="00785F26">
        <w:rPr>
          <w:rFonts w:ascii="Verdana" w:hAnsi="Verdana"/>
          <w:color w:val="000000"/>
          <w:sz w:val="20"/>
          <w:lang w:val="ru-RU"/>
        </w:rPr>
        <w:t>Вот кули проходят вереницей: у каждого на плечах коромысло, по концам которого свисают два огромных узла, и они приятно оживляют пейзаж. Забавно наблюдать за их отражением в воде рисовых полей. Вы разглядываете их лица, пока они проходят мимо. Вы бы сказали, что это добродушные, открытые лица, если бы вам заранее не вдолбили, что восточный человек непостижим. Когда они, расположившись на отдых под смоковницей у придорожного святилища, курят и весело болтают, попытайтесь поднять один из узлов, с которыми они проходят за день тридцать миль и больше. Как тогда не восхититься их выносливостью и мужеством! Но если вы упомянете о своем восхищении китайским старожилам, вас сочтут смешным. Снисходительно пожав плечами, вам объяснят, что кули</w:t>
      </w:r>
      <w:r w:rsidRPr="00785F26">
        <w:rPr>
          <w:rFonts w:ascii="Verdana" w:hAnsi="Verdana"/>
          <w:color w:val="000000"/>
          <w:sz w:val="20"/>
        </w:rPr>
        <w:t> </w:t>
      </w:r>
      <w:r w:rsidRPr="00785F26">
        <w:rPr>
          <w:rFonts w:ascii="Verdana" w:hAnsi="Verdana"/>
          <w:color w:val="000000"/>
          <w:sz w:val="20"/>
          <w:lang w:val="ru-RU"/>
        </w:rPr>
        <w:t>— животные и таскают вьюки вот уже две тысячи лет из поколения в поколение, а потому неудивительно, если они сохраняют веселую бодрость. Да и нетрудно самому убедиться, что начинают они рано</w:t>
      </w:r>
      <w:r w:rsidRPr="00785F26">
        <w:rPr>
          <w:rFonts w:ascii="Verdana" w:hAnsi="Verdana"/>
          <w:color w:val="000000"/>
          <w:sz w:val="20"/>
        </w:rPr>
        <w:t> </w:t>
      </w:r>
      <w:r w:rsidRPr="00785F26">
        <w:rPr>
          <w:rFonts w:ascii="Verdana" w:hAnsi="Verdana"/>
          <w:color w:val="000000"/>
          <w:sz w:val="20"/>
          <w:lang w:val="ru-RU"/>
        </w:rPr>
        <w:t>— вам, конечно, уже встречались детишки с коромыслами на плечах, которые бредут, сгибаясь под тяжестью корзинок с овощами.</w:t>
      </w:r>
    </w:p>
    <w:p w14:paraId="4625F181" w14:textId="77777777" w:rsidR="002C4890" w:rsidRPr="00785F26" w:rsidRDefault="002C4890" w:rsidP="00785F26">
      <w:pPr>
        <w:suppressAutoHyphens/>
        <w:spacing w:after="0" w:line="240" w:lineRule="auto"/>
        <w:ind w:firstLine="283"/>
        <w:jc w:val="both"/>
        <w:rPr>
          <w:rFonts w:ascii="Verdana" w:hAnsi="Verdana"/>
          <w:color w:val="000000"/>
          <w:sz w:val="20"/>
        </w:rPr>
      </w:pPr>
      <w:r w:rsidRPr="00785F26">
        <w:rPr>
          <w:rFonts w:ascii="Verdana" w:hAnsi="Verdana"/>
          <w:color w:val="000000"/>
          <w:sz w:val="20"/>
          <w:lang w:val="ru-RU"/>
        </w:rPr>
        <w:t>Приближается полдень, и становится все жарче. Кули снимают куртки и идут дальше голые по пояс. Порой один останавливается, чтобы передохнуть, и опускает ношу на землю, но коромысла с плеч не снимает, так что отдыхает он скорчившись, и вы видите, как колотится о ребра бедное истомленное сердце,</w:t>
      </w:r>
      <w:r w:rsidRPr="00785F26">
        <w:rPr>
          <w:rFonts w:ascii="Verdana" w:hAnsi="Verdana"/>
          <w:color w:val="000000"/>
          <w:sz w:val="20"/>
        </w:rPr>
        <w:t> </w:t>
      </w:r>
      <w:r w:rsidRPr="00785F26">
        <w:rPr>
          <w:rFonts w:ascii="Verdana" w:hAnsi="Verdana"/>
          <w:color w:val="000000"/>
          <w:sz w:val="20"/>
          <w:lang w:val="ru-RU"/>
        </w:rPr>
        <w:t>— видите так же четко, как у некоторых сердечных больных в приемном покое больницы. Смотришь, и твое собственное сердце почему-то сжимается. Видишь ты и спины кули. Коромысло, долгие годы день за днем врезаясь в плечи, оставило на них багровые рубцы, а иногда видны и незаживающие язвы</w:t>
      </w:r>
      <w:r w:rsidRPr="00785F26">
        <w:rPr>
          <w:rFonts w:ascii="Verdana" w:hAnsi="Verdana"/>
          <w:color w:val="000000"/>
          <w:sz w:val="20"/>
        </w:rPr>
        <w:t> </w:t>
      </w:r>
      <w:r w:rsidRPr="00785F26">
        <w:rPr>
          <w:rFonts w:ascii="Verdana" w:hAnsi="Verdana"/>
          <w:color w:val="000000"/>
          <w:sz w:val="20"/>
          <w:lang w:val="ru-RU"/>
        </w:rPr>
        <w:t xml:space="preserve">— большие язвы, не перебинтованные, ничем не смазанные, трущиеся и трущиеся о дерево коромысла. </w:t>
      </w:r>
      <w:r w:rsidRPr="00785F26">
        <w:rPr>
          <w:rFonts w:ascii="Verdana" w:hAnsi="Verdana"/>
          <w:color w:val="000000"/>
          <w:sz w:val="20"/>
        </w:rPr>
        <w:t xml:space="preserve">Но особенно странно, что порой природа словно старалась приспособить человека для жестокого труда, к которому его принуждают, и вы замечаете необычное уродство — что-то вроде верблюжьего горба, на который опирается коромысло. Но колотящееся сердце, воспаленные язвы, хлещущий дождь или палящее солнце для них не помеха, и они вечно идут вперед от </w:t>
      </w:r>
      <w:r w:rsidRPr="00785F26">
        <w:rPr>
          <w:rFonts w:ascii="Verdana" w:hAnsi="Verdana"/>
          <w:color w:val="000000"/>
          <w:sz w:val="20"/>
        </w:rPr>
        <w:lastRenderedPageBreak/>
        <w:t>рассвета до сумерек, год за годом, с раннего детства до глубокой дряхлости. Вы видите стариков без капли жира в теле — только кости да дряблая кожа, высохших, с морщинистыми обезьяньими личиками, с жидкими седыми волосами: пошатываясь под тяжестью ноши, они бредут к могиле, в которой наконец обретут отдых. А кули все идут, идут — и не шагом, хотя и не бегом, а скользящей походкой, не отрывая глаз от земли, следя, куда ставить ноги, и на лицах их застыло тревожное напряжение. И вереница их уже не кажется вам живописной. Вас угнетают усилия, которые они обречены делать. Вас переполняет бесполезное сострадание.</w:t>
      </w:r>
    </w:p>
    <w:p w14:paraId="38AEB901" w14:textId="77777777" w:rsidR="002C4890" w:rsidRPr="00785F26" w:rsidRDefault="002C4890" w:rsidP="00785F26">
      <w:pPr>
        <w:suppressAutoHyphens/>
        <w:spacing w:after="0" w:line="240" w:lineRule="auto"/>
        <w:ind w:firstLine="283"/>
        <w:jc w:val="both"/>
        <w:rPr>
          <w:rFonts w:ascii="Verdana" w:hAnsi="Verdana"/>
          <w:color w:val="000000"/>
          <w:sz w:val="20"/>
        </w:rPr>
      </w:pPr>
      <w:r w:rsidRPr="00785F26">
        <w:rPr>
          <w:rFonts w:ascii="Verdana" w:hAnsi="Verdana"/>
          <w:color w:val="000000"/>
          <w:sz w:val="20"/>
        </w:rPr>
        <w:t>В Китае вьючное животное — это человек.</w:t>
      </w:r>
    </w:p>
    <w:p w14:paraId="21FC3EB8" w14:textId="77777777" w:rsidR="002C4890" w:rsidRPr="00785F26" w:rsidRDefault="002C4890" w:rsidP="00785F26">
      <w:pPr>
        <w:suppressAutoHyphens/>
        <w:spacing w:after="0" w:line="240" w:lineRule="auto"/>
        <w:ind w:firstLine="283"/>
        <w:jc w:val="both"/>
        <w:rPr>
          <w:rFonts w:ascii="Verdana" w:hAnsi="Verdana"/>
          <w:color w:val="000000"/>
          <w:sz w:val="20"/>
        </w:rPr>
      </w:pPr>
      <w:r w:rsidRPr="00785F26">
        <w:rPr>
          <w:rFonts w:ascii="Verdana" w:hAnsi="Verdana"/>
          <w:color w:val="000000"/>
          <w:sz w:val="20"/>
        </w:rPr>
        <w:t>«Не знать покоя от забот и невзгод жизни и идти по ней быстро, не имея возможности замедлить шаг, это ли не достойно жалости? Трудиться без отдыха, а затем, так и не вкусив плодов этого труда, выжатому досуха, внезапно уйти неведомо куда — это ли не справедливая причина для горя?»</w:t>
      </w:r>
    </w:p>
    <w:p w14:paraId="0B1B291A" w14:textId="64FEED23" w:rsidR="00ED52FD" w:rsidRPr="00785F26" w:rsidRDefault="002C4890" w:rsidP="00785F26">
      <w:pPr>
        <w:suppressAutoHyphens/>
        <w:spacing w:after="0" w:line="240" w:lineRule="auto"/>
        <w:ind w:firstLine="283"/>
        <w:jc w:val="both"/>
        <w:rPr>
          <w:rFonts w:ascii="Verdana" w:hAnsi="Verdana"/>
          <w:color w:val="000000"/>
          <w:sz w:val="20"/>
        </w:rPr>
      </w:pPr>
      <w:r w:rsidRPr="00785F26">
        <w:rPr>
          <w:rFonts w:ascii="Verdana" w:hAnsi="Verdana"/>
          <w:color w:val="000000"/>
          <w:sz w:val="20"/>
        </w:rPr>
        <w:t>Так писал один китайский мистик.</w:t>
      </w:r>
    </w:p>
    <w:sectPr w:rsidR="00ED52FD" w:rsidRPr="00785F26" w:rsidSect="00785F2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1D4D3A" w14:textId="77777777" w:rsidR="00785F26" w:rsidRDefault="00785F26" w:rsidP="00785F26">
      <w:pPr>
        <w:spacing w:after="0" w:line="240" w:lineRule="auto"/>
      </w:pPr>
      <w:r>
        <w:separator/>
      </w:r>
    </w:p>
  </w:endnote>
  <w:endnote w:type="continuationSeparator" w:id="0">
    <w:p w14:paraId="34847C50" w14:textId="77777777" w:rsidR="00785F26" w:rsidRDefault="00785F26" w:rsidP="00785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9EDEB" w14:textId="77777777" w:rsidR="00785F26" w:rsidRDefault="00785F26" w:rsidP="001F3F9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9564077" w14:textId="77777777" w:rsidR="00785F26" w:rsidRDefault="00785F26" w:rsidP="00785F2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550E4" w14:textId="6F003DB3" w:rsidR="00785F26" w:rsidRPr="00785F26" w:rsidRDefault="00785F26" w:rsidP="00785F26">
    <w:pPr>
      <w:pStyle w:val="Footer"/>
      <w:ind w:right="360"/>
      <w:rPr>
        <w:rFonts w:ascii="Arial" w:hAnsi="Arial" w:cs="Arial"/>
        <w:color w:val="999999"/>
        <w:sz w:val="20"/>
      </w:rPr>
    </w:pPr>
    <w:r w:rsidRPr="00785F2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AB024" w14:textId="77777777" w:rsidR="00785F26" w:rsidRDefault="00785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8DE19" w14:textId="77777777" w:rsidR="00785F26" w:rsidRDefault="00785F26" w:rsidP="00785F26">
      <w:pPr>
        <w:spacing w:after="0" w:line="240" w:lineRule="auto"/>
      </w:pPr>
      <w:r>
        <w:separator/>
      </w:r>
    </w:p>
  </w:footnote>
  <w:footnote w:type="continuationSeparator" w:id="0">
    <w:p w14:paraId="54913AA2" w14:textId="77777777" w:rsidR="00785F26" w:rsidRDefault="00785F26" w:rsidP="00785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619A1" w14:textId="77777777" w:rsidR="00785F26" w:rsidRDefault="00785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948F8" w14:textId="44F89643" w:rsidR="00785F26" w:rsidRPr="00785F26" w:rsidRDefault="00785F26" w:rsidP="00785F26">
    <w:pPr>
      <w:pStyle w:val="Header"/>
      <w:rPr>
        <w:rFonts w:ascii="Arial" w:hAnsi="Arial" w:cs="Arial"/>
        <w:color w:val="999999"/>
        <w:sz w:val="20"/>
      </w:rPr>
    </w:pPr>
    <w:r w:rsidRPr="00785F2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93C85" w14:textId="77777777" w:rsidR="00785F26" w:rsidRDefault="00785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C4890"/>
    <w:rsid w:val="00326F90"/>
    <w:rsid w:val="00785F26"/>
    <w:rsid w:val="00AA1D8D"/>
    <w:rsid w:val="00B47730"/>
    <w:rsid w:val="00C67A99"/>
    <w:rsid w:val="00CB0664"/>
    <w:rsid w:val="00ED52FD"/>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ACDDE5"/>
  <w14:defaultImageDpi w14:val="300"/>
  <w15:docId w15:val="{3E0E8885-26B7-4297-B711-66085A3A2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785F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5464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582</Words>
  <Characters>3203</Characters>
  <Application>Microsoft Office Word</Application>
  <DocSecurity>0</DocSecurity>
  <Lines>55</Lines>
  <Paragraphs>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3776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 Вьючный скот</dc:title>
  <dc:subject/>
  <dc:creator>Уильям Сомерсет Моэм</dc:creator>
  <cp:keywords/>
  <dc:description/>
  <cp:lastModifiedBy>Andrey Piskunov</cp:lastModifiedBy>
  <cp:revision>5</cp:revision>
  <dcterms:created xsi:type="dcterms:W3CDTF">2013-12-23T23:15:00Z</dcterms:created>
  <dcterms:modified xsi:type="dcterms:W3CDTF">2025-05-21T01:06:00Z</dcterms:modified>
  <cp:category/>
</cp:coreProperties>
</file>