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32CF" w14:textId="77777777" w:rsidR="005A5079" w:rsidRPr="00731BCA" w:rsidRDefault="005A5079" w:rsidP="00731BC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bookmarkStart w:id="0" w:name="_Hlk198665868"/>
      <w:r w:rsidRPr="00731BCA">
        <w:rPr>
          <w:rFonts w:ascii="Verdana" w:hAnsi="Verdana"/>
          <w:color w:val="000000"/>
          <w:sz w:val="32"/>
        </w:rPr>
        <w:t>XXIX</w:t>
      </w:r>
      <w:r w:rsidRPr="00731BCA">
        <w:rPr>
          <w:rFonts w:ascii="Verdana" w:hAnsi="Verdana"/>
          <w:color w:val="000000"/>
          <w:sz w:val="32"/>
          <w:lang w:val="ru-RU"/>
        </w:rPr>
        <w:t>.</w:t>
      </w:r>
      <w:r w:rsidRPr="00731BCA">
        <w:rPr>
          <w:rFonts w:ascii="Verdana" w:hAnsi="Verdana"/>
          <w:color w:val="000000"/>
          <w:sz w:val="32"/>
        </w:rPr>
        <w:t> </w:t>
      </w:r>
      <w:r w:rsidRPr="00731BCA">
        <w:rPr>
          <w:rFonts w:ascii="Verdana" w:hAnsi="Verdana"/>
          <w:color w:val="000000"/>
          <w:sz w:val="32"/>
          <w:lang w:val="ru-RU"/>
        </w:rPr>
        <w:t>Арабеска</w:t>
      </w:r>
      <w:bookmarkEnd w:id="0"/>
    </w:p>
    <w:p w14:paraId="5B94BC82" w14:textId="77777777" w:rsidR="00CE7ADB" w:rsidRPr="00731BCA" w:rsidRDefault="00CE7ADB" w:rsidP="00731BC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731BCA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880FD0C" w14:textId="77777777" w:rsidR="005A5079" w:rsidRPr="00731BCA" w:rsidRDefault="005A5079" w:rsidP="00731BC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8A9615F" w14:textId="0778AB00" w:rsidR="009524EF" w:rsidRPr="00731BCA" w:rsidRDefault="005A5079" w:rsidP="00731BC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1BCA">
        <w:rPr>
          <w:rFonts w:ascii="Verdana" w:hAnsi="Verdana"/>
          <w:color w:val="000000"/>
          <w:sz w:val="20"/>
          <w:lang w:val="ru-RU"/>
        </w:rPr>
        <w:t>Из туманной дымки, необъятная, величественная, безмолвная и грозная, вставала Великая Китайская стена. В гордом одиночестве с невозмутимым равнодушием самой Природы она взбиралась по горному склону и уходила вниз, в долину. Над ней через положенные промежутки воинственно поднимались сторожевые башни, квадратные и угрюмые. Она беспощадно</w:t>
      </w:r>
      <w:r w:rsidRPr="00731BCA">
        <w:rPr>
          <w:rFonts w:ascii="Verdana" w:hAnsi="Verdana"/>
          <w:color w:val="000000"/>
          <w:sz w:val="20"/>
        </w:rPr>
        <w:t> </w:t>
      </w:r>
      <w:r w:rsidRPr="00731BCA">
        <w:rPr>
          <w:rFonts w:ascii="Verdana" w:hAnsi="Verdana"/>
          <w:color w:val="000000"/>
          <w:sz w:val="20"/>
          <w:lang w:val="ru-RU"/>
        </w:rPr>
        <w:t>— ведь постройка ее обошлась в миллион жизней, и каждый из огромных серых камней был окроплен кровавыми слезами пленника или изгоя</w:t>
      </w:r>
      <w:r w:rsidRPr="00731BCA">
        <w:rPr>
          <w:rFonts w:ascii="Verdana" w:hAnsi="Verdana"/>
          <w:color w:val="000000"/>
          <w:sz w:val="20"/>
        </w:rPr>
        <w:t> </w:t>
      </w:r>
      <w:r w:rsidRPr="00731BCA">
        <w:rPr>
          <w:rFonts w:ascii="Verdana" w:hAnsi="Verdana"/>
          <w:color w:val="000000"/>
          <w:sz w:val="20"/>
          <w:lang w:val="ru-RU"/>
        </w:rPr>
        <w:t>— пролагала свой темный путь среди моря горных отрогов. В своем бесконечном путешествии она углубляется бесстрашно в самые недоступные внутренние области Азии, совершенно одна, мистически уподобляясь великой империи, которую охраняла. Из туманной дымки, необъятная, величественная, безмолвная и грозная, вставала Великая Китайская стена.</w:t>
      </w:r>
    </w:p>
    <w:sectPr w:rsidR="009524EF" w:rsidRPr="00731BCA" w:rsidSect="00731B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7D91" w14:textId="77777777" w:rsidR="00731BCA" w:rsidRDefault="00731BCA" w:rsidP="00731BCA">
      <w:pPr>
        <w:spacing w:after="0" w:line="240" w:lineRule="auto"/>
      </w:pPr>
      <w:r>
        <w:separator/>
      </w:r>
    </w:p>
  </w:endnote>
  <w:endnote w:type="continuationSeparator" w:id="0">
    <w:p w14:paraId="16BF4078" w14:textId="77777777" w:rsidR="00731BCA" w:rsidRDefault="00731BCA" w:rsidP="0073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AFAF" w14:textId="77777777" w:rsidR="00731BCA" w:rsidRDefault="00731BCA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93BE872" w14:textId="77777777" w:rsidR="00731BCA" w:rsidRDefault="00731BCA" w:rsidP="00731B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D7F1" w14:textId="4621A219" w:rsidR="00731BCA" w:rsidRPr="00731BCA" w:rsidRDefault="00731BCA" w:rsidP="00731BCA">
    <w:pPr>
      <w:pStyle w:val="Footer"/>
      <w:ind w:right="360"/>
      <w:rPr>
        <w:rFonts w:ascii="Arial" w:hAnsi="Arial" w:cs="Arial"/>
        <w:color w:val="999999"/>
        <w:sz w:val="20"/>
      </w:rPr>
    </w:pPr>
    <w:r w:rsidRPr="00731BC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E668" w14:textId="77777777" w:rsidR="00731BCA" w:rsidRDefault="00731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1E3E2" w14:textId="77777777" w:rsidR="00731BCA" w:rsidRDefault="00731BCA" w:rsidP="00731BCA">
      <w:pPr>
        <w:spacing w:after="0" w:line="240" w:lineRule="auto"/>
      </w:pPr>
      <w:r>
        <w:separator/>
      </w:r>
    </w:p>
  </w:footnote>
  <w:footnote w:type="continuationSeparator" w:id="0">
    <w:p w14:paraId="5FD05FBE" w14:textId="77777777" w:rsidR="00731BCA" w:rsidRDefault="00731BCA" w:rsidP="0073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A508" w14:textId="77777777" w:rsidR="00731BCA" w:rsidRDefault="00731B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859F" w14:textId="60E4E038" w:rsidR="00731BCA" w:rsidRPr="00731BCA" w:rsidRDefault="00731BCA" w:rsidP="00731BCA">
    <w:pPr>
      <w:pStyle w:val="Header"/>
      <w:rPr>
        <w:rFonts w:ascii="Arial" w:hAnsi="Arial" w:cs="Arial"/>
        <w:color w:val="999999"/>
        <w:sz w:val="20"/>
      </w:rPr>
    </w:pPr>
    <w:r w:rsidRPr="00731BC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602A" w14:textId="77777777" w:rsidR="00731BCA" w:rsidRDefault="00731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5079"/>
    <w:rsid w:val="00731BCA"/>
    <w:rsid w:val="009524EF"/>
    <w:rsid w:val="00AA1D8D"/>
    <w:rsid w:val="00B47730"/>
    <w:rsid w:val="00CB0664"/>
    <w:rsid w:val="00CE7ADB"/>
    <w:rsid w:val="00F16F6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3C5982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31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735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XXIX. Арабеска</dc:title>
  <dc:subject/>
  <dc:creator>Уильям Сомерсет Моэм</dc:creator>
  <cp:keywords/>
  <dc:description/>
  <cp:lastModifiedBy>Andrey Piskunov</cp:lastModifiedBy>
  <cp:revision>6</cp:revision>
  <dcterms:created xsi:type="dcterms:W3CDTF">2013-12-23T23:15:00Z</dcterms:created>
  <dcterms:modified xsi:type="dcterms:W3CDTF">2025-05-21T01:06:00Z</dcterms:modified>
  <cp:category/>
</cp:coreProperties>
</file>