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E4D7" w14:textId="77777777" w:rsidR="00EB7C5E" w:rsidRPr="00316CCE" w:rsidRDefault="00EB7C5E" w:rsidP="00316CCE">
      <w:pPr>
        <w:pStyle w:val="Heading3"/>
        <w:keepNext w:val="0"/>
        <w:keepLines w:val="0"/>
        <w:suppressAutoHyphens/>
        <w:spacing w:before="0" w:line="240" w:lineRule="auto"/>
        <w:jc w:val="both"/>
        <w:rPr>
          <w:rFonts w:ascii="Verdana" w:hAnsi="Verdana"/>
          <w:color w:val="000000"/>
          <w:sz w:val="32"/>
          <w:lang w:val="ru-RU"/>
        </w:rPr>
      </w:pPr>
      <w:r w:rsidRPr="00316CCE">
        <w:rPr>
          <w:rFonts w:ascii="Verdana" w:hAnsi="Verdana"/>
          <w:color w:val="000000"/>
          <w:sz w:val="32"/>
        </w:rPr>
        <w:t>XXV</w:t>
      </w:r>
      <w:r w:rsidRPr="00316CCE">
        <w:rPr>
          <w:rFonts w:ascii="Verdana" w:hAnsi="Verdana"/>
          <w:color w:val="000000"/>
          <w:sz w:val="32"/>
          <w:lang w:val="ru-RU"/>
        </w:rPr>
        <w:t>.</w:t>
      </w:r>
      <w:r w:rsidRPr="00316CCE">
        <w:rPr>
          <w:rFonts w:ascii="Verdana" w:hAnsi="Verdana"/>
          <w:color w:val="000000"/>
          <w:sz w:val="32"/>
        </w:rPr>
        <w:t> </w:t>
      </w:r>
      <w:r w:rsidRPr="00316CCE">
        <w:rPr>
          <w:rFonts w:ascii="Verdana" w:hAnsi="Verdana"/>
          <w:color w:val="000000"/>
          <w:sz w:val="32"/>
          <w:lang w:val="ru-RU"/>
        </w:rPr>
        <w:t>Высокий стиль</w:t>
      </w:r>
    </w:p>
    <w:p w14:paraId="7F4D3095" w14:textId="77777777" w:rsidR="00F43E62" w:rsidRPr="00316CCE" w:rsidRDefault="00F43E62" w:rsidP="00316CCE">
      <w:pPr>
        <w:pStyle w:val="Heading3"/>
        <w:keepNext w:val="0"/>
        <w:keepLines w:val="0"/>
        <w:suppressAutoHyphens/>
        <w:spacing w:before="0" w:line="240" w:lineRule="auto"/>
        <w:jc w:val="both"/>
        <w:rPr>
          <w:rFonts w:ascii="Verdana" w:hAnsi="Verdana"/>
          <w:b w:val="0"/>
          <w:color w:val="000000"/>
          <w:sz w:val="24"/>
          <w:lang w:val="ru-RU"/>
        </w:rPr>
      </w:pPr>
      <w:r w:rsidRPr="00316CCE">
        <w:rPr>
          <w:rFonts w:ascii="Verdana" w:hAnsi="Verdana"/>
          <w:b w:val="0"/>
          <w:color w:val="000000"/>
          <w:sz w:val="24"/>
          <w:lang w:val="ru-RU"/>
        </w:rPr>
        <w:t>Уильям Сомерсет Моэм</w:t>
      </w:r>
    </w:p>
    <w:p w14:paraId="256BE233" w14:textId="77777777" w:rsidR="00EB7C5E" w:rsidRPr="00316CCE" w:rsidRDefault="00EB7C5E" w:rsidP="00316CCE">
      <w:pPr>
        <w:suppressAutoHyphens/>
        <w:spacing w:after="0" w:line="240" w:lineRule="auto"/>
        <w:ind w:firstLine="283"/>
        <w:jc w:val="both"/>
        <w:rPr>
          <w:rFonts w:ascii="Verdana" w:hAnsi="Verdana"/>
          <w:color w:val="000000"/>
          <w:sz w:val="20"/>
          <w:lang w:val="ru-RU"/>
        </w:rPr>
      </w:pPr>
    </w:p>
    <w:p w14:paraId="36D18D0E" w14:textId="77777777" w:rsidR="00EB7C5E" w:rsidRPr="00316CCE" w:rsidRDefault="00EB7C5E" w:rsidP="00316CCE">
      <w:pPr>
        <w:suppressAutoHyphens/>
        <w:spacing w:after="0" w:line="240" w:lineRule="auto"/>
        <w:ind w:firstLine="283"/>
        <w:jc w:val="both"/>
        <w:rPr>
          <w:rFonts w:ascii="Verdana" w:hAnsi="Verdana"/>
          <w:color w:val="000000"/>
          <w:sz w:val="20"/>
          <w:lang w:val="ru-RU"/>
        </w:rPr>
      </w:pPr>
      <w:r w:rsidRPr="00316CCE">
        <w:rPr>
          <w:rFonts w:ascii="Verdana" w:hAnsi="Verdana"/>
          <w:color w:val="000000"/>
          <w:sz w:val="20"/>
          <w:lang w:val="ru-RU"/>
        </w:rPr>
        <w:t>Он был очень стар. Миновало пятьдесят семь лет с тех пор, как он попал в Китай судовым врачом и в одном из южных портов сменил местного медика, которого здоровье вынудило вернуться на родину. Тогда ему никак не могло быть меньше двадцати пяти лет, из чего следовало, что теперь ему уже давно перевалило за восемьдесят. Он был высоким, очень худым, и кожа висела на костях, будто слишком широкий костюм. Под подбородком она болталась широкой складкой, словно серьга старого индюка, но голубые глаза, большие и блестящие, сохранили свой цвет, а голос оставался звучным и басистым. За эти пятьдесят семь лет он купил и продал три-четыре практики на побережье, а теперь жил в нескольких милях от порта, в котором обосновался, когда только приехал в Китай. Это была якорная стоянка в устье реки, где разгружались и грузились суда, если низкая осадка не позволяла им подняться по ней до города. Селение состояло из семи домов, где жили белые, крохотной больнички и кучки китайских лачужек, так что врач там, в сущности, сидел без дела. Но он был еще и вице-консулом, а тихая жизнь в его возрасте идеально ему подходила. Праздным он себя не чувствовал, но занятий у него набралось ровно столько, чтобы не утомляться. Дух его все еще был здоров и силен.</w:t>
      </w:r>
    </w:p>
    <w:p w14:paraId="201D135A" w14:textId="77777777" w:rsidR="00EB7C5E" w:rsidRPr="00316CCE" w:rsidRDefault="00EB7C5E" w:rsidP="00316CCE">
      <w:pPr>
        <w:suppressAutoHyphens/>
        <w:spacing w:after="0" w:line="240" w:lineRule="auto"/>
        <w:ind w:firstLine="283"/>
        <w:jc w:val="both"/>
        <w:rPr>
          <w:rFonts w:ascii="Verdana" w:hAnsi="Verdana"/>
          <w:color w:val="000000"/>
          <w:sz w:val="20"/>
          <w:lang w:val="ru-RU"/>
        </w:rPr>
      </w:pPr>
      <w:r w:rsidRPr="00316CCE">
        <w:rPr>
          <w:rFonts w:ascii="Verdana" w:hAnsi="Verdana"/>
          <w:color w:val="000000"/>
          <w:sz w:val="20"/>
          <w:lang w:val="ru-RU"/>
        </w:rPr>
        <w:t>—</w:t>
      </w:r>
      <w:r w:rsidRPr="00316CCE">
        <w:rPr>
          <w:rFonts w:ascii="Verdana" w:hAnsi="Verdana"/>
          <w:color w:val="000000"/>
          <w:sz w:val="20"/>
        </w:rPr>
        <w:t> </w:t>
      </w:r>
      <w:r w:rsidRPr="00316CCE">
        <w:rPr>
          <w:rFonts w:ascii="Verdana" w:hAnsi="Verdana"/>
          <w:color w:val="000000"/>
          <w:sz w:val="20"/>
          <w:lang w:val="ru-RU"/>
        </w:rPr>
        <w:t>Я подумываю уйти на покой,</w:t>
      </w:r>
      <w:r w:rsidRPr="00316CCE">
        <w:rPr>
          <w:rFonts w:ascii="Verdana" w:hAnsi="Verdana"/>
          <w:color w:val="000000"/>
          <w:sz w:val="20"/>
        </w:rPr>
        <w:t> </w:t>
      </w:r>
      <w:r w:rsidRPr="00316CCE">
        <w:rPr>
          <w:rFonts w:ascii="Verdana" w:hAnsi="Verdana"/>
          <w:color w:val="000000"/>
          <w:sz w:val="20"/>
          <w:lang w:val="ru-RU"/>
        </w:rPr>
        <w:t>— говаривал он,</w:t>
      </w:r>
      <w:r w:rsidRPr="00316CCE">
        <w:rPr>
          <w:rFonts w:ascii="Verdana" w:hAnsi="Verdana"/>
          <w:color w:val="000000"/>
          <w:sz w:val="20"/>
        </w:rPr>
        <w:t> </w:t>
      </w:r>
      <w:r w:rsidRPr="00316CCE">
        <w:rPr>
          <w:rFonts w:ascii="Verdana" w:hAnsi="Verdana"/>
          <w:color w:val="000000"/>
          <w:sz w:val="20"/>
          <w:lang w:val="ru-RU"/>
        </w:rPr>
        <w:t>— пора освободить дорогу молодым.</w:t>
      </w:r>
    </w:p>
    <w:p w14:paraId="167C1F31" w14:textId="77777777" w:rsidR="00EB7C5E" w:rsidRPr="00316CCE" w:rsidRDefault="00EB7C5E" w:rsidP="00316CCE">
      <w:pPr>
        <w:suppressAutoHyphens/>
        <w:spacing w:after="0" w:line="240" w:lineRule="auto"/>
        <w:ind w:firstLine="283"/>
        <w:jc w:val="both"/>
        <w:rPr>
          <w:rFonts w:ascii="Verdana" w:hAnsi="Verdana"/>
          <w:color w:val="000000"/>
          <w:sz w:val="20"/>
          <w:lang w:val="ru-RU"/>
        </w:rPr>
      </w:pPr>
      <w:r w:rsidRPr="00316CCE">
        <w:rPr>
          <w:rFonts w:ascii="Verdana" w:hAnsi="Verdana"/>
          <w:color w:val="000000"/>
          <w:sz w:val="20"/>
          <w:lang w:val="ru-RU"/>
        </w:rPr>
        <w:t>Он развлекался, строя планы на будущее. Всю жизнь ему хотелось побывать в Вест-Индии, и, черт побери, сейчас он это и осуществит. Черт побери, сэр, откладывать на потом он уже не может. Англия? Ну, судя по доходящим оттуда вестям, Англия теперь не место для настоящих джентльменов. В последний раз он побывал там тридцать лет назад. А к тому же он ведь и не англичанин вовсе. Родился в Ирландии. Да, сэр! Диплом получил в Тринити-колледже в Дублине. Да только теперь между католическими попами с одной стороны и шинфейнерами с другой от той Ирландии, которую он знавал в юности, мало что осталось. А какая там была охота! При этих словах в его широко открытых голубых глазах появился веселый блеск.</w:t>
      </w:r>
    </w:p>
    <w:p w14:paraId="32C556D2" w14:textId="77777777" w:rsidR="00EB7C5E" w:rsidRPr="00316CCE" w:rsidRDefault="00EB7C5E" w:rsidP="00316CCE">
      <w:pPr>
        <w:suppressAutoHyphens/>
        <w:spacing w:after="0" w:line="240" w:lineRule="auto"/>
        <w:ind w:firstLine="283"/>
        <w:jc w:val="both"/>
        <w:rPr>
          <w:rFonts w:ascii="Verdana" w:hAnsi="Verdana"/>
          <w:color w:val="000000"/>
          <w:sz w:val="20"/>
          <w:lang w:val="ru-RU"/>
        </w:rPr>
      </w:pPr>
      <w:r w:rsidRPr="00316CCE">
        <w:rPr>
          <w:rFonts w:ascii="Verdana" w:hAnsi="Verdana"/>
          <w:color w:val="000000"/>
          <w:sz w:val="20"/>
          <w:lang w:val="ru-RU"/>
        </w:rPr>
        <w:t>Манеры у него были лучше тех, которые приняты у медиков, наделенных, Господь их благослови, многими добродетелями, но презирающих хорошие манеры. Не знаю, чему врач обязан злосчастным ощущением превосходства над другими. Играет ли тут роль общение с больными, или пример тех его учителей, кто поддерживает скверную традицию грубости, которую культивировали кое-какие светила практической медицины в качестве профессиональной привилегии, или годы учения, проведенные в палатах для неимущих больных (их он обычно считает много ниже себя), но факт остается фактом: в целом нет другой корпорации, столь чуждой простой вежливости.</w:t>
      </w:r>
    </w:p>
    <w:p w14:paraId="57A07CB8" w14:textId="77777777" w:rsidR="00EB7C5E" w:rsidRPr="00316CCE" w:rsidRDefault="00EB7C5E" w:rsidP="00316CCE">
      <w:pPr>
        <w:suppressAutoHyphens/>
        <w:spacing w:after="0" w:line="240" w:lineRule="auto"/>
        <w:ind w:firstLine="283"/>
        <w:jc w:val="both"/>
        <w:rPr>
          <w:rFonts w:ascii="Verdana" w:hAnsi="Verdana"/>
          <w:color w:val="000000"/>
          <w:sz w:val="20"/>
        </w:rPr>
      </w:pPr>
      <w:r w:rsidRPr="00316CCE">
        <w:rPr>
          <w:rFonts w:ascii="Verdana" w:hAnsi="Verdana"/>
          <w:color w:val="000000"/>
          <w:sz w:val="20"/>
          <w:lang w:val="ru-RU"/>
        </w:rPr>
        <w:lastRenderedPageBreak/>
        <w:t xml:space="preserve">Он был совершенно не похож на людей моего поколения. Но заключалось ли различие в его голосе и жестах, его непринужденности или в изысканности его старинной учтивости, решить было трудно. </w:t>
      </w:r>
      <w:r w:rsidRPr="00316CCE">
        <w:rPr>
          <w:rFonts w:ascii="Verdana" w:hAnsi="Verdana"/>
          <w:color w:val="000000"/>
          <w:sz w:val="20"/>
        </w:rPr>
        <w:t>Мне кажется, он гораздо больше соответствовал понятию «джентльмен», чем многие и многие в наши дни, когда мужчину именуют джентльменом в уничижительном смысле. Слово это обрело дурной привкус, а качества, которые оно подразумевает, подвергаются осмеянию. За последние тридцать лет в мире много шуму наделали люди, которых никакая сила воображения не способна подогнать под это понятие, и они пускали в ход весь свой сарказм, чтобы сделать одиозным определение, под которое — как, возможно, они сами прекрасно сознавали — они не подходили ни с какой стороны. А может быть, отличие его объяснялось разницей в образовании. В юности ему преподавали множество бесполезностей, как, например, классиков Греции и Рима, и эти абстракции заложили основу его характера, в нынешние времена очень редкую. Он был молод в эпоху, когда не существовало еженедельников, а ежемесячные журналы были очень солидны. Чтение тогда не было развлекательным. Быть может, мужчины пили больше, чем шло им на пользу, но они читали Горация ради удовольствия и знали наизусть романы сэра Вальтера Скотта. Он помнил, как читал «Ньюкомов»</w:t>
      </w:r>
      <w:r w:rsidRPr="00316CCE">
        <w:rPr>
          <w:rFonts w:ascii="Verdana" w:hAnsi="Verdana"/>
          <w:color w:val="000000"/>
          <w:sz w:val="20"/>
          <w:vertAlign w:val="superscript"/>
        </w:rPr>
        <w:footnoteReference w:id="1"/>
      </w:r>
      <w:r w:rsidRPr="00316CCE">
        <w:rPr>
          <w:rFonts w:ascii="Verdana" w:hAnsi="Verdana"/>
          <w:color w:val="000000"/>
          <w:sz w:val="20"/>
        </w:rPr>
        <w:t xml:space="preserve"> еще в выпусках. Мне кажется, люди в ту эпоху если и не дерзали больше, чем в нашу, зато дерзали величаво: теперь человек рискует жизнью с шуточкой из сборника анекдотов на губах, а тогда это была латинская цитата.</w:t>
      </w:r>
    </w:p>
    <w:p w14:paraId="6CF5CA25" w14:textId="42DD9528" w:rsidR="002E664B" w:rsidRPr="00316CCE" w:rsidRDefault="00EB7C5E" w:rsidP="00316CCE">
      <w:pPr>
        <w:suppressAutoHyphens/>
        <w:spacing w:after="0" w:line="240" w:lineRule="auto"/>
        <w:ind w:firstLine="283"/>
        <w:jc w:val="both"/>
        <w:rPr>
          <w:rFonts w:ascii="Verdana" w:hAnsi="Verdana"/>
          <w:color w:val="000000"/>
          <w:sz w:val="20"/>
        </w:rPr>
      </w:pPr>
      <w:r w:rsidRPr="00316CCE">
        <w:rPr>
          <w:rFonts w:ascii="Verdana" w:hAnsi="Verdana"/>
          <w:color w:val="000000"/>
          <w:sz w:val="20"/>
        </w:rPr>
        <w:t>Как могу я проанализировать тончайшие отличия этого старика? Прочтите страничку Свифта: слова те же, какими мы пользуемся сегодня, и почти не отыщется предложения, в котором они не были бы расположены в самом простом порядке, и все-таки они обладают достоинством, емкостью, ароматом, каких все наши современные потуги обрести не могут, — короче говоря, в них есть стиль. Вот так и с ним: в нем был стиль, и больше сказать нечего.</w:t>
      </w:r>
    </w:p>
    <w:sectPr w:rsidR="002E664B" w:rsidRPr="00316CCE" w:rsidSect="00316C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1F16" w14:textId="77777777" w:rsidR="003100A3" w:rsidRDefault="003100A3" w:rsidP="00EB7C5E">
      <w:pPr>
        <w:spacing w:after="0" w:line="240" w:lineRule="auto"/>
      </w:pPr>
      <w:r>
        <w:separator/>
      </w:r>
    </w:p>
  </w:endnote>
  <w:endnote w:type="continuationSeparator" w:id="0">
    <w:p w14:paraId="45A1B7B1" w14:textId="77777777" w:rsidR="003100A3" w:rsidRDefault="003100A3" w:rsidP="00EB7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C8C9" w14:textId="77777777" w:rsidR="00316CCE" w:rsidRDefault="00316CCE"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8ADBF8" w14:textId="77777777" w:rsidR="00316CCE" w:rsidRDefault="00316CCE" w:rsidP="00316C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11641" w14:textId="53A679FB" w:rsidR="00316CCE" w:rsidRPr="00316CCE" w:rsidRDefault="00316CCE" w:rsidP="00316CCE">
    <w:pPr>
      <w:pStyle w:val="Footer"/>
      <w:ind w:right="360"/>
      <w:rPr>
        <w:rFonts w:ascii="Arial" w:hAnsi="Arial" w:cs="Arial"/>
        <w:color w:val="999999"/>
        <w:sz w:val="20"/>
      </w:rPr>
    </w:pPr>
    <w:r w:rsidRPr="00316CC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3742D" w14:textId="77777777" w:rsidR="00316CCE" w:rsidRDefault="00316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D1C56" w14:textId="77777777" w:rsidR="003100A3" w:rsidRDefault="003100A3" w:rsidP="00EB7C5E">
      <w:pPr>
        <w:spacing w:after="0" w:line="240" w:lineRule="auto"/>
      </w:pPr>
      <w:r>
        <w:separator/>
      </w:r>
    </w:p>
  </w:footnote>
  <w:footnote w:type="continuationSeparator" w:id="0">
    <w:p w14:paraId="74428694" w14:textId="77777777" w:rsidR="003100A3" w:rsidRDefault="003100A3" w:rsidP="00EB7C5E">
      <w:pPr>
        <w:spacing w:after="0" w:line="240" w:lineRule="auto"/>
      </w:pPr>
      <w:r>
        <w:continuationSeparator/>
      </w:r>
    </w:p>
  </w:footnote>
  <w:footnote w:id="1">
    <w:p w14:paraId="49AFF21A" w14:textId="77777777" w:rsidR="00EB7C5E" w:rsidRDefault="00EB7C5E" w:rsidP="00EB7C5E">
      <w:pPr>
        <w:pStyle w:val="FootNote"/>
        <w:spacing w:after="60"/>
        <w:ind w:firstLine="0"/>
      </w:pPr>
      <w:r w:rsidRPr="00A0158F">
        <w:rPr>
          <w:vertAlign w:val="superscript"/>
        </w:rPr>
        <w:footnoteRef/>
      </w:r>
      <w:r>
        <w:t xml:space="preserve"> </w:t>
      </w:r>
      <w:r w:rsidRPr="00A0158F">
        <w:rPr>
          <w:rFonts w:ascii="Calibri" w:hAnsi="Calibri" w:cs="Calibri"/>
        </w:rPr>
        <w:t>«История Ньюкомов» (1855)</w:t>
      </w:r>
      <w:r>
        <w:rPr>
          <w:rFonts w:ascii="Calibri" w:hAnsi="Calibri" w:cs="Calibri"/>
        </w:rPr>
        <w:t xml:space="preserve"> — </w:t>
      </w:r>
      <w:r w:rsidRPr="00A0158F">
        <w:rPr>
          <w:rFonts w:ascii="Calibri" w:hAnsi="Calibri" w:cs="Calibri"/>
        </w:rPr>
        <w:t>роман У. М. Теккерея.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5DF2" w14:textId="77777777" w:rsidR="00316CCE" w:rsidRDefault="00316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345C8" w14:textId="55FCD73E" w:rsidR="00316CCE" w:rsidRPr="00316CCE" w:rsidRDefault="00316CCE" w:rsidP="00316CCE">
    <w:pPr>
      <w:pStyle w:val="Header"/>
      <w:rPr>
        <w:rFonts w:ascii="Arial" w:hAnsi="Arial" w:cs="Arial"/>
        <w:color w:val="999999"/>
        <w:sz w:val="20"/>
      </w:rPr>
    </w:pPr>
    <w:r w:rsidRPr="00316CC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B526" w14:textId="77777777" w:rsidR="00316CCE" w:rsidRDefault="00316C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664B"/>
    <w:rsid w:val="003100A3"/>
    <w:rsid w:val="00316CCE"/>
    <w:rsid w:val="00326F90"/>
    <w:rsid w:val="00AA1D8D"/>
    <w:rsid w:val="00B47730"/>
    <w:rsid w:val="00CB0664"/>
    <w:rsid w:val="00EB7C5E"/>
    <w:rsid w:val="00F43E6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E4443E"/>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EB7C5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16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778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3907</Characters>
  <Application>Microsoft Office Word</Application>
  <DocSecurity>0</DocSecurity>
  <Lines>65</Lines>
  <Paragraphs>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XXV. Высокий стиль</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