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723A0" w14:textId="77777777" w:rsidR="00AD463D" w:rsidRPr="00061535" w:rsidRDefault="00AD463D" w:rsidP="00061535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061535">
        <w:rPr>
          <w:rFonts w:ascii="Verdana" w:hAnsi="Verdana"/>
          <w:color w:val="000000"/>
          <w:sz w:val="32"/>
        </w:rPr>
        <w:t>XXVII</w:t>
      </w:r>
      <w:r w:rsidRPr="00061535">
        <w:rPr>
          <w:rFonts w:ascii="Verdana" w:hAnsi="Verdana"/>
          <w:color w:val="000000"/>
          <w:sz w:val="32"/>
          <w:lang w:val="ru-RU"/>
        </w:rPr>
        <w:t>. Салливан</w:t>
      </w:r>
    </w:p>
    <w:p w14:paraId="35F8D86F" w14:textId="77777777" w:rsidR="004C1842" w:rsidRPr="00061535" w:rsidRDefault="004C1842" w:rsidP="00061535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061535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4ABE80EC" w14:textId="77777777" w:rsidR="00AD463D" w:rsidRPr="00061535" w:rsidRDefault="00AD463D" w:rsidP="000615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964C8BC" w14:textId="77777777" w:rsidR="00AD463D" w:rsidRPr="00061535" w:rsidRDefault="00AD463D" w:rsidP="000615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61535">
        <w:rPr>
          <w:rFonts w:ascii="Verdana" w:hAnsi="Verdana"/>
          <w:color w:val="000000"/>
          <w:sz w:val="20"/>
          <w:lang w:val="ru-RU"/>
        </w:rPr>
        <w:t>Он был ирландским матросом, сбежал со своего судна в Гонконге и вбил себе в голову пройти пешком весь Китай. Три года он бродил по стране и вскоре научился неплохо объясняться по-китайски. Как часто бывает с людьми этого класса, язык давался ему легче, чем людям более образованным. Кормился он своей находчивостью. Старательно избегал английских консулов, но в каждом городке посещал судью и сообщал, что его в дороге ограбили, отобрали все его деньги. В истории этой ничего неправдоподобного не было, а излагалась она с таким богатством всяческих подробностей, что заслужила бы одобрение даже такого великого знатока, как капитан Костиган. Судья, по китайскому обыкновению, не чаял, как от него избавиться, и был рад расщедриться на десять</w:t>
      </w:r>
      <w:r w:rsidRPr="00061535">
        <w:rPr>
          <w:rFonts w:ascii="Verdana" w:hAnsi="Verdana"/>
          <w:color w:val="000000"/>
          <w:sz w:val="20"/>
        </w:rPr>
        <w:t> </w:t>
      </w:r>
      <w:r w:rsidRPr="00061535">
        <w:rPr>
          <w:rFonts w:ascii="Verdana" w:hAnsi="Verdana"/>
          <w:color w:val="000000"/>
          <w:sz w:val="20"/>
          <w:lang w:val="ru-RU"/>
        </w:rPr>
        <w:t>— пятнадцать долларов, лишь бы он поскорее убрался. А если ему не предлагали денег, то уж ночлег и хороший ужин</w:t>
      </w:r>
      <w:r w:rsidRPr="00061535">
        <w:rPr>
          <w:rFonts w:ascii="Verdana" w:hAnsi="Verdana"/>
          <w:color w:val="000000"/>
          <w:sz w:val="20"/>
        </w:rPr>
        <w:t> </w:t>
      </w:r>
      <w:r w:rsidRPr="00061535">
        <w:rPr>
          <w:rFonts w:ascii="Verdana" w:hAnsi="Verdana"/>
          <w:color w:val="000000"/>
          <w:sz w:val="20"/>
          <w:lang w:val="ru-RU"/>
        </w:rPr>
        <w:t>— почти наверное. Он обладал грубоватым юмором, который нравится китайцам, и продолжал успешно вести такое существование, пока судьба не сыграла с ним злой шутки, приведя к судье совсем иного склада. Судья этот, выслушав его историю, сказал ему:</w:t>
      </w:r>
    </w:p>
    <w:p w14:paraId="7A759675" w14:textId="77777777" w:rsidR="00AD463D" w:rsidRPr="00061535" w:rsidRDefault="00AD463D" w:rsidP="000615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61535">
        <w:rPr>
          <w:rFonts w:ascii="Verdana" w:hAnsi="Verdana"/>
          <w:color w:val="000000"/>
          <w:sz w:val="20"/>
          <w:lang w:val="ru-RU"/>
        </w:rPr>
        <w:t>—</w:t>
      </w:r>
      <w:r w:rsidRPr="00061535">
        <w:rPr>
          <w:rFonts w:ascii="Verdana" w:hAnsi="Verdana"/>
          <w:color w:val="000000"/>
          <w:sz w:val="20"/>
        </w:rPr>
        <w:t> </w:t>
      </w:r>
      <w:r w:rsidRPr="00061535">
        <w:rPr>
          <w:rFonts w:ascii="Verdana" w:hAnsi="Verdana"/>
          <w:color w:val="000000"/>
          <w:sz w:val="20"/>
          <w:lang w:val="ru-RU"/>
        </w:rPr>
        <w:t>Ты просто нищий и бродяга. Тебя надо побить.</w:t>
      </w:r>
    </w:p>
    <w:p w14:paraId="0C19EF42" w14:textId="77777777" w:rsidR="00AD463D" w:rsidRPr="00061535" w:rsidRDefault="00AD463D" w:rsidP="000615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61535">
        <w:rPr>
          <w:rFonts w:ascii="Verdana" w:hAnsi="Verdana"/>
          <w:color w:val="000000"/>
          <w:sz w:val="20"/>
          <w:lang w:val="ru-RU"/>
        </w:rPr>
        <w:t xml:space="preserve">Он отдал распоряжение, ирландца тут же вывели во двор, бросили на землю и отделали палками. Он был не только сильно избит, но и совершенно ошеломлен, ощутил себя неимоверно униженным. И потерял уверенность в себе. Он тут же отказался от своей бродячей жизни и, добравшись до ближайшего открытого порта, попросил начальника таможни взять его простым таможенником. </w:t>
      </w:r>
      <w:r w:rsidRPr="00061535">
        <w:rPr>
          <w:rFonts w:ascii="Verdana" w:hAnsi="Verdana"/>
          <w:color w:val="000000"/>
          <w:sz w:val="20"/>
        </w:rPr>
        <w:t>Найти на подобное место белого было непросто, и тем, кто на него соглашался, лишних вопросов не задавали. Его взяли, и вы можете увидеть его там и сейчас — загорелый дочерна бритый мужчина лет сорока пяти, довольно толстый, в аккуратной синей форменной одежде, влезает на борт пароходов и джонок в речном городке, где заместитель начальника округа, почтмейстер, миссионер и он сам — единственные европейцы. Его познания в китайском языке и обычаях делают его бесценным служащим. У него есть миниатюрная желтая жена и четверо детей. Он не стыдится своего прошлого и за рюмочкой крепкого виски расскажет вам всю эпопею своих скитаний. Но побои — вот через что он не может переступить. Они все еще его удивляют, и он не в состоянии, ну просто не в состоянии понять, что, собственно, произошло. Дурных чувств он к судье не питает: наоборот, это щекочет его чувство юмора.</w:t>
      </w:r>
    </w:p>
    <w:p w14:paraId="42F782A1" w14:textId="59FC680E" w:rsidR="00573AA0" w:rsidRPr="00061535" w:rsidRDefault="00AD463D" w:rsidP="000615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61535">
        <w:rPr>
          <w:rFonts w:ascii="Verdana" w:hAnsi="Verdana"/>
          <w:color w:val="000000"/>
          <w:sz w:val="20"/>
        </w:rPr>
        <w:t>— Лихой старикан, ну лихой, — говорит он. — Хватило же наглости!</w:t>
      </w:r>
    </w:p>
    <w:sectPr w:rsidR="00573AA0" w:rsidRPr="00061535" w:rsidSect="000615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BE49C" w14:textId="77777777" w:rsidR="00061535" w:rsidRDefault="00061535" w:rsidP="00061535">
      <w:pPr>
        <w:spacing w:after="0" w:line="240" w:lineRule="auto"/>
      </w:pPr>
      <w:r>
        <w:separator/>
      </w:r>
    </w:p>
  </w:endnote>
  <w:endnote w:type="continuationSeparator" w:id="0">
    <w:p w14:paraId="50B95E42" w14:textId="77777777" w:rsidR="00061535" w:rsidRDefault="00061535" w:rsidP="00061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FADB" w14:textId="77777777" w:rsidR="00061535" w:rsidRDefault="00061535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0AC7BB5" w14:textId="77777777" w:rsidR="00061535" w:rsidRDefault="00061535" w:rsidP="0006153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81E32" w14:textId="51CCD7CB" w:rsidR="00061535" w:rsidRPr="00061535" w:rsidRDefault="00061535" w:rsidP="00061535">
    <w:pPr>
      <w:pStyle w:val="Footer"/>
      <w:ind w:right="360"/>
      <w:rPr>
        <w:rFonts w:ascii="Arial" w:hAnsi="Arial" w:cs="Arial"/>
        <w:color w:val="999999"/>
        <w:sz w:val="20"/>
      </w:rPr>
    </w:pPr>
    <w:r w:rsidRPr="00061535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2074C" w14:textId="77777777" w:rsidR="00061535" w:rsidRDefault="000615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A95F9" w14:textId="77777777" w:rsidR="00061535" w:rsidRDefault="00061535" w:rsidP="00061535">
      <w:pPr>
        <w:spacing w:after="0" w:line="240" w:lineRule="auto"/>
      </w:pPr>
      <w:r>
        <w:separator/>
      </w:r>
    </w:p>
  </w:footnote>
  <w:footnote w:type="continuationSeparator" w:id="0">
    <w:p w14:paraId="30E1253A" w14:textId="77777777" w:rsidR="00061535" w:rsidRDefault="00061535" w:rsidP="00061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AC521" w14:textId="77777777" w:rsidR="00061535" w:rsidRDefault="000615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0F857" w14:textId="5BF373D3" w:rsidR="00061535" w:rsidRPr="00061535" w:rsidRDefault="00061535" w:rsidP="00061535">
    <w:pPr>
      <w:pStyle w:val="Header"/>
      <w:rPr>
        <w:rFonts w:ascii="Arial" w:hAnsi="Arial" w:cs="Arial"/>
        <w:color w:val="999999"/>
        <w:sz w:val="20"/>
      </w:rPr>
    </w:pPr>
    <w:r w:rsidRPr="00061535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7728B" w14:textId="77777777" w:rsidR="00061535" w:rsidRDefault="000615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61535"/>
    <w:rsid w:val="0015074B"/>
    <w:rsid w:val="0029639D"/>
    <w:rsid w:val="00326F90"/>
    <w:rsid w:val="004C1842"/>
    <w:rsid w:val="00573AA0"/>
    <w:rsid w:val="00AA1D8D"/>
    <w:rsid w:val="00AD463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0697DE8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061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25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2097</Characters>
  <Application>Microsoft Office Word</Application>
  <DocSecurity>0</DocSecurity>
  <Lines>36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2474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XXVII. Салливан</dc:title>
  <dc:subject/>
  <dc:creator>Уильям Сомерсет Моэм</dc:creator>
  <cp:keywords/>
  <dc:description/>
  <cp:lastModifiedBy>Andrey Piskunov</cp:lastModifiedBy>
  <cp:revision>5</cp:revision>
  <dcterms:created xsi:type="dcterms:W3CDTF">2013-12-23T23:15:00Z</dcterms:created>
  <dcterms:modified xsi:type="dcterms:W3CDTF">2025-05-21T01:06:00Z</dcterms:modified>
  <cp:category/>
</cp:coreProperties>
</file>