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8E28B2" w14:textId="77777777" w:rsidR="007D74B7" w:rsidRPr="00F77BB8" w:rsidRDefault="007D74B7" w:rsidP="00F77BB8">
      <w:pPr>
        <w:pStyle w:val="Heading3"/>
        <w:keepNext w:val="0"/>
        <w:keepLines w:val="0"/>
        <w:suppressAutoHyphens/>
        <w:spacing w:before="0" w:line="240" w:lineRule="auto"/>
        <w:jc w:val="both"/>
        <w:rPr>
          <w:rFonts w:ascii="Verdana" w:hAnsi="Verdana"/>
          <w:color w:val="000000"/>
          <w:sz w:val="32"/>
          <w:lang w:val="ru-RU"/>
        </w:rPr>
      </w:pPr>
      <w:r w:rsidRPr="00F77BB8">
        <w:rPr>
          <w:rFonts w:ascii="Verdana" w:hAnsi="Verdana"/>
          <w:color w:val="000000"/>
          <w:sz w:val="32"/>
        </w:rPr>
        <w:t>XXX</w:t>
      </w:r>
      <w:r w:rsidRPr="00F77BB8">
        <w:rPr>
          <w:rFonts w:ascii="Verdana" w:hAnsi="Verdana"/>
          <w:color w:val="000000"/>
          <w:sz w:val="32"/>
          <w:lang w:val="ru-RU"/>
        </w:rPr>
        <w:t>. Консул</w:t>
      </w:r>
    </w:p>
    <w:p w14:paraId="46D6E443" w14:textId="77777777" w:rsidR="00C21647" w:rsidRPr="00F77BB8" w:rsidRDefault="00C21647" w:rsidP="00F77BB8">
      <w:pPr>
        <w:pStyle w:val="Heading3"/>
        <w:keepNext w:val="0"/>
        <w:keepLines w:val="0"/>
        <w:suppressAutoHyphens/>
        <w:spacing w:before="0" w:line="240" w:lineRule="auto"/>
        <w:jc w:val="both"/>
        <w:rPr>
          <w:rFonts w:ascii="Verdana" w:hAnsi="Verdana"/>
          <w:b w:val="0"/>
          <w:color w:val="000000"/>
          <w:sz w:val="24"/>
          <w:lang w:val="ru-RU"/>
        </w:rPr>
      </w:pPr>
      <w:r w:rsidRPr="00F77BB8">
        <w:rPr>
          <w:rFonts w:ascii="Verdana" w:hAnsi="Verdana"/>
          <w:b w:val="0"/>
          <w:color w:val="000000"/>
          <w:sz w:val="24"/>
          <w:lang w:val="ru-RU"/>
        </w:rPr>
        <w:t>Уильям Сомерсет Моэм</w:t>
      </w:r>
    </w:p>
    <w:p w14:paraId="4ABC0B5B" w14:textId="77777777" w:rsidR="007D74B7" w:rsidRPr="00F77BB8" w:rsidRDefault="007D74B7" w:rsidP="00F77BB8">
      <w:pPr>
        <w:suppressAutoHyphens/>
        <w:spacing w:after="0" w:line="240" w:lineRule="auto"/>
        <w:ind w:firstLine="283"/>
        <w:jc w:val="both"/>
        <w:rPr>
          <w:rFonts w:ascii="Verdana" w:hAnsi="Verdana"/>
          <w:color w:val="000000"/>
          <w:sz w:val="20"/>
          <w:lang w:val="ru-RU"/>
        </w:rPr>
      </w:pPr>
    </w:p>
    <w:p w14:paraId="2B0C81F8" w14:textId="77777777" w:rsidR="007D74B7" w:rsidRPr="00F77BB8" w:rsidRDefault="007D74B7" w:rsidP="00F77BB8">
      <w:pPr>
        <w:suppressAutoHyphens/>
        <w:spacing w:after="0" w:line="240" w:lineRule="auto"/>
        <w:ind w:firstLine="283"/>
        <w:jc w:val="both"/>
        <w:rPr>
          <w:rFonts w:ascii="Verdana" w:hAnsi="Verdana"/>
          <w:color w:val="000000"/>
          <w:sz w:val="20"/>
          <w:lang w:val="ru-RU"/>
        </w:rPr>
      </w:pPr>
      <w:r w:rsidRPr="00F77BB8">
        <w:rPr>
          <w:rFonts w:ascii="Verdana" w:hAnsi="Verdana"/>
          <w:color w:val="000000"/>
          <w:sz w:val="20"/>
          <w:lang w:val="ru-RU"/>
        </w:rPr>
        <w:t>Мистер Пит был вне себя от раздражения. За двадцать с лишним лет службы в консульствах ему приходилось иметь дело со всевозможными нестерпимыми людьми: чиновниками, глухими к голосу рассудка, торговцами, считавшими британское правительство агентством по взысканию долгов, миссионерами, восстававшими на любую попытку сохранять беспристрастность, но он не мог вспомнить другого случая, который поставил бы его настолько в тупик. Человек мягкий, он без всякой причины вдруг накинулся на своего секретаря и чуть было не уволил евразийского клерка за две орфографические ошибки в поданной ему на подпись бумаге. Он был добросовестным человеком и подумать не мог покинуть свой кабинет, прежде чем часы пробьют четыре, но едва это произошло, как он вскочил на ноги и приказал подать ему шляпу и трость. Бой замешкался, и он свирепо отругал его. Говорят, все консулы обзаводятся странностями,</w:t>
      </w:r>
      <w:r w:rsidRPr="00F77BB8">
        <w:rPr>
          <w:rFonts w:ascii="Verdana" w:hAnsi="Verdana"/>
          <w:color w:val="000000"/>
          <w:sz w:val="20"/>
        </w:rPr>
        <w:t> </w:t>
      </w:r>
      <w:r w:rsidRPr="00F77BB8">
        <w:rPr>
          <w:rFonts w:ascii="Verdana" w:hAnsi="Verdana"/>
          <w:color w:val="000000"/>
          <w:sz w:val="20"/>
          <w:lang w:val="ru-RU"/>
        </w:rPr>
        <w:t>— коммерсанты, способные прожить в Китае тридцать пять лет, не выучив и десятка китайских слов, чтобы спросить дорогу на улице, утверждают, будто причина заключается в необходимости изучать китайский язык. И мистер Пит, бесспорно, отличался кое-какими странностями. Он был холост, а потому его назначали в городки, которые считались малоподходящими для людей женатых из-за своего уединенного местоположения. Продолжительное одиночество способствовало тому, что его эксцентрические наклонности развились в необычной степени, и его привычки приводили в недоумение незнакомых людей. Он был очень рассеян. Он не обращал внимания ни на свой дом, в котором всегда царил страшный беспорядок, ни на то, что ел: слуги кормили его чем хотели и за все заставляли платить втридорога. Он был неутомим в своих усилиях положить конец контрабанде опиума, и только он один в городке не знал, что его бои прячут опиум прямо в консульстве и торговля наркотиком бойко ведется через задние ворота. Он был заядлым коллекционером, и в резиденциях, которые ему предоставляло правительство, было тесно от предметов, собранных им в те или иные годы. Оловянная посуда, изделия из бронзы и из дерева</w:t>
      </w:r>
      <w:r w:rsidRPr="00F77BB8">
        <w:rPr>
          <w:rFonts w:ascii="Verdana" w:hAnsi="Verdana"/>
          <w:color w:val="000000"/>
          <w:sz w:val="20"/>
        </w:rPr>
        <w:t> </w:t>
      </w:r>
      <w:r w:rsidRPr="00F77BB8">
        <w:rPr>
          <w:rFonts w:ascii="Verdana" w:hAnsi="Verdana"/>
          <w:color w:val="000000"/>
          <w:sz w:val="20"/>
          <w:lang w:val="ru-RU"/>
        </w:rPr>
        <w:t xml:space="preserve">— а вдобавок он коллекционировал птичьи яйца, ярлыки отелей и почтовые марки. По его утверждению, его коллекция марок была лучшей в Британской империи. В глуши он много читал, и, хотя настоящим синологом не стал, о Китае, его истории, литературе и народе он знал гораздо больше многих и многих своих коллег. Но чтение развило в нем не терпимость, а тщеславие. И вид у него был своеобразный. Тощий, щупленький, он, когда двигался, напоминал сухой лист, танцующий на ветру, и было нечто неописуемо странное в маленькой тирольской шляпе с петушиным пером, очень старой и потрепанной, которую он лихо заламывал на своей крупной голове. Лыс он был абсолютно. Молочно-голубые глаза за стеклами очков выглядели подслеповатыми, а обвисшие клочковатые усы не маскировали брюзгливой складки губ. И теперь, пройдя по улице, на которой располагалось консульство, </w:t>
      </w:r>
      <w:r w:rsidRPr="00F77BB8">
        <w:rPr>
          <w:rFonts w:ascii="Verdana" w:hAnsi="Verdana"/>
          <w:color w:val="000000"/>
          <w:sz w:val="20"/>
          <w:lang w:val="ru-RU"/>
        </w:rPr>
        <w:lastRenderedPageBreak/>
        <w:t>он направился к городской стене</w:t>
      </w:r>
      <w:r w:rsidRPr="00F77BB8">
        <w:rPr>
          <w:rFonts w:ascii="Verdana" w:hAnsi="Verdana"/>
          <w:color w:val="000000"/>
          <w:sz w:val="20"/>
        </w:rPr>
        <w:t> </w:t>
      </w:r>
      <w:r w:rsidRPr="00F77BB8">
        <w:rPr>
          <w:rFonts w:ascii="Verdana" w:hAnsi="Verdana"/>
          <w:color w:val="000000"/>
          <w:sz w:val="20"/>
          <w:lang w:val="ru-RU"/>
        </w:rPr>
        <w:t>— единственному месту в перенаселенном городе, где можно было прогуливаться с удовольствием.</w:t>
      </w:r>
    </w:p>
    <w:p w14:paraId="19E2CDC1" w14:textId="77777777" w:rsidR="007D74B7" w:rsidRPr="00F77BB8" w:rsidRDefault="007D74B7" w:rsidP="00F77BB8">
      <w:pPr>
        <w:suppressAutoHyphens/>
        <w:spacing w:after="0" w:line="240" w:lineRule="auto"/>
        <w:ind w:firstLine="283"/>
        <w:jc w:val="both"/>
        <w:rPr>
          <w:rFonts w:ascii="Verdana" w:hAnsi="Verdana"/>
          <w:color w:val="000000"/>
          <w:sz w:val="20"/>
        </w:rPr>
      </w:pPr>
      <w:r w:rsidRPr="00F77BB8">
        <w:rPr>
          <w:rFonts w:ascii="Verdana" w:hAnsi="Verdana"/>
          <w:color w:val="000000"/>
          <w:sz w:val="20"/>
          <w:lang w:val="ru-RU"/>
        </w:rPr>
        <w:t>Свои обязанности он принимал близко к сердцу и изводил себя из-за всяких пустяков, но, как правило, прогулка по стене успокаивала его, приносила ему отдохновение. Город стоял на обширной равнине, и на закате со стены нередко удавалось разглядеть в отдалении снежные вершины гор</w:t>
      </w:r>
      <w:r w:rsidRPr="00F77BB8">
        <w:rPr>
          <w:rFonts w:ascii="Verdana" w:hAnsi="Verdana"/>
          <w:color w:val="000000"/>
          <w:sz w:val="20"/>
        </w:rPr>
        <w:t> </w:t>
      </w:r>
      <w:r w:rsidRPr="00F77BB8">
        <w:rPr>
          <w:rFonts w:ascii="Verdana" w:hAnsi="Verdana"/>
          <w:color w:val="000000"/>
          <w:sz w:val="20"/>
          <w:lang w:val="ru-RU"/>
        </w:rPr>
        <w:t xml:space="preserve">— гор Тибета. Но на этот раз он шел быстрым шагом, не глядя по сторонам, не глядя на своего толстенького спаниеля, который резвился возле него. </w:t>
      </w:r>
      <w:r w:rsidRPr="00F77BB8">
        <w:rPr>
          <w:rFonts w:ascii="Verdana" w:hAnsi="Verdana"/>
          <w:color w:val="000000"/>
          <w:sz w:val="20"/>
        </w:rPr>
        <w:t>Он быстро и монотонно бормотал себе под нос. Причиной его раздражения была дама, которая посетила его в этот день. Она называла себя миссис Ю, а он с консульским педантизмом называл ее мисс Ламберт. Одно это делало их беседу неприятной. Она, англичанка, была замужем за китайцем. Два года назад она приехала сюда с мужем из Англии, где тот учился в Лондонском университете. Он внушил ей, что у себя на родине он — важная персона, и она воображала, будто здесь ее ждут роскошный дворец и высокое положение в обществе. И разочарование было жестоким, когда он привез ее в ветхий, кишащий людьми китайский дом. В нем не было даже человеческой кровати, даже столового ножа с вилкой, и все ей казалось грязным и вонючим. Она была ошеломлена, узнав, что ей предстоит жить под одной крышей с отцом и матерью ее мужа, — и он тут же предупредил ее, что она должна слушаться его матери беспрекословно. О китайских обычаях она не знала ровно ничего, и прошло три дня, прежде чем ей стало ясно, что она — не единственная жена своего мужа. Его женили почти еще мальчиком, до того как он покинул родной город, чтобы заимствовать у варваров их познания. Когда она горько упрекнула его за обман, он пожал плечами. Любой китаец, если он того хочет, имеет право обзавестись двумя женами, и, добавил он, несколько уклоняясь от истины, китайские женщины ничего дурного в этом не видят. После этого открытия она и посетила консула в первый раз. Он уже слышал о ее приезде — в Китае все знают все обо всех — и принял ее без удивления. И особого сочувствия она у него не нашла. Самый факт, что европейка вышла замуж за китайца, привел его в негодование, а она к тому же решилась на такой шаг, не наведя никаких справок! Это подействовало на него как личное оскорбление. И по ее внешности в ней никак нельзя было угадать способность на такое безумство. Молодая женщина плотного сложения, невысокая, некрасивая, деловитая. Одета она была в дешевый костюм и носила берет с помпоном. Зубы у нее были скверные, как и цвет лица. Кисти большие, красные, неухоженные. Сразу угадывалось, что черная работа ей не внове. По-английски она говорила с простонародной интонацией.</w:t>
      </w:r>
    </w:p>
    <w:p w14:paraId="2CFC239B" w14:textId="77777777" w:rsidR="007D74B7" w:rsidRPr="00F77BB8" w:rsidRDefault="007D74B7" w:rsidP="00F77BB8">
      <w:pPr>
        <w:suppressAutoHyphens/>
        <w:spacing w:after="0" w:line="240" w:lineRule="auto"/>
        <w:ind w:firstLine="283"/>
        <w:jc w:val="both"/>
        <w:rPr>
          <w:rFonts w:ascii="Verdana" w:hAnsi="Verdana"/>
          <w:color w:val="000000"/>
          <w:sz w:val="20"/>
        </w:rPr>
      </w:pPr>
      <w:r w:rsidRPr="00F77BB8">
        <w:rPr>
          <w:rFonts w:ascii="Verdana" w:hAnsi="Verdana"/>
          <w:color w:val="000000"/>
          <w:sz w:val="20"/>
        </w:rPr>
        <w:t>— Как вы познакомились с мистером Ю? — спросил консул ледяным тоном.</w:t>
      </w:r>
    </w:p>
    <w:p w14:paraId="5FEEB784" w14:textId="77777777" w:rsidR="007D74B7" w:rsidRPr="00F77BB8" w:rsidRDefault="007D74B7" w:rsidP="00F77BB8">
      <w:pPr>
        <w:suppressAutoHyphens/>
        <w:spacing w:after="0" w:line="240" w:lineRule="auto"/>
        <w:ind w:firstLine="283"/>
        <w:jc w:val="both"/>
        <w:rPr>
          <w:rFonts w:ascii="Verdana" w:hAnsi="Verdana"/>
          <w:color w:val="000000"/>
          <w:sz w:val="20"/>
        </w:rPr>
      </w:pPr>
      <w:r w:rsidRPr="00F77BB8">
        <w:rPr>
          <w:rFonts w:ascii="Verdana" w:hAnsi="Verdana"/>
          <w:color w:val="000000"/>
          <w:sz w:val="20"/>
        </w:rPr>
        <w:t>— Видите ли, дело было так, — ответила она. — Папаша хорошее место имел, а когда он помер, мамаша сказала: «Грешно, чтобы все эти комнаты стояли пустыми. Надо будет карточку к окну прилепить, что они сдаются».</w:t>
      </w:r>
    </w:p>
    <w:p w14:paraId="6403245C" w14:textId="77777777" w:rsidR="007D74B7" w:rsidRPr="00F77BB8" w:rsidRDefault="007D74B7" w:rsidP="00F77BB8">
      <w:pPr>
        <w:suppressAutoHyphens/>
        <w:spacing w:after="0" w:line="240" w:lineRule="auto"/>
        <w:ind w:firstLine="283"/>
        <w:jc w:val="both"/>
        <w:rPr>
          <w:rFonts w:ascii="Verdana" w:hAnsi="Verdana"/>
          <w:color w:val="000000"/>
          <w:sz w:val="20"/>
        </w:rPr>
      </w:pPr>
      <w:r w:rsidRPr="00F77BB8">
        <w:rPr>
          <w:rFonts w:ascii="Verdana" w:hAnsi="Verdana"/>
          <w:color w:val="000000"/>
          <w:sz w:val="20"/>
        </w:rPr>
        <w:t>Консул перебил ее:</w:t>
      </w:r>
    </w:p>
    <w:p w14:paraId="6796BC5B" w14:textId="77777777" w:rsidR="007D74B7" w:rsidRPr="00F77BB8" w:rsidRDefault="007D74B7" w:rsidP="00F77BB8">
      <w:pPr>
        <w:suppressAutoHyphens/>
        <w:spacing w:after="0" w:line="240" w:lineRule="auto"/>
        <w:ind w:firstLine="283"/>
        <w:jc w:val="both"/>
        <w:rPr>
          <w:rFonts w:ascii="Verdana" w:hAnsi="Verdana"/>
          <w:color w:val="000000"/>
          <w:sz w:val="20"/>
        </w:rPr>
      </w:pPr>
      <w:r w:rsidRPr="00F77BB8">
        <w:rPr>
          <w:rFonts w:ascii="Verdana" w:hAnsi="Verdana"/>
          <w:color w:val="000000"/>
          <w:sz w:val="20"/>
        </w:rPr>
        <w:lastRenderedPageBreak/>
        <w:t>— Он снимал у вас квартиру?</w:t>
      </w:r>
    </w:p>
    <w:p w14:paraId="1CC4CE38" w14:textId="77777777" w:rsidR="007D74B7" w:rsidRPr="00F77BB8" w:rsidRDefault="007D74B7" w:rsidP="00F77BB8">
      <w:pPr>
        <w:suppressAutoHyphens/>
        <w:spacing w:after="0" w:line="240" w:lineRule="auto"/>
        <w:ind w:firstLine="283"/>
        <w:jc w:val="both"/>
        <w:rPr>
          <w:rFonts w:ascii="Verdana" w:hAnsi="Verdana"/>
          <w:color w:val="000000"/>
          <w:sz w:val="20"/>
        </w:rPr>
      </w:pPr>
      <w:r w:rsidRPr="00F77BB8">
        <w:rPr>
          <w:rFonts w:ascii="Verdana" w:hAnsi="Verdana"/>
          <w:color w:val="000000"/>
          <w:sz w:val="20"/>
        </w:rPr>
        <w:t>— Ну не то чтобы квартиру, — ответила она.</w:t>
      </w:r>
    </w:p>
    <w:p w14:paraId="4528080B" w14:textId="77777777" w:rsidR="007D74B7" w:rsidRPr="00F77BB8" w:rsidRDefault="007D74B7" w:rsidP="00F77BB8">
      <w:pPr>
        <w:suppressAutoHyphens/>
        <w:spacing w:after="0" w:line="240" w:lineRule="auto"/>
        <w:ind w:firstLine="283"/>
        <w:jc w:val="both"/>
        <w:rPr>
          <w:rFonts w:ascii="Verdana" w:hAnsi="Verdana"/>
          <w:color w:val="000000"/>
          <w:sz w:val="20"/>
        </w:rPr>
      </w:pPr>
      <w:r w:rsidRPr="00F77BB8">
        <w:rPr>
          <w:rFonts w:ascii="Verdana" w:hAnsi="Verdana"/>
          <w:color w:val="000000"/>
          <w:sz w:val="20"/>
        </w:rPr>
        <w:t>— В таком случае, скажем, меблированные комнаты? — ответил консул со своей узкогубой, чуть-чуть самодовольной улыбочкой.</w:t>
      </w:r>
    </w:p>
    <w:p w14:paraId="2BC975B3" w14:textId="77777777" w:rsidR="007D74B7" w:rsidRPr="00F77BB8" w:rsidRDefault="007D74B7" w:rsidP="00F77BB8">
      <w:pPr>
        <w:suppressAutoHyphens/>
        <w:spacing w:after="0" w:line="240" w:lineRule="auto"/>
        <w:ind w:firstLine="283"/>
        <w:jc w:val="both"/>
        <w:rPr>
          <w:rFonts w:ascii="Verdana" w:hAnsi="Verdana"/>
          <w:color w:val="000000"/>
          <w:sz w:val="20"/>
        </w:rPr>
      </w:pPr>
      <w:r w:rsidRPr="00F77BB8">
        <w:rPr>
          <w:rFonts w:ascii="Verdana" w:hAnsi="Verdana"/>
          <w:color w:val="000000"/>
          <w:sz w:val="20"/>
        </w:rPr>
        <w:t>Обычное объяснение подобных браков! Затем — поскольку она казалась ему очень глупой и вульгарной женщиной — он без обиняков объяснил ей, что английский закон ее брака с Ю не признает, и лучше всего ей было бы безотлагательно вернуться в Англию. Она расплакалась, и он слегка смягчился. И обещал, что поручит ее заботам миссионерш, так что долгий путь обратно она проделает не в одиночестве; и вообще, если она хочет, он выяснит, нельзя ли ей будет немедленно перебраться в одну из миссий. Но пока он говорил, мисс Ламберт утерла слезы.</w:t>
      </w:r>
    </w:p>
    <w:p w14:paraId="6AB5167D" w14:textId="77777777" w:rsidR="007D74B7" w:rsidRPr="00F77BB8" w:rsidRDefault="007D74B7" w:rsidP="00F77BB8">
      <w:pPr>
        <w:suppressAutoHyphens/>
        <w:spacing w:after="0" w:line="240" w:lineRule="auto"/>
        <w:ind w:firstLine="283"/>
        <w:jc w:val="both"/>
        <w:rPr>
          <w:rFonts w:ascii="Verdana" w:hAnsi="Verdana"/>
          <w:color w:val="000000"/>
          <w:sz w:val="20"/>
        </w:rPr>
      </w:pPr>
      <w:r w:rsidRPr="00F77BB8">
        <w:rPr>
          <w:rFonts w:ascii="Verdana" w:hAnsi="Verdana"/>
          <w:color w:val="000000"/>
          <w:sz w:val="20"/>
        </w:rPr>
        <w:t>— А чего мне в Англию возвращаться-то? — сказала она. — К кому?</w:t>
      </w:r>
    </w:p>
    <w:p w14:paraId="402C97AC" w14:textId="77777777" w:rsidR="007D74B7" w:rsidRPr="00F77BB8" w:rsidRDefault="007D74B7" w:rsidP="00F77BB8">
      <w:pPr>
        <w:suppressAutoHyphens/>
        <w:spacing w:after="0" w:line="240" w:lineRule="auto"/>
        <w:ind w:firstLine="283"/>
        <w:jc w:val="both"/>
        <w:rPr>
          <w:rFonts w:ascii="Verdana" w:hAnsi="Verdana"/>
          <w:color w:val="000000"/>
          <w:sz w:val="20"/>
        </w:rPr>
      </w:pPr>
      <w:r w:rsidRPr="00F77BB8">
        <w:rPr>
          <w:rFonts w:ascii="Verdana" w:hAnsi="Verdana"/>
          <w:color w:val="000000"/>
          <w:sz w:val="20"/>
        </w:rPr>
        <w:t>— К вашей матери.</w:t>
      </w:r>
    </w:p>
    <w:p w14:paraId="09C3684C" w14:textId="77777777" w:rsidR="007D74B7" w:rsidRPr="00F77BB8" w:rsidRDefault="007D74B7" w:rsidP="00F77BB8">
      <w:pPr>
        <w:suppressAutoHyphens/>
        <w:spacing w:after="0" w:line="240" w:lineRule="auto"/>
        <w:ind w:firstLine="283"/>
        <w:jc w:val="both"/>
        <w:rPr>
          <w:rFonts w:ascii="Verdana" w:hAnsi="Verdana"/>
          <w:color w:val="000000"/>
          <w:sz w:val="20"/>
        </w:rPr>
      </w:pPr>
      <w:r w:rsidRPr="00F77BB8">
        <w:rPr>
          <w:rFonts w:ascii="Verdana" w:hAnsi="Verdana"/>
          <w:color w:val="000000"/>
          <w:sz w:val="20"/>
        </w:rPr>
        <w:t>— Так она была против, чтоб я вышла за мистера Ю. И если я вернусь, она меня поедом есть будет.</w:t>
      </w:r>
    </w:p>
    <w:p w14:paraId="2884D1AD" w14:textId="77777777" w:rsidR="007D74B7" w:rsidRPr="00F77BB8" w:rsidRDefault="007D74B7" w:rsidP="00F77BB8">
      <w:pPr>
        <w:suppressAutoHyphens/>
        <w:spacing w:after="0" w:line="240" w:lineRule="auto"/>
        <w:ind w:firstLine="283"/>
        <w:jc w:val="both"/>
        <w:rPr>
          <w:rFonts w:ascii="Verdana" w:hAnsi="Verdana"/>
          <w:color w:val="000000"/>
          <w:sz w:val="20"/>
        </w:rPr>
      </w:pPr>
      <w:r w:rsidRPr="00F77BB8">
        <w:rPr>
          <w:rFonts w:ascii="Verdana" w:hAnsi="Verdana"/>
          <w:color w:val="000000"/>
          <w:sz w:val="20"/>
        </w:rPr>
        <w:t>Консул попробовал ее убедить, но чем больше он убеждал, тем упрямее она отказывалась, и наконец он вышел из себя.</w:t>
      </w:r>
    </w:p>
    <w:p w14:paraId="0A6C97D1" w14:textId="77777777" w:rsidR="007D74B7" w:rsidRPr="00F77BB8" w:rsidRDefault="007D74B7" w:rsidP="00F77BB8">
      <w:pPr>
        <w:suppressAutoHyphens/>
        <w:spacing w:after="0" w:line="240" w:lineRule="auto"/>
        <w:ind w:firstLine="283"/>
        <w:jc w:val="both"/>
        <w:rPr>
          <w:rFonts w:ascii="Verdana" w:hAnsi="Verdana"/>
          <w:color w:val="000000"/>
          <w:sz w:val="20"/>
        </w:rPr>
      </w:pPr>
      <w:r w:rsidRPr="00F77BB8">
        <w:rPr>
          <w:rFonts w:ascii="Verdana" w:hAnsi="Verdana"/>
          <w:color w:val="000000"/>
          <w:sz w:val="20"/>
        </w:rPr>
        <w:t>— Если вы хотите остаться здесь с мужчиной, который вам не муж, дело ваше, но я умываю руки и снимаю с себя всякую ответственность.</w:t>
      </w:r>
    </w:p>
    <w:p w14:paraId="0308E8B9" w14:textId="77777777" w:rsidR="007D74B7" w:rsidRPr="00F77BB8" w:rsidRDefault="007D74B7" w:rsidP="00F77BB8">
      <w:pPr>
        <w:suppressAutoHyphens/>
        <w:spacing w:after="0" w:line="240" w:lineRule="auto"/>
        <w:ind w:firstLine="283"/>
        <w:jc w:val="both"/>
        <w:rPr>
          <w:rFonts w:ascii="Verdana" w:hAnsi="Verdana"/>
          <w:color w:val="000000"/>
          <w:sz w:val="20"/>
        </w:rPr>
      </w:pPr>
      <w:r w:rsidRPr="00F77BB8">
        <w:rPr>
          <w:rFonts w:ascii="Verdana" w:hAnsi="Verdana"/>
          <w:color w:val="000000"/>
          <w:sz w:val="20"/>
        </w:rPr>
        <w:t>Ее ответ и сейчас еще болезненно его уязвлял.</w:t>
      </w:r>
    </w:p>
    <w:p w14:paraId="07D4B2BD" w14:textId="77777777" w:rsidR="007D74B7" w:rsidRPr="00F77BB8" w:rsidRDefault="007D74B7" w:rsidP="00F77BB8">
      <w:pPr>
        <w:suppressAutoHyphens/>
        <w:spacing w:after="0" w:line="240" w:lineRule="auto"/>
        <w:ind w:firstLine="283"/>
        <w:jc w:val="both"/>
        <w:rPr>
          <w:rFonts w:ascii="Verdana" w:hAnsi="Verdana"/>
          <w:color w:val="000000"/>
          <w:sz w:val="20"/>
        </w:rPr>
      </w:pPr>
      <w:r w:rsidRPr="00F77BB8">
        <w:rPr>
          <w:rFonts w:ascii="Verdana" w:hAnsi="Verdana"/>
          <w:color w:val="000000"/>
          <w:sz w:val="20"/>
        </w:rPr>
        <w:t>— Так чего же вам беспокоиться! — сказала она, и всякий раз, когда он вспоминал о ней, перед его глазами всплывало ее лицо в ту минуту.</w:t>
      </w:r>
    </w:p>
    <w:p w14:paraId="05D9B29D" w14:textId="77777777" w:rsidR="007D74B7" w:rsidRPr="00F77BB8" w:rsidRDefault="007D74B7" w:rsidP="00F77BB8">
      <w:pPr>
        <w:suppressAutoHyphens/>
        <w:spacing w:after="0" w:line="240" w:lineRule="auto"/>
        <w:ind w:firstLine="283"/>
        <w:jc w:val="both"/>
        <w:rPr>
          <w:rFonts w:ascii="Verdana" w:hAnsi="Verdana"/>
          <w:color w:val="000000"/>
          <w:sz w:val="20"/>
        </w:rPr>
      </w:pPr>
      <w:r w:rsidRPr="00F77BB8">
        <w:rPr>
          <w:rFonts w:ascii="Verdana" w:hAnsi="Verdana"/>
          <w:color w:val="000000"/>
          <w:sz w:val="20"/>
        </w:rPr>
        <w:t>С тех пор прошло два года, и видел он ее очень редко. Со свекровью и первой женой своего мужа она ладила очень плохо и раза два обращалась к консулу с нелепейшими вопросами о том, какие у нее есть права согласно китайским законам. Он повторял свое предложение помочь ей уехать, но она по-прежнему отказывалась наотрез, и их разговор неизменно кончался тем, что консул приходил в ярость. Он даже испытывал нечто вроде сочувствия к пройдохе Ю, которому приходилось поддерживать мир между тремя ссорящимися женщинами. По словам его английской жены, он не обходился с ней плохо и пытался поступать справедливо по отношению к обеим своим женам. За это время мисс Ламберт не похорошела. Консул знал, что обычно она ходит в китайской одежде, но к нему она приходила в своем европейском костюме. Она совсем обрюзгла. Китайская еда не шла ей на пользу, и вид у нее был очень больной. Однако он был просто ошеломлен, когда слуга проводил ее к нему в кабинет в этот день. Она была без шляпы, растрепанная и почти в истерике.</w:t>
      </w:r>
    </w:p>
    <w:p w14:paraId="0BA5F31E" w14:textId="77777777" w:rsidR="007D74B7" w:rsidRPr="00F77BB8" w:rsidRDefault="007D74B7" w:rsidP="00F77BB8">
      <w:pPr>
        <w:suppressAutoHyphens/>
        <w:spacing w:after="0" w:line="240" w:lineRule="auto"/>
        <w:ind w:firstLine="283"/>
        <w:jc w:val="both"/>
        <w:rPr>
          <w:rFonts w:ascii="Verdana" w:hAnsi="Verdana"/>
          <w:color w:val="000000"/>
          <w:sz w:val="20"/>
        </w:rPr>
      </w:pPr>
      <w:r w:rsidRPr="00F77BB8">
        <w:rPr>
          <w:rFonts w:ascii="Verdana" w:hAnsi="Verdana"/>
          <w:color w:val="000000"/>
          <w:sz w:val="20"/>
        </w:rPr>
        <w:lastRenderedPageBreak/>
        <w:t>— Они меня ядом травят! — взвизгнула она и поставила перед ним миску с каким-то дурно пахнущим месивом. — Отрава, — сказала она. — Я последние десять дней совсем больна была и спаслась просто чудом.</w:t>
      </w:r>
    </w:p>
    <w:p w14:paraId="786C720E" w14:textId="77777777" w:rsidR="007D74B7" w:rsidRPr="00F77BB8" w:rsidRDefault="007D74B7" w:rsidP="00F77BB8">
      <w:pPr>
        <w:suppressAutoHyphens/>
        <w:spacing w:after="0" w:line="240" w:lineRule="auto"/>
        <w:ind w:firstLine="283"/>
        <w:jc w:val="both"/>
        <w:rPr>
          <w:rFonts w:ascii="Verdana" w:hAnsi="Verdana"/>
          <w:color w:val="000000"/>
          <w:sz w:val="20"/>
        </w:rPr>
      </w:pPr>
      <w:r w:rsidRPr="00F77BB8">
        <w:rPr>
          <w:rFonts w:ascii="Verdana" w:hAnsi="Verdana"/>
          <w:color w:val="000000"/>
          <w:sz w:val="20"/>
        </w:rPr>
        <w:t>Она пустилась в длинный обстоятельный и вполне правдоподобный рассказ: что странного, если китаянки прибегнули к обычному средству, чтобы избавиться от ненавистной чужеземки?</w:t>
      </w:r>
    </w:p>
    <w:p w14:paraId="73608A2B" w14:textId="77777777" w:rsidR="007D74B7" w:rsidRPr="00F77BB8" w:rsidRDefault="007D74B7" w:rsidP="00F77BB8">
      <w:pPr>
        <w:suppressAutoHyphens/>
        <w:spacing w:after="0" w:line="240" w:lineRule="auto"/>
        <w:ind w:firstLine="283"/>
        <w:jc w:val="both"/>
        <w:rPr>
          <w:rFonts w:ascii="Verdana" w:hAnsi="Verdana"/>
          <w:color w:val="000000"/>
          <w:sz w:val="20"/>
        </w:rPr>
      </w:pPr>
      <w:r w:rsidRPr="00F77BB8">
        <w:rPr>
          <w:rFonts w:ascii="Verdana" w:hAnsi="Verdana"/>
          <w:color w:val="000000"/>
          <w:sz w:val="20"/>
        </w:rPr>
        <w:t>— Они знают, что вы пришли сюда?</w:t>
      </w:r>
    </w:p>
    <w:p w14:paraId="59A197B8" w14:textId="77777777" w:rsidR="007D74B7" w:rsidRPr="00F77BB8" w:rsidRDefault="007D74B7" w:rsidP="00F77BB8">
      <w:pPr>
        <w:suppressAutoHyphens/>
        <w:spacing w:after="0" w:line="240" w:lineRule="auto"/>
        <w:ind w:firstLine="283"/>
        <w:jc w:val="both"/>
        <w:rPr>
          <w:rFonts w:ascii="Verdana" w:hAnsi="Verdana"/>
          <w:color w:val="000000"/>
          <w:sz w:val="20"/>
        </w:rPr>
      </w:pPr>
      <w:r w:rsidRPr="00F77BB8">
        <w:rPr>
          <w:rFonts w:ascii="Verdana" w:hAnsi="Verdana"/>
          <w:color w:val="000000"/>
          <w:sz w:val="20"/>
        </w:rPr>
        <w:t>— Еще бы! Я им сказала, что выведу их на чистую воду.</w:t>
      </w:r>
    </w:p>
    <w:p w14:paraId="274650AD" w14:textId="77777777" w:rsidR="007D74B7" w:rsidRPr="00F77BB8" w:rsidRDefault="007D74B7" w:rsidP="00F77BB8">
      <w:pPr>
        <w:suppressAutoHyphens/>
        <w:spacing w:after="0" w:line="240" w:lineRule="auto"/>
        <w:ind w:firstLine="283"/>
        <w:jc w:val="both"/>
        <w:rPr>
          <w:rFonts w:ascii="Verdana" w:hAnsi="Verdana"/>
          <w:color w:val="000000"/>
          <w:sz w:val="20"/>
        </w:rPr>
      </w:pPr>
      <w:r w:rsidRPr="00F77BB8">
        <w:rPr>
          <w:rFonts w:ascii="Verdana" w:hAnsi="Verdana"/>
          <w:color w:val="000000"/>
          <w:sz w:val="20"/>
        </w:rPr>
        <w:t>Наконец-то настал момент для действенных мер: консул принял свой самый официальный вид.</w:t>
      </w:r>
    </w:p>
    <w:p w14:paraId="4F91C6BA" w14:textId="77777777" w:rsidR="007D74B7" w:rsidRPr="00F77BB8" w:rsidRDefault="007D74B7" w:rsidP="00F77BB8">
      <w:pPr>
        <w:suppressAutoHyphens/>
        <w:spacing w:after="0" w:line="240" w:lineRule="auto"/>
        <w:ind w:firstLine="283"/>
        <w:jc w:val="both"/>
        <w:rPr>
          <w:rFonts w:ascii="Verdana" w:hAnsi="Verdana"/>
          <w:color w:val="000000"/>
          <w:sz w:val="20"/>
        </w:rPr>
      </w:pPr>
      <w:r w:rsidRPr="00F77BB8">
        <w:rPr>
          <w:rFonts w:ascii="Verdana" w:hAnsi="Verdana"/>
          <w:color w:val="000000"/>
          <w:sz w:val="20"/>
        </w:rPr>
        <w:t>— Вам нельзя возвращаться туда. Я отказываюсь смиряться с вашим вздором. Я требую, чтобы вы оставили этого человека, который вам не муж.</w:t>
      </w:r>
    </w:p>
    <w:p w14:paraId="2681AB28" w14:textId="77777777" w:rsidR="007D74B7" w:rsidRPr="00F77BB8" w:rsidRDefault="007D74B7" w:rsidP="00F77BB8">
      <w:pPr>
        <w:suppressAutoHyphens/>
        <w:spacing w:after="0" w:line="240" w:lineRule="auto"/>
        <w:ind w:firstLine="283"/>
        <w:jc w:val="both"/>
        <w:rPr>
          <w:rFonts w:ascii="Verdana" w:hAnsi="Verdana"/>
          <w:color w:val="000000"/>
          <w:sz w:val="20"/>
        </w:rPr>
      </w:pPr>
      <w:r w:rsidRPr="00F77BB8">
        <w:rPr>
          <w:rFonts w:ascii="Verdana" w:hAnsi="Verdana"/>
          <w:color w:val="000000"/>
          <w:sz w:val="20"/>
        </w:rPr>
        <w:t>Но перед ослиным упрямством этой женщины он оказался бессилен. Он повторил все аргументы, которые так часто пускал в ход, но она не слушала, и, как обычно, он вышел из себя. Вот тогда-то в ответ на его последний возмущенный вопрос она и произнесла слова, которые совершенно выбили его из колеи.</w:t>
      </w:r>
    </w:p>
    <w:p w14:paraId="578FF259" w14:textId="77777777" w:rsidR="007D74B7" w:rsidRPr="00F77BB8" w:rsidRDefault="007D74B7" w:rsidP="00F77BB8">
      <w:pPr>
        <w:suppressAutoHyphens/>
        <w:spacing w:after="0" w:line="240" w:lineRule="auto"/>
        <w:ind w:firstLine="283"/>
        <w:jc w:val="both"/>
        <w:rPr>
          <w:rFonts w:ascii="Verdana" w:hAnsi="Verdana"/>
          <w:color w:val="000000"/>
          <w:sz w:val="20"/>
        </w:rPr>
      </w:pPr>
      <w:r w:rsidRPr="00F77BB8">
        <w:rPr>
          <w:rFonts w:ascii="Verdana" w:hAnsi="Verdana"/>
          <w:color w:val="000000"/>
          <w:sz w:val="20"/>
        </w:rPr>
        <w:t>— Но что вас заставляет оставаться с ним? — вскричал он.</w:t>
      </w:r>
    </w:p>
    <w:p w14:paraId="485131D9" w14:textId="77777777" w:rsidR="007D74B7" w:rsidRPr="00F77BB8" w:rsidRDefault="007D74B7" w:rsidP="00F77BB8">
      <w:pPr>
        <w:suppressAutoHyphens/>
        <w:spacing w:after="0" w:line="240" w:lineRule="auto"/>
        <w:ind w:firstLine="283"/>
        <w:jc w:val="both"/>
        <w:rPr>
          <w:rFonts w:ascii="Verdana" w:hAnsi="Verdana"/>
          <w:color w:val="000000"/>
          <w:sz w:val="20"/>
        </w:rPr>
      </w:pPr>
      <w:r w:rsidRPr="00F77BB8">
        <w:rPr>
          <w:rFonts w:ascii="Verdana" w:hAnsi="Verdana"/>
          <w:color w:val="000000"/>
          <w:sz w:val="20"/>
        </w:rPr>
        <w:t>Она замялась, и на лице у нее появилось странное выражение.</w:t>
      </w:r>
    </w:p>
    <w:p w14:paraId="6DF232C9" w14:textId="77777777" w:rsidR="007D74B7" w:rsidRPr="00F77BB8" w:rsidRDefault="007D74B7" w:rsidP="00F77BB8">
      <w:pPr>
        <w:suppressAutoHyphens/>
        <w:spacing w:after="0" w:line="240" w:lineRule="auto"/>
        <w:ind w:firstLine="283"/>
        <w:jc w:val="both"/>
        <w:rPr>
          <w:rFonts w:ascii="Verdana" w:hAnsi="Verdana"/>
          <w:color w:val="000000"/>
          <w:sz w:val="20"/>
        </w:rPr>
      </w:pPr>
      <w:r w:rsidRPr="00F77BB8">
        <w:rPr>
          <w:rFonts w:ascii="Verdana" w:hAnsi="Verdana"/>
          <w:color w:val="000000"/>
          <w:sz w:val="20"/>
        </w:rPr>
        <w:t>— У него волосы надо лбом растут как-то так, что просто за сердце берет, — ответила она.</w:t>
      </w:r>
    </w:p>
    <w:p w14:paraId="7F934ADE" w14:textId="77777777" w:rsidR="007D74B7" w:rsidRPr="00F77BB8" w:rsidRDefault="007D74B7" w:rsidP="00F77BB8">
      <w:pPr>
        <w:suppressAutoHyphens/>
        <w:spacing w:after="0" w:line="240" w:lineRule="auto"/>
        <w:ind w:firstLine="283"/>
        <w:jc w:val="both"/>
        <w:rPr>
          <w:rFonts w:ascii="Verdana" w:hAnsi="Verdana"/>
          <w:color w:val="000000"/>
          <w:sz w:val="20"/>
        </w:rPr>
      </w:pPr>
      <w:r w:rsidRPr="00F77BB8">
        <w:rPr>
          <w:rFonts w:ascii="Verdana" w:hAnsi="Verdana"/>
          <w:color w:val="000000"/>
          <w:sz w:val="20"/>
        </w:rPr>
        <w:t>Ничего столь возмутительного консул еще никогда не слышал. Это явилось последней каплей. И вот теперь, быстро шагая вперед в попытке утишить свой гнев, он, хотя всегда избегал крепких выражений, не сумел удержаться и пробормотал свирепо:</w:t>
      </w:r>
    </w:p>
    <w:p w14:paraId="56E12404" w14:textId="50AC1E9C" w:rsidR="000D22F1" w:rsidRPr="00F77BB8" w:rsidRDefault="007D74B7" w:rsidP="00F77BB8">
      <w:pPr>
        <w:suppressAutoHyphens/>
        <w:spacing w:after="0" w:line="240" w:lineRule="auto"/>
        <w:ind w:firstLine="283"/>
        <w:jc w:val="both"/>
        <w:rPr>
          <w:rFonts w:ascii="Verdana" w:hAnsi="Verdana"/>
          <w:color w:val="000000"/>
          <w:sz w:val="20"/>
        </w:rPr>
      </w:pPr>
      <w:r w:rsidRPr="00F77BB8">
        <w:rPr>
          <w:rFonts w:ascii="Verdana" w:hAnsi="Verdana"/>
          <w:color w:val="000000"/>
          <w:sz w:val="20"/>
        </w:rPr>
        <w:t>— Все бабы стервы!</w:t>
      </w:r>
    </w:p>
    <w:sectPr w:rsidR="000D22F1" w:rsidRPr="00F77BB8" w:rsidSect="00F77BB8">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A6B8E3" w14:textId="77777777" w:rsidR="00F77BB8" w:rsidRDefault="00F77BB8" w:rsidP="00F77BB8">
      <w:pPr>
        <w:spacing w:after="0" w:line="240" w:lineRule="auto"/>
      </w:pPr>
      <w:r>
        <w:separator/>
      </w:r>
    </w:p>
  </w:endnote>
  <w:endnote w:type="continuationSeparator" w:id="0">
    <w:p w14:paraId="396B422C" w14:textId="77777777" w:rsidR="00F77BB8" w:rsidRDefault="00F77BB8" w:rsidP="00F77B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1BD6CD" w14:textId="77777777" w:rsidR="00F77BB8" w:rsidRDefault="00F77BB8" w:rsidP="001F3F94">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3DF75607" w14:textId="77777777" w:rsidR="00F77BB8" w:rsidRDefault="00F77BB8" w:rsidP="00F77BB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BA783F" w14:textId="42D7CBE8" w:rsidR="00F77BB8" w:rsidRPr="00F77BB8" w:rsidRDefault="00F77BB8" w:rsidP="00F77BB8">
    <w:pPr>
      <w:pStyle w:val="Footer"/>
      <w:ind w:right="360"/>
      <w:rPr>
        <w:rFonts w:ascii="Arial" w:hAnsi="Arial" w:cs="Arial"/>
        <w:color w:val="999999"/>
        <w:sz w:val="20"/>
      </w:rPr>
    </w:pPr>
    <w:r w:rsidRPr="00F77BB8">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DD98E2" w14:textId="77777777" w:rsidR="00F77BB8" w:rsidRDefault="00F77BB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4DFFDB" w14:textId="77777777" w:rsidR="00F77BB8" w:rsidRDefault="00F77BB8" w:rsidP="00F77BB8">
      <w:pPr>
        <w:spacing w:after="0" w:line="240" w:lineRule="auto"/>
      </w:pPr>
      <w:r>
        <w:separator/>
      </w:r>
    </w:p>
  </w:footnote>
  <w:footnote w:type="continuationSeparator" w:id="0">
    <w:p w14:paraId="63F4DB03" w14:textId="77777777" w:rsidR="00F77BB8" w:rsidRDefault="00F77BB8" w:rsidP="00F77BB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D407C4" w14:textId="77777777" w:rsidR="00F77BB8" w:rsidRDefault="00F77BB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2BF867" w14:textId="6E4A1E79" w:rsidR="00F77BB8" w:rsidRPr="00F77BB8" w:rsidRDefault="00F77BB8" w:rsidP="00F77BB8">
    <w:pPr>
      <w:pStyle w:val="Header"/>
      <w:rPr>
        <w:rFonts w:ascii="Arial" w:hAnsi="Arial" w:cs="Arial"/>
        <w:color w:val="999999"/>
        <w:sz w:val="20"/>
      </w:rPr>
    </w:pPr>
    <w:r w:rsidRPr="00F77BB8">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E14CDA" w14:textId="77777777" w:rsidR="00F77BB8" w:rsidRDefault="00F77BB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0D22F1"/>
    <w:rsid w:val="0015074B"/>
    <w:rsid w:val="0029639D"/>
    <w:rsid w:val="00326F90"/>
    <w:rsid w:val="007D74B7"/>
    <w:rsid w:val="00AA1D8D"/>
    <w:rsid w:val="00B47730"/>
    <w:rsid w:val="00C21647"/>
    <w:rsid w:val="00CB0664"/>
    <w:rsid w:val="00F77BB8"/>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7522656"/>
  <w14:defaultImageDpi w14:val="300"/>
  <w15:docId w15:val="{3E0E8885-26B7-4297-B711-66085A3A28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PageNumber">
    <w:name w:val="page number"/>
    <w:basedOn w:val="DefaultParagraphFont"/>
    <w:uiPriority w:val="99"/>
    <w:semiHidden/>
    <w:unhideWhenUsed/>
    <w:rsid w:val="00F77BB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4512107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1535</Words>
  <Characters>8186</Characters>
  <Application>Microsoft Office Word</Application>
  <DocSecurity>0</DocSecurity>
  <Lines>146</Lines>
  <Paragraphs>36</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9685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XXX. Консул</dc:title>
  <dc:subject/>
  <dc:creator>Уильям Сомерсет Моэм</dc:creator>
  <cp:keywords/>
  <dc:description/>
  <cp:lastModifiedBy>Andrey Piskunov</cp:lastModifiedBy>
  <cp:revision>5</cp:revision>
  <dcterms:created xsi:type="dcterms:W3CDTF">2013-12-23T23:15:00Z</dcterms:created>
  <dcterms:modified xsi:type="dcterms:W3CDTF">2025-05-21T01:06:00Z</dcterms:modified>
  <cp:category/>
</cp:coreProperties>
</file>