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CCF8" w14:textId="77777777" w:rsidR="003D7E4D" w:rsidRPr="0075287C" w:rsidRDefault="003D7E4D" w:rsidP="0075287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5287C">
        <w:rPr>
          <w:rFonts w:ascii="Verdana" w:hAnsi="Verdana"/>
          <w:color w:val="000000"/>
          <w:sz w:val="32"/>
        </w:rPr>
        <w:t>XXXI</w:t>
      </w:r>
      <w:r w:rsidRPr="0075287C">
        <w:rPr>
          <w:rFonts w:ascii="Verdana" w:hAnsi="Verdana"/>
          <w:color w:val="000000"/>
          <w:sz w:val="32"/>
          <w:lang w:val="ru-RU"/>
        </w:rPr>
        <w:t>.</w:t>
      </w:r>
      <w:r w:rsidRPr="0075287C">
        <w:rPr>
          <w:rFonts w:ascii="Verdana" w:hAnsi="Verdana"/>
          <w:color w:val="000000"/>
          <w:sz w:val="32"/>
        </w:rPr>
        <w:t> </w:t>
      </w:r>
      <w:r w:rsidRPr="0075287C">
        <w:rPr>
          <w:rFonts w:ascii="Verdana" w:hAnsi="Verdana"/>
          <w:color w:val="000000"/>
          <w:sz w:val="32"/>
          <w:lang w:val="ru-RU"/>
        </w:rPr>
        <w:t>Юноша</w:t>
      </w:r>
    </w:p>
    <w:p w14:paraId="50E937C2" w14:textId="77777777" w:rsidR="00FE43DE" w:rsidRPr="0075287C" w:rsidRDefault="00FE43DE" w:rsidP="0075287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75287C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32E39C8" w14:textId="77777777" w:rsidR="003D7E4D" w:rsidRPr="0075287C" w:rsidRDefault="003D7E4D" w:rsidP="0075287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6B98E1" w14:textId="77777777" w:rsidR="003D7E4D" w:rsidRPr="0075287C" w:rsidRDefault="003D7E4D" w:rsidP="0075287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5287C">
        <w:rPr>
          <w:rFonts w:ascii="Verdana" w:hAnsi="Verdana"/>
          <w:color w:val="000000"/>
          <w:sz w:val="20"/>
          <w:lang w:val="ru-RU"/>
        </w:rPr>
        <w:t>Он шел по дороге легким уверенным шагом. Семнадцатилетний, высокий, худощавый, с гладкой желтой кожей, не знавшей бритвы. Его глаза, лишь чуть раскосые, были большими, широко открытыми, а на пухлых алых губах трепетала улыбка. В его осанке сквозила веселая дерзость юности. Круглая шапочка бойко сидела на голове, черное одеяние было перепоясано на чреслах, а штаны, как правило, перевязываемые у щиколотки, засучены до колен. Он был бос, если не считать тонких соломенных сандалий, а ступни у него были небольшие и изящные. Он шел с раннего утра по мощеной дороге, которая извивалась змеей то вверх по склонам холмов, то по долинам среди бесчисленных рисовых полей</w:t>
      </w:r>
      <w:r w:rsidRPr="0075287C">
        <w:rPr>
          <w:rFonts w:ascii="Verdana" w:hAnsi="Verdana"/>
          <w:color w:val="000000"/>
          <w:sz w:val="20"/>
        </w:rPr>
        <w:t> </w:t>
      </w:r>
      <w:r w:rsidRPr="0075287C">
        <w:rPr>
          <w:rFonts w:ascii="Verdana" w:hAnsi="Verdana"/>
          <w:color w:val="000000"/>
          <w:sz w:val="20"/>
          <w:lang w:val="ru-RU"/>
        </w:rPr>
        <w:t>— мимо тесных кладбищ, через хлопотливые деревни, где, быть может, его глаза одобрительно задерживались на какой-нибудь хорошенькой девушке в синей кофте и коротких синих штанах, которая сидела на пороге своего дома (хотя, я думаю, его взгляд требовал восхищения, а не дарил его). И вот теперь он приближается к концу своего пути</w:t>
      </w:r>
      <w:r w:rsidRPr="0075287C">
        <w:rPr>
          <w:rFonts w:ascii="Verdana" w:hAnsi="Verdana"/>
          <w:color w:val="000000"/>
          <w:sz w:val="20"/>
        </w:rPr>
        <w:t> </w:t>
      </w:r>
      <w:r w:rsidRPr="0075287C">
        <w:rPr>
          <w:rFonts w:ascii="Verdana" w:hAnsi="Verdana"/>
          <w:color w:val="000000"/>
          <w:sz w:val="20"/>
          <w:lang w:val="ru-RU"/>
        </w:rPr>
        <w:t>— к городу, где он думает найти свое счастье. Город этот стоит посреди плодородной равнины, окружен зубчатой стеной, и при виде его юноша решительно ускоряет шаг. Он смело откидывает голову. Он гордится своей силой. Все его имущество покоится в синем узелке, который он несет за плечом.</w:t>
      </w:r>
    </w:p>
    <w:p w14:paraId="1A9330C2" w14:textId="6DD4C6E1" w:rsidR="00163295" w:rsidRPr="0075287C" w:rsidRDefault="003D7E4D" w:rsidP="0075287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5287C">
        <w:rPr>
          <w:rFonts w:ascii="Verdana" w:hAnsi="Verdana"/>
          <w:color w:val="000000"/>
          <w:sz w:val="20"/>
          <w:lang w:val="ru-RU"/>
        </w:rPr>
        <w:t>Дик Уиттингтон отправился на поиски славы и богатства в обществе кота, а этот китаец нес круглую клетку с красными прутьями, которую изящно держал большим и указательным пальцами, и сидел в клетке красивый зеленый попугай.</w:t>
      </w:r>
    </w:p>
    <w:sectPr w:rsidR="00163295" w:rsidRPr="0075287C" w:rsidSect="007528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E59BD" w14:textId="77777777" w:rsidR="0075287C" w:rsidRDefault="0075287C" w:rsidP="0075287C">
      <w:pPr>
        <w:spacing w:after="0" w:line="240" w:lineRule="auto"/>
      </w:pPr>
      <w:r>
        <w:separator/>
      </w:r>
    </w:p>
  </w:endnote>
  <w:endnote w:type="continuationSeparator" w:id="0">
    <w:p w14:paraId="1DC673BB" w14:textId="77777777" w:rsidR="0075287C" w:rsidRDefault="0075287C" w:rsidP="0075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0394" w14:textId="77777777" w:rsidR="0075287C" w:rsidRDefault="0075287C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FA0F29" w14:textId="77777777" w:rsidR="0075287C" w:rsidRDefault="0075287C" w:rsidP="007528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96DE" w14:textId="51A2B51E" w:rsidR="0075287C" w:rsidRPr="0075287C" w:rsidRDefault="0075287C" w:rsidP="0075287C">
    <w:pPr>
      <w:pStyle w:val="Footer"/>
      <w:ind w:right="360"/>
      <w:rPr>
        <w:rFonts w:ascii="Arial" w:hAnsi="Arial" w:cs="Arial"/>
        <w:color w:val="999999"/>
        <w:sz w:val="20"/>
      </w:rPr>
    </w:pPr>
    <w:r w:rsidRPr="0075287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44BC" w14:textId="77777777" w:rsidR="0075287C" w:rsidRDefault="00752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2CEB" w14:textId="77777777" w:rsidR="0075287C" w:rsidRDefault="0075287C" w:rsidP="0075287C">
      <w:pPr>
        <w:spacing w:after="0" w:line="240" w:lineRule="auto"/>
      </w:pPr>
      <w:r>
        <w:separator/>
      </w:r>
    </w:p>
  </w:footnote>
  <w:footnote w:type="continuationSeparator" w:id="0">
    <w:p w14:paraId="54B40492" w14:textId="77777777" w:rsidR="0075287C" w:rsidRDefault="0075287C" w:rsidP="0075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046D5" w14:textId="77777777" w:rsidR="0075287C" w:rsidRDefault="00752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B09A" w14:textId="307224AA" w:rsidR="0075287C" w:rsidRPr="0075287C" w:rsidRDefault="0075287C" w:rsidP="0075287C">
    <w:pPr>
      <w:pStyle w:val="Header"/>
      <w:rPr>
        <w:rFonts w:ascii="Arial" w:hAnsi="Arial" w:cs="Arial"/>
        <w:color w:val="999999"/>
        <w:sz w:val="20"/>
      </w:rPr>
    </w:pPr>
    <w:r w:rsidRPr="0075287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5819D" w14:textId="77777777" w:rsidR="0075287C" w:rsidRDefault="007528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3295"/>
    <w:rsid w:val="0029639D"/>
    <w:rsid w:val="00326F90"/>
    <w:rsid w:val="003D7E4D"/>
    <w:rsid w:val="0075287C"/>
    <w:rsid w:val="00AA1D8D"/>
    <w:rsid w:val="00B47730"/>
    <w:rsid w:val="00CB0664"/>
    <w:rsid w:val="00FC693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5DE94D5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52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1304</Characters>
  <Application>Microsoft Office Word</Application>
  <DocSecurity>0</DocSecurity>
  <Lines>23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XXXI. Юноша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