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2795" w14:textId="77777777" w:rsidR="00B24B95" w:rsidRPr="00823535" w:rsidRDefault="00B24B95" w:rsidP="0082353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23535">
        <w:rPr>
          <w:rFonts w:ascii="Verdana" w:hAnsi="Verdana"/>
          <w:color w:val="000000"/>
          <w:sz w:val="32"/>
        </w:rPr>
        <w:t>XXXIX</w:t>
      </w:r>
      <w:r w:rsidRPr="00823535">
        <w:rPr>
          <w:rFonts w:ascii="Verdana" w:hAnsi="Verdana"/>
          <w:color w:val="000000"/>
          <w:sz w:val="32"/>
          <w:lang w:val="ru-RU"/>
        </w:rPr>
        <w:t>. Миссионерша</w:t>
      </w:r>
    </w:p>
    <w:p w14:paraId="784AF98A" w14:textId="77777777" w:rsidR="00E53A77" w:rsidRPr="00823535" w:rsidRDefault="00E53A77" w:rsidP="0082353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823535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62DC5751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0EB69D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Ей, несомненно, было по меньшей мере пятьдесят, но годы, прожитые в несгибаемом убеждении, не омраченном и тенью сомнений, не покрыли ее лицо морщинами. Ее чело, не изборожденное следами пытливых мыслей, осталось гладким. Черты лица у нее были крупные и правильные, чуть-чуть мужские, а решительный подбородок подтверждал впечатление от ее глаз. Они были голубые, уверенные, безмятежные. И сквозь большие круглые очки сразу определяли вас. Вы чувствовали, что перед вами женщина, привыкшая и умеющая распоряжаться. Ее милосердие отличалось в первую очередь практичностью, и вы сразу проникались убеждением, что несомненную доброту своего сердца она расходует по-деловому. Можно было предположить, что человеческое тщеславие ей не чуждо (и это следовало засчитать ей как искупительную добродетель), поскольку на ней было платье из темно-лилового шелка, пышно вышитое, и шляпка с гигантскими анютиными глазками, которая на менее почтенной голове могла бы показаться пикантной. Однако мой дядя Генри, двадцать семь лет пребывавший священником Уитстеблского прихода и имевший самые твердые взгляды на то, как положено одеваться супруге духовного лица, никогда не возражал против того, чтобы тетя Софи носила лиловое, и не нашел бы ничего предосудительного в костюме миссионерши. Речь ее текла свободно и ровно, как вода из крана. Беседовала она с восхитительной словоохотливостью политика по окончании предвыборной кампании. Вы чувствовали, что она понимает смысл своих слов (редкое достижение для большинства из нас) и говорит не на ветер.</w:t>
      </w:r>
    </w:p>
    <w:p w14:paraId="618065FF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Я полагаю,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сказала она мягко,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что, зная обе стороны вопроса, вы будете судить о нем иначе, чем судили бы, зная только одну. Но факт остается фактом: два плюс два равно четырем, и спорьте хоть всю ночь напролет, пяти они равны не будут. Права я или ошибаюсь?</w:t>
      </w:r>
    </w:p>
    <w:p w14:paraId="15D5D3FC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Я поспешил заверить ее, что она абсолютно права, хотя в самой глубине души, учитывая новые теории относительности и странное поведение параллельных линий в бесконечности, я не так уж в этом уверен.</w:t>
      </w:r>
    </w:p>
    <w:p w14:paraId="4732370C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Никто не может есть пирог и иметь его,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продолжала она,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и за удовольствия надо платить, но, как я всегда объясняю детям, не следует ждать, что все всегда будет по-вашему. Никто не совершенен, и я считаю, что, ожидая от людей самого лучшего, всегда получаешь самое лучшее.</w:t>
      </w:r>
    </w:p>
    <w:p w14:paraId="6C76B2A8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Признаюсь, я был ошеломлен, но твердо решил вносить свою лепту. Этого требовала простая вежливость.</w:t>
      </w:r>
    </w:p>
    <w:p w14:paraId="20B0B512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Люди в большинстве живут достаточно долго, чтобы узнать на опыте, что худа без добра не бывает,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начал я с глубоким убеждением.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 xml:space="preserve">— Проявляя </w:t>
      </w:r>
      <w:r w:rsidRPr="00823535">
        <w:rPr>
          <w:rFonts w:ascii="Verdana" w:hAnsi="Verdana"/>
          <w:color w:val="000000"/>
          <w:sz w:val="20"/>
          <w:lang w:val="ru-RU"/>
        </w:rPr>
        <w:lastRenderedPageBreak/>
        <w:t>настойчивость, вы достигнете практически всего, на что способны, и в конце-то концов лучше желать то, что вы имеете, чем иметь то, чего вы желаете.</w:t>
      </w:r>
    </w:p>
    <w:p w14:paraId="361F2584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Как мне показалось, ее глаза при этом моем категорическом утверждении чуточку остекленели от недоумения, но не исключено, что мне это померещилось, поскольку она энергично кивнула.</w:t>
      </w:r>
    </w:p>
    <w:p w14:paraId="63EF18B6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Разумеется, я понимаю, что вы имеете в виду,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сказала она.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Мы не можем сделать больше того, что можем.</w:t>
      </w:r>
    </w:p>
    <w:p w14:paraId="6693DD33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Но кровь у меня разбушевалась, и, словно не заметив, что меня прервали, я продолжал:</w:t>
      </w:r>
    </w:p>
    <w:p w14:paraId="5199DA9F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Мало кто осознает всю глубину неоспоримой истины, что каждый фунт содержит двадцать шиллингов, а каждый шиллинг содержит двенадцать пенсов. Я убежден, что лучше ясно видеть кончик своего носа, чем смутно проникать взглядом сквозь кирпичную стену. И если мы можем быть в чем-то уверены, так лишь в том, что целое всегда больше части.</w:t>
      </w:r>
    </w:p>
    <w:p w14:paraId="1664F196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С характерной твердостью дружески встряхнув на прощание мою руку, она сказала:</w:t>
      </w:r>
    </w:p>
    <w:p w14:paraId="3994C994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Что же, мы очень интересно побеседовали. Всегда приятно вдали от цивилизации обменяться мыслями с теми, кто тебе интеллектуально равен.</w:t>
      </w:r>
    </w:p>
    <w:p w14:paraId="1C06148D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Особенно чужими,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пробурчал я.</w:t>
      </w:r>
    </w:p>
    <w:p w14:paraId="304F1A46" w14:textId="77777777" w:rsidR="00B24B95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—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Я считаю, что великими мыслителями прошлого необходимо пользоваться,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возразила она.</w:t>
      </w:r>
      <w:r w:rsidRPr="00823535">
        <w:rPr>
          <w:rFonts w:ascii="Verdana" w:hAnsi="Verdana"/>
          <w:color w:val="000000"/>
          <w:sz w:val="20"/>
        </w:rPr>
        <w:t> </w:t>
      </w:r>
      <w:r w:rsidRPr="00823535">
        <w:rPr>
          <w:rFonts w:ascii="Verdana" w:hAnsi="Verdana"/>
          <w:color w:val="000000"/>
          <w:sz w:val="20"/>
          <w:lang w:val="ru-RU"/>
        </w:rPr>
        <w:t>— Это показывает, что мертвые гении жили не напрасно.</w:t>
      </w:r>
    </w:p>
    <w:p w14:paraId="54E840A7" w14:textId="65AFB9FB" w:rsidR="00E859C6" w:rsidRPr="00823535" w:rsidRDefault="00B24B95" w:rsidP="0082353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23535">
        <w:rPr>
          <w:rFonts w:ascii="Verdana" w:hAnsi="Verdana"/>
          <w:color w:val="000000"/>
          <w:sz w:val="20"/>
          <w:lang w:val="ru-RU"/>
        </w:rPr>
        <w:t>Ее манера разговаривать была сокрушительной.</w:t>
      </w:r>
    </w:p>
    <w:sectPr w:rsidR="00E859C6" w:rsidRPr="00823535" w:rsidSect="00823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E404" w14:textId="77777777" w:rsidR="00823535" w:rsidRDefault="00823535" w:rsidP="00823535">
      <w:pPr>
        <w:spacing w:after="0" w:line="240" w:lineRule="auto"/>
      </w:pPr>
      <w:r>
        <w:separator/>
      </w:r>
    </w:p>
  </w:endnote>
  <w:endnote w:type="continuationSeparator" w:id="0">
    <w:p w14:paraId="576BF598" w14:textId="77777777" w:rsidR="00823535" w:rsidRDefault="00823535" w:rsidP="00823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2D28" w14:textId="77777777" w:rsidR="00823535" w:rsidRDefault="00823535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7E73D66" w14:textId="77777777" w:rsidR="00823535" w:rsidRDefault="00823535" w:rsidP="008235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CB" w14:textId="174218B8" w:rsidR="00823535" w:rsidRPr="00823535" w:rsidRDefault="00823535" w:rsidP="00823535">
    <w:pPr>
      <w:pStyle w:val="Footer"/>
      <w:ind w:right="360"/>
      <w:rPr>
        <w:rFonts w:ascii="Arial" w:hAnsi="Arial" w:cs="Arial"/>
        <w:color w:val="999999"/>
        <w:sz w:val="20"/>
      </w:rPr>
    </w:pPr>
    <w:r w:rsidRPr="0082353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90C9" w14:textId="77777777" w:rsidR="00823535" w:rsidRDefault="00823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80DE" w14:textId="77777777" w:rsidR="00823535" w:rsidRDefault="00823535" w:rsidP="00823535">
      <w:pPr>
        <w:spacing w:after="0" w:line="240" w:lineRule="auto"/>
      </w:pPr>
      <w:r>
        <w:separator/>
      </w:r>
    </w:p>
  </w:footnote>
  <w:footnote w:type="continuationSeparator" w:id="0">
    <w:p w14:paraId="2363C246" w14:textId="77777777" w:rsidR="00823535" w:rsidRDefault="00823535" w:rsidP="00823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6ECC" w14:textId="77777777" w:rsidR="00823535" w:rsidRDefault="00823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BA4C" w14:textId="1D30C110" w:rsidR="00823535" w:rsidRPr="00823535" w:rsidRDefault="00823535" w:rsidP="00823535">
    <w:pPr>
      <w:pStyle w:val="Header"/>
      <w:rPr>
        <w:rFonts w:ascii="Arial" w:hAnsi="Arial" w:cs="Arial"/>
        <w:color w:val="999999"/>
        <w:sz w:val="20"/>
      </w:rPr>
    </w:pPr>
    <w:r w:rsidRPr="0082353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4A44" w14:textId="77777777" w:rsidR="00823535" w:rsidRDefault="008235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23535"/>
    <w:rsid w:val="00AA1D8D"/>
    <w:rsid w:val="00B24B95"/>
    <w:rsid w:val="00B47730"/>
    <w:rsid w:val="00CB0664"/>
    <w:rsid w:val="00E53A77"/>
    <w:rsid w:val="00E859C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FBFE8A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23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2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3281</Characters>
  <Application>Microsoft Office Word</Application>
  <DocSecurity>0</DocSecurity>
  <Lines>61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3835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XXXIX. Миссионерша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