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1B0E0" w14:textId="77777777" w:rsidR="00F078D8" w:rsidRPr="00B155C4" w:rsidRDefault="00F078D8" w:rsidP="00B155C4">
      <w:pPr>
        <w:pStyle w:val="Heading3"/>
        <w:keepNext w:val="0"/>
        <w:keepLines w:val="0"/>
        <w:suppressAutoHyphens/>
        <w:spacing w:before="0" w:line="240" w:lineRule="auto"/>
        <w:jc w:val="both"/>
        <w:rPr>
          <w:rFonts w:ascii="Verdana" w:hAnsi="Verdana"/>
          <w:color w:val="000000"/>
          <w:sz w:val="32"/>
          <w:lang w:val="ru-RU"/>
        </w:rPr>
      </w:pPr>
      <w:r w:rsidRPr="00B155C4">
        <w:rPr>
          <w:rFonts w:ascii="Verdana" w:hAnsi="Verdana"/>
          <w:color w:val="000000"/>
          <w:sz w:val="32"/>
        </w:rPr>
        <w:t>XXXV</w:t>
      </w:r>
      <w:r w:rsidRPr="00B155C4">
        <w:rPr>
          <w:rFonts w:ascii="Verdana" w:hAnsi="Verdana"/>
          <w:color w:val="000000"/>
          <w:sz w:val="32"/>
          <w:lang w:val="ru-RU"/>
        </w:rPr>
        <w:t>.</w:t>
      </w:r>
      <w:r w:rsidRPr="00B155C4">
        <w:rPr>
          <w:rFonts w:ascii="Verdana" w:hAnsi="Verdana"/>
          <w:color w:val="000000"/>
          <w:sz w:val="32"/>
        </w:rPr>
        <w:t> </w:t>
      </w:r>
      <w:r w:rsidRPr="00B155C4">
        <w:rPr>
          <w:rFonts w:ascii="Verdana" w:hAnsi="Verdana"/>
          <w:color w:val="000000"/>
          <w:sz w:val="32"/>
          <w:lang w:val="ru-RU"/>
        </w:rPr>
        <w:t>Неизвестный</w:t>
      </w:r>
    </w:p>
    <w:p w14:paraId="3E97A038" w14:textId="77777777" w:rsidR="00B5339B" w:rsidRPr="00B155C4" w:rsidRDefault="00B5339B" w:rsidP="00B155C4">
      <w:pPr>
        <w:pStyle w:val="Heading3"/>
        <w:keepNext w:val="0"/>
        <w:keepLines w:val="0"/>
        <w:suppressAutoHyphens/>
        <w:spacing w:before="0" w:line="240" w:lineRule="auto"/>
        <w:jc w:val="both"/>
        <w:rPr>
          <w:rFonts w:ascii="Verdana" w:hAnsi="Verdana"/>
          <w:b w:val="0"/>
          <w:color w:val="000000"/>
          <w:sz w:val="24"/>
          <w:lang w:val="ru-RU"/>
        </w:rPr>
      </w:pPr>
      <w:r w:rsidRPr="00B155C4">
        <w:rPr>
          <w:rFonts w:ascii="Verdana" w:hAnsi="Verdana"/>
          <w:b w:val="0"/>
          <w:color w:val="000000"/>
          <w:sz w:val="24"/>
          <w:lang w:val="ru-RU"/>
        </w:rPr>
        <w:t>Уильям Сомерсет Моэм</w:t>
      </w:r>
    </w:p>
    <w:p w14:paraId="675B55D1" w14:textId="77777777" w:rsidR="00F078D8" w:rsidRPr="00B155C4" w:rsidRDefault="00F078D8" w:rsidP="00B155C4">
      <w:pPr>
        <w:suppressAutoHyphens/>
        <w:spacing w:after="0" w:line="240" w:lineRule="auto"/>
        <w:ind w:firstLine="283"/>
        <w:jc w:val="both"/>
        <w:rPr>
          <w:rFonts w:ascii="Verdana" w:hAnsi="Verdana"/>
          <w:color w:val="000000"/>
          <w:sz w:val="20"/>
          <w:lang w:val="ru-RU"/>
        </w:rPr>
      </w:pPr>
    </w:p>
    <w:p w14:paraId="35F827F7" w14:textId="77777777" w:rsidR="00F078D8" w:rsidRPr="00B155C4" w:rsidRDefault="00F078D8" w:rsidP="00B155C4">
      <w:pPr>
        <w:suppressAutoHyphens/>
        <w:spacing w:after="0" w:line="240" w:lineRule="auto"/>
        <w:ind w:firstLine="283"/>
        <w:jc w:val="both"/>
        <w:rPr>
          <w:rFonts w:ascii="Verdana" w:hAnsi="Verdana"/>
          <w:color w:val="000000"/>
          <w:sz w:val="20"/>
          <w:lang w:val="ru-RU"/>
        </w:rPr>
      </w:pPr>
      <w:r w:rsidRPr="00B155C4">
        <w:rPr>
          <w:rFonts w:ascii="Verdana" w:hAnsi="Verdana"/>
          <w:color w:val="000000"/>
          <w:sz w:val="20"/>
          <w:lang w:val="ru-RU"/>
        </w:rPr>
        <w:t>Выбраться в этот палящий зной из города было благом. Миссионер сошел на берег с катера, в котором с удовольствием плыл вниз по реке, и удобно устроился в кресле, ожидавшем его у края воды. Его пронесли через деревню на реке, а там начинался подъем в гору. Ему предстоял еще час пути по широким каменным ступеням под елями, между которыми порой открывался восхитительный вид на могучую реку, сверкающую на солнце в обрамлении ликующей зелени рисовых полей. Носильщики шли ровным плавным шагом. Их потные спины блестели. Это была священная гора с буддийским монастырем на вершине, и у дороги располагались беседки для отдыха, где кули ставили кресло на землю и монах в сером одеянии подавал вам чашку цветочного чаю. Воздух был свеж и душист. Приятность этого неторопливого путешествия</w:t>
      </w:r>
      <w:r w:rsidRPr="00B155C4">
        <w:rPr>
          <w:rFonts w:ascii="Verdana" w:hAnsi="Verdana"/>
          <w:color w:val="000000"/>
          <w:sz w:val="20"/>
        </w:rPr>
        <w:t> </w:t>
      </w:r>
      <w:r w:rsidRPr="00B155C4">
        <w:rPr>
          <w:rFonts w:ascii="Verdana" w:hAnsi="Verdana"/>
          <w:color w:val="000000"/>
          <w:sz w:val="20"/>
          <w:lang w:val="ru-RU"/>
        </w:rPr>
        <w:t>— покачивание кресла навевало успокоение</w:t>
      </w:r>
      <w:r w:rsidRPr="00B155C4">
        <w:rPr>
          <w:rFonts w:ascii="Verdana" w:hAnsi="Verdana"/>
          <w:color w:val="000000"/>
          <w:sz w:val="20"/>
        </w:rPr>
        <w:t> </w:t>
      </w:r>
      <w:r w:rsidRPr="00B155C4">
        <w:rPr>
          <w:rFonts w:ascii="Verdana" w:hAnsi="Verdana"/>
          <w:color w:val="000000"/>
          <w:sz w:val="20"/>
          <w:lang w:val="ru-RU"/>
        </w:rPr>
        <w:t>— искупала день, проведенный в городе. А в конце пути его ждало уютное бунгало, в котором он обитал летом, и впереди был душистый вечер. В этот день пришла почта, и он вез с собой письма и газеты. Четыре номера «Сатедей ивнинг пост» и четыре «Литерари дайджест». Да, его ждало все самое приятное, и обычный тихий мир (мир превыше всякого ума, как он любил повторять за апостолом Павлом), преисполнявший его всякий раз, когда он оказывался среди этих зеленых деревьев вдали от кишащего людьми города, давно уже должен был бы снизойти на него.</w:t>
      </w:r>
    </w:p>
    <w:p w14:paraId="0C21FDEF" w14:textId="77777777" w:rsidR="00F078D8" w:rsidRPr="00B155C4" w:rsidRDefault="00F078D8" w:rsidP="00B155C4">
      <w:pPr>
        <w:suppressAutoHyphens/>
        <w:spacing w:after="0" w:line="240" w:lineRule="auto"/>
        <w:ind w:firstLine="283"/>
        <w:jc w:val="both"/>
        <w:rPr>
          <w:rFonts w:ascii="Verdana" w:hAnsi="Verdana"/>
          <w:color w:val="000000"/>
          <w:sz w:val="20"/>
          <w:lang w:val="ru-RU"/>
        </w:rPr>
      </w:pPr>
      <w:r w:rsidRPr="00B155C4">
        <w:rPr>
          <w:rFonts w:ascii="Verdana" w:hAnsi="Verdana"/>
          <w:color w:val="000000"/>
          <w:sz w:val="20"/>
          <w:lang w:val="ru-RU"/>
        </w:rPr>
        <w:t>Но он был раздражен. Неприятная встреча</w:t>
      </w:r>
      <w:r w:rsidRPr="00B155C4">
        <w:rPr>
          <w:rFonts w:ascii="Verdana" w:hAnsi="Verdana"/>
          <w:color w:val="000000"/>
          <w:sz w:val="20"/>
        </w:rPr>
        <w:t> </w:t>
      </w:r>
      <w:r w:rsidRPr="00B155C4">
        <w:rPr>
          <w:rFonts w:ascii="Verdana" w:hAnsi="Verdana"/>
          <w:color w:val="000000"/>
          <w:sz w:val="20"/>
          <w:lang w:val="ru-RU"/>
        </w:rPr>
        <w:t>— и, при всей ее пустячности, ему никак не удавалось забыть о ней. Поэтому-то его лицо хранило досадливое выражение. Это было тонкое, почти аскетическое лицо с правильными чертами и умными глазами. Он был долговязым, очень худым, с ногами-спичками, как у кузнечика, и, покачиваясь в кресле в такт шагам носильщиков, несколько гротескно напоминал увядшую лилию. Кроткая душа. Он был не способен обидеть и мухи.</w:t>
      </w:r>
    </w:p>
    <w:p w14:paraId="0F176D14"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lang w:val="ru-RU"/>
        </w:rPr>
        <w:t>На городской улице он случайно столкнулся с доктором Сондерсом, маленьким, седым, с красным лицом и курносым носом, придававшим ему неожиданно нахальное выражение. У него был широкий чувственный рот, и, смеясь</w:t>
      </w:r>
      <w:r w:rsidRPr="00B155C4">
        <w:rPr>
          <w:rFonts w:ascii="Verdana" w:hAnsi="Verdana"/>
          <w:color w:val="000000"/>
          <w:sz w:val="20"/>
        </w:rPr>
        <w:t> </w:t>
      </w:r>
      <w:r w:rsidRPr="00B155C4">
        <w:rPr>
          <w:rFonts w:ascii="Verdana" w:hAnsi="Verdana"/>
          <w:color w:val="000000"/>
          <w:sz w:val="20"/>
          <w:lang w:val="ru-RU"/>
        </w:rPr>
        <w:t>— а смеялся он часто,</w:t>
      </w:r>
      <w:r w:rsidRPr="00B155C4">
        <w:rPr>
          <w:rFonts w:ascii="Verdana" w:hAnsi="Verdana"/>
          <w:color w:val="000000"/>
          <w:sz w:val="20"/>
        </w:rPr>
        <w:t> </w:t>
      </w:r>
      <w:r w:rsidRPr="00B155C4">
        <w:rPr>
          <w:rFonts w:ascii="Verdana" w:hAnsi="Verdana"/>
          <w:color w:val="000000"/>
          <w:sz w:val="20"/>
          <w:lang w:val="ru-RU"/>
        </w:rPr>
        <w:t xml:space="preserve">— он показывал гнилые потемневшие зубы. Когда он смеялся, вокруг его голубых глазок складывались странные морщинки, и он выглядел воплощением злорадства. В нем было что-то от фавна. Быстрые, неожиданные движения. Торопливая, подпрыгивающая походка, словно он все время куда-то спешил. </w:t>
      </w:r>
      <w:r w:rsidRPr="00B155C4">
        <w:rPr>
          <w:rFonts w:ascii="Verdana" w:hAnsi="Verdana"/>
          <w:color w:val="000000"/>
          <w:sz w:val="20"/>
        </w:rPr>
        <w:t xml:space="preserve">Он был врачом, который жил в самом сердце города среди китайцев. Он не значился в медицинском реестре, но кто-то не поленился раскопать, что в свое время диплом он получил, а вот почему его вычеркнули из реестра, за профессиональный или чисто личный проступок, не знал никто. Оставалось неизвестным, каким образом он попал на Восток и в конце концов </w:t>
      </w:r>
      <w:r w:rsidRPr="00B155C4">
        <w:rPr>
          <w:rFonts w:ascii="Verdana" w:hAnsi="Verdana"/>
          <w:color w:val="000000"/>
          <w:sz w:val="20"/>
        </w:rPr>
        <w:lastRenderedPageBreak/>
        <w:t>обосновался в Китае. Но было очевидно, что врач он прекрасный, и китайцы питали к нему большое доверие. Европейцев он избегал, и о нем ходили не слишком приятные истории. Шапочно с ним были знакомы все, но никто не приглашал его к себе, и никто у него не бывал.</w:t>
      </w:r>
    </w:p>
    <w:p w14:paraId="10C05509"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Когда они встретились днем, доктор Сондерс воскликнул:</w:t>
      </w:r>
    </w:p>
    <w:p w14:paraId="3D8AF9A9"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Что привело вас в город в такое время года?</w:t>
      </w:r>
    </w:p>
    <w:p w14:paraId="17989580"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У меня есть кое-какие неотложные дела, — ответил миссионер, — а кроме того, я хотел забрать почту.</w:t>
      </w:r>
    </w:p>
    <w:p w14:paraId="53ABFF74"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На днях вас тут спрашивал какой-то неизвестный, — сказал доктор.</w:t>
      </w:r>
    </w:p>
    <w:p w14:paraId="0873E893"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Меня? — с удивлением переспросил миссионер.</w:t>
      </w:r>
    </w:p>
    <w:p w14:paraId="61AE044D"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Ну не то чтобы лично вас, — объяснил доктор. — Он спросил, как пройти к американской миссии. Я сказал ему, но добавил, что он там никого не найдет. Он, казалось, удивился, и я объяснил, что в мае вы все уехали в горы и вернетесь только в сентябре.</w:t>
      </w:r>
    </w:p>
    <w:p w14:paraId="6BE7E0F3"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Иностранец? — спросил миссионер, все еще недоумевая, кто бы это мог быть.</w:t>
      </w:r>
    </w:p>
    <w:p w14:paraId="39ADC875"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Да-да, несомненно! — Глаза доктора поблескивали. — Тогда он спросил меня о других миссиях. Я сказал, что у лондонской миссии тут тоже есть отделение, но и туда ходить не стоит — все миссионеры сейчас в горах. В конце-то концов, в городе дьявольски жарко. «В таком случае я хотел бы посмотреть школы при миссиях», — сказал неизвестный. «Они все закрыты», — сказал я. «Ну так я зайду в больницу». — «Да, там стоит побывать, — говорю я. — Американская больница располагает новейшим оборудованием. И операционная просто чудо». — «А как фамилия главного врача?» — «О, он в горах». — «А как же больные?» — «Больных, — отвечаю, — между маем и сентябрем не бывает. А если заведутся, придется им обойтись туземными лекарями».</w:t>
      </w:r>
    </w:p>
    <w:p w14:paraId="5AF005D9"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Доктор Сондерс умолк. Миссионер чуть досадливо поморщился.</w:t>
      </w:r>
    </w:p>
    <w:p w14:paraId="451D2B66"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Так что же? — спросил он.</w:t>
      </w:r>
    </w:p>
    <w:p w14:paraId="0B16D288"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Неизвестный посмотрел на меня нерешительно, а потом сказал: «Я хотел, пока я здесь, побывать в миссиях». — «Загляните к католикам, — сказал я. — Они тут круглый год». — «А когда же они отдыхают?» — спросил он. «А никогда», — ответил я. Тут он ушел. По-моему, он направился к испанским монахиням.</w:t>
      </w:r>
    </w:p>
    <w:p w14:paraId="05976328"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Миссионер попал в расставленную ему ловушку, и его раздражало воспоминание о том, каким простаком он оказался. Ему следовало догадаться!</w:t>
      </w:r>
    </w:p>
    <w:p w14:paraId="1BC3AE68"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 Так кто же это был? — осведомился он простодушно.</w:t>
      </w:r>
    </w:p>
    <w:p w14:paraId="3D067A16"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lastRenderedPageBreak/>
        <w:t>— Я спросил, как его имя, — сказал доктор. — «А? Я Христос», — ответил он.</w:t>
      </w:r>
    </w:p>
    <w:p w14:paraId="3C868193"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Миссионер пожал плечами и резко велел рикше везти его дальше.</w:t>
      </w:r>
    </w:p>
    <w:p w14:paraId="0F25A73E" w14:textId="77777777" w:rsidR="00F078D8"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Это крайне его расстроило. Так несправедливо! Разумеется, они уезжали с мая по сентябрь. Жара клала конец всякой полезной деятельности, и горький опыт показывал, что миссионеры лучше сохраняют здоровье и силы, если проводят жаркие месяцы в горах. Больной миссионер — только обуза. Все решает практика, и, вне всяких сомнений, труды на ниве Господней оказываются плодотворнее, если некая часть года отводится для отдыха и здоровых развлечений. И этот намек на католиков был уж вообще грубейшей несправедливостью. Они не вступают в брак. Им не надо заботиться о семье. А смертность среди них просто ужасающа. Да ведь в этом самом городе из четырнадцати монахинь, приехавших в Китай десять лет назад, живы еще только три! Им-то легко! Им просто удобнее жить в центре города и оставаться там весь год — удобнее для их работы. У них нет никаких уз. У них нет обязанностей перед близкими и любимыми. Нет, абсолютно нечестно приплетать сюда католиков!</w:t>
      </w:r>
    </w:p>
    <w:p w14:paraId="4435BF56" w14:textId="328DA9E6" w:rsidR="008C5486" w:rsidRPr="00B155C4" w:rsidRDefault="00F078D8" w:rsidP="00B155C4">
      <w:pPr>
        <w:suppressAutoHyphens/>
        <w:spacing w:after="0" w:line="240" w:lineRule="auto"/>
        <w:ind w:firstLine="283"/>
        <w:jc w:val="both"/>
        <w:rPr>
          <w:rFonts w:ascii="Verdana" w:hAnsi="Verdana"/>
          <w:color w:val="000000"/>
          <w:sz w:val="20"/>
        </w:rPr>
      </w:pPr>
      <w:r w:rsidRPr="00B155C4">
        <w:rPr>
          <w:rFonts w:ascii="Verdana" w:hAnsi="Verdana"/>
          <w:color w:val="000000"/>
          <w:sz w:val="20"/>
        </w:rPr>
        <w:t>Внезапно его осенила новая мысль. Ему особенно досаждало, что он оставил последнее слово за негодяем доктором (стоило только взглянуть на его сморщившуюся от злорадства физиономию, чтобы понять, какой он мерзавец!). А ведь доктора можно было поставить на место, только он в ту минуту растерялся, и вот теперь он нашел нужный ответ! Его охватило приятное чувство, и ему даже показалось, что он все-таки ответил. Да, сокрушающий ответ — он удовлетворенно потер худые руки с длинными пальцами. «Любезный сэр, — следовало ему сказать, — на всем протяжении своего земного служения Господь наш ни разу не утверждал, что он — Христос!» О, такой поразительный удар отразить было бы нечем! И, смакуя его, миссионер забыл свою досаду.</w:t>
      </w:r>
    </w:p>
    <w:sectPr w:rsidR="008C5486" w:rsidRPr="00B155C4" w:rsidSect="00B155C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8FC28" w14:textId="77777777" w:rsidR="00B155C4" w:rsidRDefault="00B155C4" w:rsidP="00B155C4">
      <w:pPr>
        <w:spacing w:after="0" w:line="240" w:lineRule="auto"/>
      </w:pPr>
      <w:r>
        <w:separator/>
      </w:r>
    </w:p>
  </w:endnote>
  <w:endnote w:type="continuationSeparator" w:id="0">
    <w:p w14:paraId="0276DBC4" w14:textId="77777777" w:rsidR="00B155C4" w:rsidRDefault="00B155C4" w:rsidP="00B1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A0A5" w14:textId="77777777" w:rsidR="00B155C4" w:rsidRDefault="00B155C4"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A91CD9" w14:textId="77777777" w:rsidR="00B155C4" w:rsidRDefault="00B155C4" w:rsidP="00B155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6FF" w14:textId="086F8F69" w:rsidR="00B155C4" w:rsidRPr="00B155C4" w:rsidRDefault="00B155C4" w:rsidP="00B155C4">
    <w:pPr>
      <w:pStyle w:val="Footer"/>
      <w:ind w:right="360"/>
      <w:rPr>
        <w:rFonts w:ascii="Arial" w:hAnsi="Arial" w:cs="Arial"/>
        <w:color w:val="999999"/>
        <w:sz w:val="20"/>
      </w:rPr>
    </w:pPr>
    <w:r w:rsidRPr="00B155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AE4F" w14:textId="77777777" w:rsidR="00B155C4" w:rsidRDefault="00B15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55E7" w14:textId="77777777" w:rsidR="00B155C4" w:rsidRDefault="00B155C4" w:rsidP="00B155C4">
      <w:pPr>
        <w:spacing w:after="0" w:line="240" w:lineRule="auto"/>
      </w:pPr>
      <w:r>
        <w:separator/>
      </w:r>
    </w:p>
  </w:footnote>
  <w:footnote w:type="continuationSeparator" w:id="0">
    <w:p w14:paraId="45398996" w14:textId="77777777" w:rsidR="00B155C4" w:rsidRDefault="00B155C4" w:rsidP="00B15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1B5D" w14:textId="77777777" w:rsidR="00B155C4" w:rsidRDefault="00B15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1459" w14:textId="0EB098AD" w:rsidR="00B155C4" w:rsidRPr="00B155C4" w:rsidRDefault="00B155C4" w:rsidP="00B155C4">
    <w:pPr>
      <w:pStyle w:val="Header"/>
      <w:rPr>
        <w:rFonts w:ascii="Arial" w:hAnsi="Arial" w:cs="Arial"/>
        <w:color w:val="999999"/>
        <w:sz w:val="20"/>
      </w:rPr>
    </w:pPr>
    <w:r w:rsidRPr="00B155C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539D" w14:textId="77777777" w:rsidR="00B155C4" w:rsidRDefault="00B15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C5486"/>
    <w:rsid w:val="00AA1D8D"/>
    <w:rsid w:val="00B155C4"/>
    <w:rsid w:val="00B47730"/>
    <w:rsid w:val="00B5339B"/>
    <w:rsid w:val="00CB0664"/>
    <w:rsid w:val="00F078D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E0FDF5"/>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15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526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5683</Characters>
  <Application>Microsoft Office Word</Application>
  <DocSecurity>0</DocSecurity>
  <Lines>99</Lines>
  <Paragraphs>26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 Неизвестный</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