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2DD3" w14:textId="77777777" w:rsidR="001C262C" w:rsidRPr="00C4057A" w:rsidRDefault="001C262C" w:rsidP="00C4057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4057A">
        <w:rPr>
          <w:rFonts w:ascii="Verdana" w:hAnsi="Verdana"/>
          <w:color w:val="000000"/>
          <w:sz w:val="32"/>
        </w:rPr>
        <w:t>XXXVI</w:t>
      </w:r>
      <w:r w:rsidRPr="00C4057A">
        <w:rPr>
          <w:rFonts w:ascii="Verdana" w:hAnsi="Verdana"/>
          <w:color w:val="000000"/>
          <w:sz w:val="32"/>
          <w:lang w:val="ru-RU"/>
        </w:rPr>
        <w:t>. Демократия</w:t>
      </w:r>
    </w:p>
    <w:p w14:paraId="05459770" w14:textId="77777777" w:rsidR="00456259" w:rsidRPr="00C4057A" w:rsidRDefault="00456259" w:rsidP="00C4057A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C4057A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0768E979" w14:textId="77777777" w:rsidR="001C262C" w:rsidRPr="00C4057A" w:rsidRDefault="001C262C" w:rsidP="00C405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ED1770F" w14:textId="77777777" w:rsidR="001C262C" w:rsidRPr="00C4057A" w:rsidRDefault="001C262C" w:rsidP="00C405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057A">
        <w:rPr>
          <w:rFonts w:ascii="Verdana" w:hAnsi="Verdana"/>
          <w:color w:val="000000"/>
          <w:sz w:val="20"/>
          <w:lang w:val="ru-RU"/>
        </w:rPr>
        <w:t>Вечер был холодный. Я закончил ужин, и мой бой стелил мне постель, а я сидел возле жаровни, в которой тлели древесные угли. Почти все кули уже устроились на ночь в соседней комнате, и сквозь тоненькую перегородку я слышал, как двое переговариваются. Час назад прибыла еще компания путешественников, и маленькая гостиница была переполнена. Внезапно раздался шум, и, подойдя к двери, я увидел, что во двор внесли три кресла. Их поставили прямо напротив меня, и из первого вылез китаец весьма внушительной наружности. На нем было длинное одеяние из черного фигурного шелка, подбитое белкой, а на голове квадратная меховая шапка. Увидев меня в лучшей комнате гостиницы, он как будто несколько растерялся и, повернувшись к хозяину, что-то властно ему сказал. Выяснилось, что он какой-то чиновник и очень недоволен, что лучшая комната в гостинице уже занята. Ему сказали, что свободна только одна комната</w:t>
      </w:r>
      <w:r w:rsidRPr="00C4057A">
        <w:rPr>
          <w:rFonts w:ascii="Verdana" w:hAnsi="Verdana"/>
          <w:color w:val="000000"/>
          <w:sz w:val="20"/>
        </w:rPr>
        <w:t> </w:t>
      </w:r>
      <w:r w:rsidRPr="00C4057A">
        <w:rPr>
          <w:rFonts w:ascii="Verdana" w:hAnsi="Verdana"/>
          <w:color w:val="000000"/>
          <w:sz w:val="20"/>
          <w:lang w:val="ru-RU"/>
        </w:rPr>
        <w:t>— маленькая, с постелями из соломы, наваленной у стен, где, как правило, ночуют только кули. Он пришел в неописуемый гнев, и разыгралась весьма впечатляющая сцена. Чиновник, два его спутника и носильщики бурно негодовали на наносимое ему оскорбление, а хозяин гостиницы и слуги объясняли, доказывали, умоляли. Чиновник бушевал и грозил. Несколько минут двор, мгновение назад такой тихий, гремел гневными выкриками. Затем, оборвавшись столь же внезапно, как и возникнув, шум прекратился, и чиновник вошел в предложенную ему комнату. Оборванный слуга принес горячую воду, а за ним вскоре последовал хозяин с огромными мисками дымящегося риса. И вновь воцарилась тишина.</w:t>
      </w:r>
    </w:p>
    <w:p w14:paraId="24D16BD1" w14:textId="77777777" w:rsidR="001C262C" w:rsidRPr="00C4057A" w:rsidRDefault="001C262C" w:rsidP="00C405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4057A">
        <w:rPr>
          <w:rFonts w:ascii="Verdana" w:hAnsi="Verdana"/>
          <w:color w:val="000000"/>
          <w:sz w:val="20"/>
          <w:lang w:val="ru-RU"/>
        </w:rPr>
        <w:t xml:space="preserve">Час спустя я вышел во двор, чтобы размять ноги перед тем как лечь, и с некоторым изумлением увидел, что дородный чиновник, совсем недавно такой надутый и чванный, сидит за столом у входа в гостиницу в компании самого оборванного из моих кули. Они дружелюбно болтали, а чиновник покуривал хукку. Он поднял эту бурю, чтобы не потерять лица, но, достигнув своей цели и нуждаясь в собеседнике, принял общество кули, не заботясь о сословных различиях. </w:t>
      </w:r>
      <w:r w:rsidRPr="00C4057A">
        <w:rPr>
          <w:rFonts w:ascii="Verdana" w:hAnsi="Verdana"/>
          <w:color w:val="000000"/>
          <w:sz w:val="20"/>
        </w:rPr>
        <w:t>Держался он вполне благодушно, без малейшего следа снисходительности. Кули же разговаривал с ним как с равным. Мне это показалось истинной демократией. На Востоке люди равны в ином смысле, чем в Европе и Америке. Общественное положение и богатство ставят человека выше других как бы случайно и не препятствуют дружескому общению.</w:t>
      </w:r>
    </w:p>
    <w:p w14:paraId="112203F3" w14:textId="77777777" w:rsidR="001C262C" w:rsidRPr="00C4057A" w:rsidRDefault="001C262C" w:rsidP="00C405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4057A">
        <w:rPr>
          <w:rFonts w:ascii="Verdana" w:hAnsi="Verdana"/>
          <w:color w:val="000000"/>
          <w:sz w:val="20"/>
        </w:rPr>
        <w:t xml:space="preserve">Лежа в постели, я спросил себя, почему на деспотичном Востоке между людьми возможно равенство куда большее, чем на свободном и демократическом Западе, и был вынужден прийти к заключению, что объяснение следует искать в выгребной яме. Ибо на Западе нас от наших ближних отчуждает обоняние. Рабочий — наш господин, склонный править нами железной рукой, но нельзя отрицать, что от него воняет, и неудивительно: на заре, когда спешно </w:t>
      </w:r>
      <w:r w:rsidRPr="00C4057A">
        <w:rPr>
          <w:rFonts w:ascii="Verdana" w:hAnsi="Verdana"/>
          <w:color w:val="000000"/>
          <w:sz w:val="20"/>
        </w:rPr>
        <w:lastRenderedPageBreak/>
        <w:t>собираешься на работу, опережая заводской гудок, о ванне думать некогда, а тяжелый физический труд не овеян благоуханием, да и белье меняешь не так уж часто, если стиркой занимается сварливая жена. Я не виню рабочего за то, что от него воняет, но от него воняет. И для человека с чувствительным носом это затрудняет светское с ним общение. Ежедневная ванна обеспечивает классовую замкнутость куда эффективнее крови, богатства или образования. Недаром романисты, выходцы из трудового сословия, склонны превращать ее в символ классовых предрассудков, а один из наиболее именитых писателей наших дней в своих занимательных романах неизменно изобличает главных злодеев, указывая, что они принимают ванну каждый день. Ну а китайцы всю жизнь живут в тесном соседстве с самыми гнусными запахами. И не замечают их. Ноздри у них не восприимчивы к ароматам, оскорбляющим европейские носы. А потому они способны быть на равных с земледельцем, кули, ремесленником. Смею думать, что для демократии выгребная яма важнее всех парламентских институтов. Изобретение «санитарных удобств» уничтожило в людях ощущение равенства. Оно повинно в классовой ненависти куда более, чем монополия капитала, сосредоточенного в руках немногих.</w:t>
      </w:r>
    </w:p>
    <w:p w14:paraId="282E71DD" w14:textId="60FE3EA4" w:rsidR="00C712A5" w:rsidRPr="00C4057A" w:rsidRDefault="001C262C" w:rsidP="00C4057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4057A">
        <w:rPr>
          <w:rFonts w:ascii="Verdana" w:hAnsi="Verdana"/>
          <w:color w:val="000000"/>
          <w:sz w:val="20"/>
        </w:rPr>
        <w:t>Трагично думать, что первый человек, который спустил воду в ватерклозете, своим небрежным жестом похоронил демократию.</w:t>
      </w:r>
    </w:p>
    <w:sectPr w:rsidR="00C712A5" w:rsidRPr="00C4057A" w:rsidSect="00C40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4108C" w14:textId="77777777" w:rsidR="00C4057A" w:rsidRDefault="00C4057A" w:rsidP="00C4057A">
      <w:pPr>
        <w:spacing w:after="0" w:line="240" w:lineRule="auto"/>
      </w:pPr>
      <w:r>
        <w:separator/>
      </w:r>
    </w:p>
  </w:endnote>
  <w:endnote w:type="continuationSeparator" w:id="0">
    <w:p w14:paraId="29F1650E" w14:textId="77777777" w:rsidR="00C4057A" w:rsidRDefault="00C4057A" w:rsidP="00C4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7273C" w14:textId="77777777" w:rsidR="00C4057A" w:rsidRDefault="00C4057A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4FFA181" w14:textId="77777777" w:rsidR="00C4057A" w:rsidRDefault="00C4057A" w:rsidP="00C405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35B3" w14:textId="59B5CD05" w:rsidR="00C4057A" w:rsidRPr="00C4057A" w:rsidRDefault="00C4057A" w:rsidP="00C4057A">
    <w:pPr>
      <w:pStyle w:val="Footer"/>
      <w:ind w:right="360"/>
      <w:rPr>
        <w:rFonts w:ascii="Arial" w:hAnsi="Arial" w:cs="Arial"/>
        <w:color w:val="999999"/>
        <w:sz w:val="20"/>
      </w:rPr>
    </w:pPr>
    <w:r w:rsidRPr="00C4057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E9511" w14:textId="77777777" w:rsidR="00C4057A" w:rsidRDefault="00C405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F51E6" w14:textId="77777777" w:rsidR="00C4057A" w:rsidRDefault="00C4057A" w:rsidP="00C4057A">
      <w:pPr>
        <w:spacing w:after="0" w:line="240" w:lineRule="auto"/>
      </w:pPr>
      <w:r>
        <w:separator/>
      </w:r>
    </w:p>
  </w:footnote>
  <w:footnote w:type="continuationSeparator" w:id="0">
    <w:p w14:paraId="2FB23B3E" w14:textId="77777777" w:rsidR="00C4057A" w:rsidRDefault="00C4057A" w:rsidP="00C40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0A12" w14:textId="77777777" w:rsidR="00C4057A" w:rsidRDefault="00C405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171E" w14:textId="2F20FB81" w:rsidR="00C4057A" w:rsidRPr="00C4057A" w:rsidRDefault="00C4057A" w:rsidP="00C4057A">
    <w:pPr>
      <w:pStyle w:val="Header"/>
      <w:rPr>
        <w:rFonts w:ascii="Arial" w:hAnsi="Arial" w:cs="Arial"/>
        <w:color w:val="999999"/>
        <w:sz w:val="20"/>
      </w:rPr>
    </w:pPr>
    <w:r w:rsidRPr="00C4057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03DE" w14:textId="77777777" w:rsidR="00C4057A" w:rsidRDefault="00C405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C262C"/>
    <w:rsid w:val="0029639D"/>
    <w:rsid w:val="00326F90"/>
    <w:rsid w:val="00456259"/>
    <w:rsid w:val="00AA1D8D"/>
    <w:rsid w:val="00B47730"/>
    <w:rsid w:val="00C4057A"/>
    <w:rsid w:val="00C712A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83EDC7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4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3534</Characters>
  <Application>Microsoft Office Word</Application>
  <DocSecurity>0</DocSecurity>
  <Lines>59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4140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XXXVI. Демократия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