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98B2D" w14:textId="5738F2D9" w:rsidR="0013721D" w:rsidRPr="00DE2F07" w:rsidRDefault="0013721D" w:rsidP="00DE2F07">
      <w:pPr>
        <w:pStyle w:val="Heading2"/>
        <w:keepNext w:val="0"/>
        <w:keepLines w:val="0"/>
        <w:suppressAutoHyphens/>
        <w:spacing w:before="0" w:line="240" w:lineRule="auto"/>
        <w:jc w:val="both"/>
        <w:rPr>
          <w:rFonts w:ascii="Verdana" w:hAnsi="Verdana"/>
          <w:color w:val="000000"/>
          <w:sz w:val="32"/>
          <w:lang w:val="ru-RU"/>
        </w:rPr>
      </w:pPr>
      <w:r w:rsidRPr="00DE2F07">
        <w:rPr>
          <w:rFonts w:ascii="Verdana" w:hAnsi="Verdana"/>
          <w:color w:val="000000"/>
          <w:sz w:val="32"/>
          <w:lang w:val="ru-RU"/>
        </w:rPr>
        <w:t>Источник вдохновения</w:t>
      </w:r>
    </w:p>
    <w:p w14:paraId="3EC95B67" w14:textId="21AB917C" w:rsidR="00FA519F" w:rsidRPr="00DE2F07" w:rsidRDefault="00FA519F" w:rsidP="00DE2F07">
      <w:pPr>
        <w:suppressAutoHyphens/>
        <w:spacing w:after="0" w:line="240" w:lineRule="auto"/>
        <w:jc w:val="both"/>
        <w:rPr>
          <w:rFonts w:ascii="Verdana" w:hAnsi="Verdana"/>
          <w:color w:val="000000"/>
          <w:sz w:val="24"/>
          <w:lang w:val="ru-RU"/>
        </w:rPr>
      </w:pPr>
      <w:r w:rsidRPr="00DE2F07">
        <w:rPr>
          <w:rFonts w:ascii="Verdana" w:hAnsi="Verdana"/>
          <w:color w:val="000000"/>
          <w:sz w:val="24"/>
          <w:lang w:val="ru-RU"/>
        </w:rPr>
        <w:t>Сомерсет Моэм</w:t>
      </w:r>
    </w:p>
    <w:p w14:paraId="7A5D14F0" w14:textId="783A84D3" w:rsidR="0013721D" w:rsidRPr="00DE2F07" w:rsidRDefault="00DE2F07" w:rsidP="00DE2F07">
      <w:pPr>
        <w:pStyle w:val="Heading2"/>
        <w:keepNext w:val="0"/>
        <w:keepLines w:val="0"/>
        <w:suppressAutoHyphens/>
        <w:spacing w:before="0" w:line="240" w:lineRule="auto"/>
        <w:jc w:val="both"/>
        <w:rPr>
          <w:rFonts w:ascii="Verdana" w:hAnsi="Verdana"/>
          <w:b w:val="0"/>
          <w:color w:val="000000"/>
          <w:sz w:val="20"/>
          <w:lang w:val="ru-RU"/>
        </w:rPr>
      </w:pPr>
      <w:r>
        <w:rPr>
          <w:rFonts w:ascii="Verdana" w:hAnsi="Verdana"/>
          <w:b w:val="0"/>
          <w:color w:val="000000"/>
          <w:sz w:val="20"/>
          <w:lang w:val="ru-RU"/>
        </w:rPr>
        <w:t>П</w:t>
      </w:r>
      <w:r w:rsidR="0013721D" w:rsidRPr="00DE2F07">
        <w:rPr>
          <w:rFonts w:ascii="Verdana" w:hAnsi="Verdana"/>
          <w:b w:val="0"/>
          <w:color w:val="000000"/>
          <w:sz w:val="20"/>
          <w:lang w:val="ru-RU"/>
        </w:rPr>
        <w:t>ер. М. Лорие</w:t>
      </w:r>
    </w:p>
    <w:p w14:paraId="5FF921FD"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p>
    <w:p w14:paraId="7399C8D7"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Лишь очень немногие, вероятно, знают, как случилось, что миссис Альберт Форрестер написала «Статую Ахиллеса»; а поскольку эту книгу причислили к лучшим романам нашего времени, я смею думать, что краткий отчет об обстоятельствах, при которых она появилась на свет, будет небезынтересен для каждого серьезного литературоведа; в самом деле, если этой книге, как утверждают критики, суждена долгая жизнь, нижеследующий рассказ послужит цели более достойной, чем ненадолго развлечь скучающего читателя: будущий историк, возможно, усмотрит в нем любопытный комментарий к литературной летописи наших дней.</w:t>
      </w:r>
    </w:p>
    <w:p w14:paraId="6DBAC974"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Все, конечно, помнят, какой огромный успех «Статуя Ахиллеса» имела у публики. Из месяца в месяц наборщики без устали набирали, а переплетчики без устали переплетали одно издание за другим; издатели как в Англии, так и в Америке едва поспевали выполнять срочные заказы книгопродавцев. Роман был немедленно переведен на все европейские языки, а недавно стало известно, что скоро его можно будет прочесть по-японски и на урду. Но сперва он печатался по частям в журналах на обоих берегах Атлантического океана, и с издателей этих журналов агент миссис Форрестер содрал сумму, которую нельзя назвать иначе, как сногсшибательной. Переделанный в пьесу, он целый сезон не сходил со сцены в Нью-Йорке, и в Лондоне постановка эта будет, несомненно, иметь столь же бурный успех. Право экранизации уже продано за огромную цену. Хотя сплетники (из литературных кругов), обсуждая гонорар миссис Форрестер, наверняка преувеличивают цифру, однако можно не сомневаться, что на одной этой книге она заработает достаточно денег, чтобы безбедно прожить остаток своих дней.</w:t>
      </w:r>
    </w:p>
    <w:p w14:paraId="31CF4FF7" w14:textId="7480D246"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Редкая книга встречает одинаково благосклонный прием у читателей и у критики, и миссис Форрестер должно бы доставить особенное удовольствие, что именно ей удалось, если можно так выразиться, найти квадратуру круга; ибо хотя критики и раньше не скупились на похвалы (она даже привыкла принимать это как должное), но публика почему-то никак не могла оценить ее по достоинству. Каждая новая ее книга</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изящный томик в белом матерчатом переплете, набранный прекрасным шрифтом,</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объявлялась шедевром в рецензии, занимавшей ровно один столбец, а в еженедельных обзорах, которые можно увидеть только в пыльной библиотеке какого-нибудь солидного клуба,</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даже страницу; и все тонкие ценители читали книгу и хвалили ее. Но тонкие ценители, очевидно, не покупают книг, и творения миссис Форрестер не расходились. В самом деле, это был просто позор</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пошлая чернь не желала замечать писательницу, обладающую таким прихотливым воображением, таким утонченным стилем! В Америке ее и вовсе почти не знали, и, хотя мистер Карл ван Вехтен</w:t>
      </w:r>
      <w:r w:rsidRPr="00DE2F07">
        <w:rPr>
          <w:rFonts w:ascii="Verdana" w:hAnsi="Verdana"/>
          <w:color w:val="000000"/>
          <w:sz w:val="20"/>
          <w:vertAlign w:val="superscript"/>
        </w:rPr>
        <w:footnoteReference w:id="1"/>
      </w:r>
      <w:r w:rsidRPr="00DE2F07">
        <w:rPr>
          <w:rFonts w:ascii="Verdana" w:hAnsi="Verdana"/>
          <w:color w:val="000000"/>
          <w:sz w:val="20"/>
          <w:lang w:val="ru-RU"/>
        </w:rPr>
        <w:t xml:space="preserve"> написал статью, в которой порицал читающую публику за ее косность, читающая публика осталась равнодушна. Агент миссис Форрестер, горячий поклонник ее таланта, пригрозил одному американскому издателю, что, если тот не напечатает две ее книги, не видать ему других (скорей всего каких-то ерундовых романчиков), за которыми он охотился; и эти две книги были опубликованы. Пресса дала на них лестные отзывы, тем доказав, что и в Америке лучшие умы не безразличны к ее таланту; однако, когда зашел разговор о третьей книге, американский издатель (со свойственной издателям грубостью) заявил агенту, что предпочитает истратить лишние деньги на выпивку.</w:t>
      </w:r>
    </w:p>
    <w:p w14:paraId="793B9510"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После появления «Статуи Ахиллеса» прежние книги миссис Форрестер были переизданы (и мистер Карл ван Вехтен написал новую статью, в которой с грустью, но твердо указал, что еще пятнадцать лет назад пытался привлечь внимание читающего мира к исключительным достоинствам автора), и рекламировались они так широко, что едва ли могли ускользнуть от внимания интеллигентного читателя. Поэтому мне нет нужды о них распространяться, тем более что это были бы только перепевы мастерских статей мистера Карла ван Вехтена.</w:t>
      </w:r>
    </w:p>
    <w:p w14:paraId="7DD27AF3" w14:textId="7641671E"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lastRenderedPageBreak/>
        <w:t>Писать миссис Форрестер начала с ранних лет. Первая ее книжка (сборник элегий) вышла в свет, когда она была восемнадцатилетней девицей; и с тех пор каждые два-три года</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она не торопилась, ибо уважала свое творчество</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она печатала либо томик стихов, либо томик прозы. Ко времени написания «Статуи Ахиллеса» она достигла почтенного возраста</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пятидесяти семи лет,</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из чего явствует, что и сочинений у нее набралось немало. Она подарила миру пять или шесть сборников стихов, озаглавленных по-латыни, например «</w:t>
      </w:r>
      <w:r w:rsidRPr="00DE2F07">
        <w:rPr>
          <w:rFonts w:ascii="Verdana" w:hAnsi="Verdana"/>
          <w:color w:val="000000"/>
          <w:sz w:val="20"/>
        </w:rPr>
        <w:t>Felicitas</w:t>
      </w:r>
      <w:r w:rsidRPr="00DE2F07">
        <w:rPr>
          <w:rFonts w:ascii="Verdana" w:hAnsi="Verdana"/>
          <w:color w:val="000000"/>
          <w:sz w:val="20"/>
          <w:lang w:val="ru-RU"/>
        </w:rPr>
        <w:t>», «</w:t>
      </w:r>
      <w:r w:rsidRPr="00DE2F07">
        <w:rPr>
          <w:rFonts w:ascii="Verdana" w:hAnsi="Verdana"/>
          <w:color w:val="000000"/>
          <w:sz w:val="20"/>
        </w:rPr>
        <w:t>Pax</w:t>
      </w:r>
      <w:r w:rsidRPr="00DE2F07">
        <w:rPr>
          <w:rFonts w:ascii="Verdana" w:hAnsi="Verdana"/>
          <w:color w:val="000000"/>
          <w:sz w:val="20"/>
          <w:lang w:val="ru-RU"/>
        </w:rPr>
        <w:t xml:space="preserve"> </w:t>
      </w:r>
      <w:r w:rsidRPr="00DE2F07">
        <w:rPr>
          <w:rFonts w:ascii="Verdana" w:hAnsi="Verdana"/>
          <w:color w:val="000000"/>
          <w:sz w:val="20"/>
        </w:rPr>
        <w:t>Maris</w:t>
      </w:r>
      <w:r w:rsidRPr="00DE2F07">
        <w:rPr>
          <w:rFonts w:ascii="Verdana" w:hAnsi="Verdana"/>
          <w:color w:val="000000"/>
          <w:sz w:val="20"/>
          <w:lang w:val="ru-RU"/>
        </w:rPr>
        <w:t>», «</w:t>
      </w:r>
      <w:r w:rsidRPr="00DE2F07">
        <w:rPr>
          <w:rFonts w:ascii="Verdana" w:hAnsi="Verdana"/>
          <w:color w:val="000000"/>
          <w:sz w:val="20"/>
        </w:rPr>
        <w:t>Aes</w:t>
      </w:r>
      <w:r w:rsidRPr="00DE2F07">
        <w:rPr>
          <w:rFonts w:ascii="Verdana" w:hAnsi="Verdana"/>
          <w:color w:val="000000"/>
          <w:sz w:val="20"/>
          <w:lang w:val="ru-RU"/>
        </w:rPr>
        <w:t xml:space="preserve"> </w:t>
      </w:r>
      <w:r w:rsidRPr="00DE2F07">
        <w:rPr>
          <w:rFonts w:ascii="Verdana" w:hAnsi="Verdana"/>
          <w:color w:val="000000"/>
          <w:sz w:val="20"/>
        </w:rPr>
        <w:t>Triplex</w:t>
      </w:r>
      <w:r w:rsidRPr="00DE2F07">
        <w:rPr>
          <w:rFonts w:ascii="Verdana" w:hAnsi="Verdana"/>
          <w:color w:val="000000"/>
          <w:sz w:val="20"/>
          <w:lang w:val="ru-RU"/>
        </w:rPr>
        <w:t>»,</w:t>
      </w:r>
      <w:r w:rsidRPr="00DE2F07">
        <w:rPr>
          <w:rFonts w:ascii="Verdana" w:hAnsi="Verdana"/>
          <w:color w:val="000000"/>
          <w:sz w:val="20"/>
          <w:vertAlign w:val="superscript"/>
        </w:rPr>
        <w:footnoteReference w:id="2"/>
      </w:r>
      <w:r w:rsidRPr="00DE2F07">
        <w:rPr>
          <w:rFonts w:ascii="Verdana" w:hAnsi="Verdana"/>
          <w:color w:val="000000"/>
          <w:sz w:val="20"/>
          <w:lang w:val="ru-RU"/>
        </w:rPr>
        <w:t xml:space="preserve"> и очень серьезных, ибо ее муза, не склонная являться к ней «стопой воздушной, точно в танце», шествовала несколько тяжеловатой поступью.</w:t>
      </w:r>
    </w:p>
    <w:p w14:paraId="0EC3AB1A" w14:textId="0B1FF629"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Она осталась верна элегии, много внимания уделяла сонету, но главной ее заслугой было возрождение оды</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поэтического жанра, которым наши современники пренебрегают, и можно с уверенностью сказать, что ее «Ода президенту Фальеру» войдет во все антологии английской поэзии. Она пленяет не только благородной звучностью стиха, но также на редкость удавшимся описанием прекрасной Франции. О долине Луары, овеянной памятью Дю Белле,</w:t>
      </w:r>
      <w:r w:rsidRPr="00DE2F07">
        <w:rPr>
          <w:rFonts w:ascii="Verdana" w:hAnsi="Verdana"/>
          <w:color w:val="000000"/>
          <w:sz w:val="20"/>
          <w:vertAlign w:val="superscript"/>
        </w:rPr>
        <w:footnoteReference w:id="3"/>
      </w:r>
      <w:r w:rsidRPr="00DE2F07">
        <w:rPr>
          <w:rFonts w:ascii="Verdana" w:hAnsi="Verdana"/>
          <w:color w:val="000000"/>
          <w:sz w:val="20"/>
          <w:lang w:val="ru-RU"/>
        </w:rPr>
        <w:t xml:space="preserve"> о Шартре и цветных стеклах его собора, о солнечных городах Прованса миссис Форрестер пишет с теплым чувством, тем более примечательным, что сама она не бывала во Франции дальше Булони, куда вскоре после свадьбы ездила на экскурсионном пароходе из Маргета. Но физические страдания, вызванные морской болезнью, и моральная травма, причиненная открытием, что жители этого много посещаемого приморского курорта не понимают ее, когда она бегло и свободно изъясняется по-французски, подсказали ей решение</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впредь не подвергать себя столь неприятным и бесславным испытаниям; и она действительно больше никогда не вверялась коварной пучине, которую, однако, продолжала воспевать («</w:t>
      </w:r>
      <w:r w:rsidRPr="00DE2F07">
        <w:rPr>
          <w:rFonts w:ascii="Verdana" w:hAnsi="Verdana"/>
          <w:color w:val="000000"/>
          <w:sz w:val="20"/>
        </w:rPr>
        <w:t>Pax</w:t>
      </w:r>
      <w:r w:rsidRPr="00DE2F07">
        <w:rPr>
          <w:rFonts w:ascii="Verdana" w:hAnsi="Verdana"/>
          <w:color w:val="000000"/>
          <w:sz w:val="20"/>
          <w:lang w:val="ru-RU"/>
        </w:rPr>
        <w:t xml:space="preserve"> </w:t>
      </w:r>
      <w:r w:rsidRPr="00DE2F07">
        <w:rPr>
          <w:rFonts w:ascii="Verdana" w:hAnsi="Verdana"/>
          <w:color w:val="000000"/>
          <w:sz w:val="20"/>
        </w:rPr>
        <w:t>Maris</w:t>
      </w:r>
      <w:r w:rsidRPr="00DE2F07">
        <w:rPr>
          <w:rFonts w:ascii="Verdana" w:hAnsi="Verdana"/>
          <w:color w:val="000000"/>
          <w:sz w:val="20"/>
          <w:lang w:val="ru-RU"/>
        </w:rPr>
        <w:t>») «в стихах и сладостных и стройных».</w:t>
      </w:r>
    </w:p>
    <w:p w14:paraId="0387AA70" w14:textId="3A53B676"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 xml:space="preserve">«Ода Вудро Вильсону» тоже местами очень хороша, и мне жаль, что поэтесса, изменив свое отношение к этому превосходному человеку, не пожелала включить ее в новое издание. Но ярче всего, думается мне, миссис Альберт Форрестер проявила себя в прозе. Она написала несколько томов коротких, но безупречно построенных эссе на такие темы, как «Осень в Сассексе», «Королева Виктория», «О смерти», «Весна в Норфолке», «Архитектура эпохи Георгов», «Мсье Дягилев и Данте», а также труды, сочетающие большую эрудицию и полет фантазии, о иезуитской архитектуре </w:t>
      </w:r>
      <w:r w:rsidRPr="00DE2F07">
        <w:rPr>
          <w:rFonts w:ascii="Verdana" w:hAnsi="Verdana"/>
          <w:color w:val="000000"/>
          <w:sz w:val="20"/>
        </w:rPr>
        <w:t>XVII</w:t>
      </w:r>
      <w:r w:rsidRPr="00DE2F07">
        <w:rPr>
          <w:rFonts w:ascii="Verdana" w:hAnsi="Verdana"/>
          <w:color w:val="000000"/>
          <w:sz w:val="20"/>
          <w:lang w:val="ru-RU"/>
        </w:rPr>
        <w:t xml:space="preserve"> века и о Столетней войне в ее литературном аспекте. Именно своей прозе она обязана тем, что около нее образовался кружок преданных почитателей (немногочисленных, но избранных, как сама она выразилась с присущей ей меткостью), объявивших ее непревзойденным в нашем веке мастером английского языка. Она и сама признавала, что главное ее достоинство</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это стиль, пышный, но хлесткий, отточенный, но не сухой, и только в прозе мог проявиться тот восхитительный, хоть и сдержанный юмор, который ее читатели находили неотразимым. Это был не юмор мыслей, и даже не юмор слов; это было нечто куда более тонкое</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юмор знаков препинания: в какую-то вдохновенную минуту она постигла, сколько уморительных возможностей таит в себе точка с запятой, и пользовалась ею часто и искусно. Она умела поставить ее так, что читатель, если он был человек культурный и с чувством юмора, не то чтобы катался от хохота, но посмеивался тихо и радостно, и чем культурнее был читатель, тем радостнее он посмеивался. Ее друзья утверждали, что всякий другой юмор кажется после этого грубым и утрированным. Некоторые писатели пытались подражать ей, но тщетно; в чем бы ни упрекать миссис Форрестер, бесспорным остается одно: из точки с запятой она умела выжать весь юмор до последней капли, и никто не мог с ней в этом сравниться.</w:t>
      </w:r>
    </w:p>
    <w:p w14:paraId="06A241B0" w14:textId="5F25AF55"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занимала квартиру неподалеку от Мраморной Арки, сочетавшую в себе два преимущества: прекрасный район и умеренную плату. В квартире была большая гостиная окнами на улицу и просторная спальня для миссис Форрестер, темноватая столовая окном во двор и тесная спаленка рядом с кухней</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для мистера Альберта Форрестера, в чьи обязанности входило платить за квартиру.</w:t>
      </w:r>
    </w:p>
    <w:p w14:paraId="3CB154EE"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lastRenderedPageBreak/>
        <w:t>В гостиной миссис Форрестер по вторникам принимала гостей. Комната была обставлена строго и целомудренно. Обои, сделанные по рисунку самого Уильяма Морриса; по стенам меццо-тинто в простых черных рамках, собранные еще до того, как меццо-тинто поднялись в цене. Мебель чиппендейльская</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 xml:space="preserve">вся, кроме бюро с выдвижной крышкой, в котором было нечто от стиля Людовика </w:t>
      </w:r>
      <w:r w:rsidRPr="00DE2F07">
        <w:rPr>
          <w:rFonts w:ascii="Verdana" w:hAnsi="Verdana"/>
          <w:color w:val="000000"/>
          <w:sz w:val="20"/>
        </w:rPr>
        <w:t>XVI</w:t>
      </w:r>
      <w:r w:rsidRPr="00DE2F07">
        <w:rPr>
          <w:rFonts w:ascii="Verdana" w:hAnsi="Verdana"/>
          <w:color w:val="000000"/>
          <w:sz w:val="20"/>
          <w:lang w:val="ru-RU"/>
        </w:rPr>
        <w:t xml:space="preserve"> и за которым миссис Форрестер писала свой сочинения. Его показывали каждому гостю, приходившему сюда впервые, и мало кто, глядя на него, не испытывал глубокого волнения. Ковер был толстый, лампы неяркие. Миссис Форрестер сидела в кресле с прямой спинкой, обитом темно-красным кретоном. В этом не было ничего показного, но поскольку других удобных кресел в комнате не имелось, это как бы создавало дистанцию между ней и гостями. Чай разливала некая особа неопределенного возраста, бесцветная и бессловесная; ее ни с кем не знакомили, но было известно, что она считает за честь предоставленную ей возможность избавлять миссис Форрестер от нудной обязанности поить гостей чаем. Последняя могла таким образом целиком посвящать себя разговору, а послушать ее, безусловно, стоило. Рассуждения ее не отличались чрезмерной живостью; и, поскольку голосом трудно изобразить точку с запятой, им, возможно, недоставало юмора, но она могла беседовать о многих предметах со знанием дела, поучительно и интересно. Миссис Форрестер была неплохо осведомлена в социологии, юриспруденции и богословии. Она много прочла и обладала цепкой памятью. Она всегда умела привести цитату,</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а это хорошая замена собственному остроумию,</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и за те тридцать лет, что была знакома, более или менее близко, с множеством выдающихся людей, накопила множество забавных анекдотов, которые рассказывала, тактично скрывая истинных героев, и повторяла не чаще, чем могли выдержать слушатели. Миссис Форрестер умела привлекать к себе самых разнообразных людей, и в ее гостиной можно было встретить одновременно бывшего премьера, владельца газеты и посла одной из великих держав. Мне всегда казалось, что эти важные лица бывали у нее потому, что воображали, будто здесь они общаются с богемой, но с богемой такой опрятной и чистенькой, что нет опасности о нее запачкаться. Миссис Форрестер всерьез интересовалась политикой, и я сам слышал, как один министр так прямо и сказал ей, что у нее мужской склад ума. В свое время она была против предоставления женщинам избирательного права, но, когда они наконец получили это право, стала подумывать, не выставить ли ей свою кандидатуру в парламент. Одно лишь ее смущало</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какую партию выбрать.</w:t>
      </w:r>
    </w:p>
    <w:p w14:paraId="455FCEB6" w14:textId="7A140D64"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 конце концов,</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говорила она, кокетливо поводя несколько грузными плечами,</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не могу же я образовать партию из одной себя.</w:t>
      </w:r>
    </w:p>
    <w:p w14:paraId="0789FBF4"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Не будучи уверенной, как повернутся события, она, подобно многим искренним патриотам, не торопилась определить свои политические взгляды; но за последнее время она все больше склонялась к лейборизму, усматривая в нем наилучший путь для Англии; и кой у кого создалось впечатление, что, если ей будет предложен надежный избирательный округ, она не колеблясь выступит в защиту прав угнетенного пролетариата.</w:t>
      </w:r>
    </w:p>
    <w:p w14:paraId="53937F54" w14:textId="16044969"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Двери ее гостиной были широко открыты для иностранцев</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для чехов, итальянцев и французов, если они чем-нибудь успели прославиться, и для американцев, даже безвестных. Но снобизмом она не грешила, и герцог мог появиться в ее гостиной, только если был сугубо интеллектуальной натурой, а супруга пэра</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только если она вдобавок к титулу могла похвалиться каким-нибудь мелким нарушением светских приличий и заслужила расположение свободомыслящей хозяйки дома, разведясь с мужем, написав роман или подделав подпись на чеке. Художников миссис Форрестер недолюбливала за молчаливость и робость; музыканты ее не интересовали: даже если они соглашались поиграть у нее</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а знаменитости чаще всего играть отказывались,</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 xml:space="preserve">их музыка мешала разговору; кому нужна музыка, те пусть идут на концерт; она же предпочитает более изысканную музыку души. Зато писателям, особенно многообещающим и малоизвестным, она неизменно оказывала самое теплое гостеприимство. Она чутьем угадывала талант, и среди писателей с именем, которые время от времени заходили к ней на чашку чая, почти не было таких, кому она не помогла бы на первых порах советом и добрым словом. Собственное ее положение было так прочно, что исключало даже мысль о зависти, а слово «талант» так часто связывали с ее именем, </w:t>
      </w:r>
      <w:r w:rsidRPr="00DE2F07">
        <w:rPr>
          <w:rFonts w:ascii="Verdana" w:hAnsi="Verdana"/>
          <w:color w:val="000000"/>
          <w:sz w:val="20"/>
          <w:lang w:val="ru-RU"/>
        </w:rPr>
        <w:lastRenderedPageBreak/>
        <w:t>что ее ни капельки не обижало, когда другим талант приносил коммерческий успех, не выпавший ей на долю.</w:t>
      </w:r>
    </w:p>
    <w:p w14:paraId="76D70B0B"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 xml:space="preserve">Уверенная в признании потомков, миссис Форрестер могла позволить себе такую роскошь, как бескорыстие. Нужно ли удивляться после всего этого, что ей удалось создать самое близкое подобие французского салона </w:t>
      </w:r>
      <w:r w:rsidRPr="00DE2F07">
        <w:rPr>
          <w:rFonts w:ascii="Verdana" w:hAnsi="Verdana"/>
          <w:color w:val="000000"/>
          <w:sz w:val="20"/>
        </w:rPr>
        <w:t>XVIII</w:t>
      </w:r>
      <w:r w:rsidRPr="00DE2F07">
        <w:rPr>
          <w:rFonts w:ascii="Verdana" w:hAnsi="Verdana"/>
          <w:color w:val="000000"/>
          <w:sz w:val="20"/>
          <w:lang w:val="ru-RU"/>
        </w:rPr>
        <w:t xml:space="preserve"> столетия, какое возможно в нашей варварской стране. Приглашение «на чашку чар с булочкой» во вторник было честью, от которой мало кто отказывался; и, сидя на чиппендейльском стуле в строгой гостиной с затененными лампами, всякий невольно ощущал, что на его глазах творится история литературы. Американский посол выразился однажды так:</w:t>
      </w:r>
    </w:p>
    <w:p w14:paraId="00CE819C" w14:textId="32CF9AB6"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Чашка чая у вас в гостиной, миссис Форрестер,</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это лучшая интеллектуальная пища, какую мне доводилось вкушать.</w:t>
      </w:r>
    </w:p>
    <w:p w14:paraId="0D4EFC3E"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Иногда все это действовало даже слегка угнетающе. Вкус у миссис Форрестер был такой безупречный, она так безошибочно знала, чем и в каких выражениях восторгаться, что порой вам просто не хватало воздуха. Я, например, считал за благо подкрепиться коктейлем, прежде чем вдохнуть разреженную атмосферу ее салона. Однажды мне даже грозила опасность быть навсегда из него изгнанным: явившись как-то в гости, я задал горничной, отворившей мне дверь, не стандартный вопрос «Миссис Форрестер дома?», а другой: «Богослужение сегодня состоится?»</w:t>
      </w:r>
    </w:p>
    <w:p w14:paraId="7961E017"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Разумеется, это была чистая оплошность с моей стороны, но, на беду, горничная фыркнула, а как раз в эту минуту Эллен Ханнеуэй, одна из самых преданных почитательниц миссис Форрестер, снимала в передней ботики. Когда я вошел в гостиную, она уже успела передать мои слова хозяйке дома, и та устремила на меня орлиный взор.</w:t>
      </w:r>
    </w:p>
    <w:p w14:paraId="7AE83507" w14:textId="3ADEDB1A"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Почему вы спросили, состоится ли сегодня богослужение?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осведомилась она.</w:t>
      </w:r>
    </w:p>
    <w:p w14:paraId="0F4A7990"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Я объяснил, что всегда был рассеян, однако миссис Форрестер продолжала сверлить меня глазами.</w:t>
      </w:r>
    </w:p>
    <w:p w14:paraId="7CC27995" w14:textId="37263166"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Может быть, мои приемы кажутся вам...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она не сразу нашла нужное слово,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сакраментальными?</w:t>
      </w:r>
    </w:p>
    <w:p w14:paraId="30A28A19"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Я не понял ее, но, не желая, чтобы столько умных людей сочли меня невеждой, решил, что единственное мое спасение</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в беспардонной лести.</w:t>
      </w:r>
    </w:p>
    <w:p w14:paraId="05C8E3E8" w14:textId="66989CB9"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Ваши приемы, дорогая миссис Форрестер, так же прекрасны и божественны, как вы сами.</w:t>
      </w:r>
    </w:p>
    <w:p w14:paraId="1EFADA3C"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По внушительной фигуре миссис Форрестер пробежала легкая дрожь. Словно человек неожиданно очутился в комнате, полной гиацинтов,</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аромат их так пьянит, что начинает кружиться голова. Однако она сменила гнев на милость.</w:t>
      </w:r>
    </w:p>
    <w:p w14:paraId="3E54FACC" w14:textId="1893007F"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Если вы в шутливом настроении,</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она,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то, прошу вас, шутите лучше с моими гостями, а не с горничными... Ну, садитесь, мисс Уоррен нальет вам чаю.</w:t>
      </w:r>
    </w:p>
    <w:p w14:paraId="0172FE33"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Мановением руки миссис Форрестер отпустила меня, но моей шутки она не забыла: в последующие два-три года, знакомя меня с кем-нибудь, она неизменно добавляла:</w:t>
      </w:r>
    </w:p>
    <w:p w14:paraId="1C68E461" w14:textId="338E8B0C"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Имейте в виду, он приходит сюда только каяться в грехах. Когда ему отворяют дверь, он всегда спрашивает: «Богослужение сегодня состоится?» Вот шутник, правда?</w:t>
      </w:r>
    </w:p>
    <w:p w14:paraId="7F0E143B"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Но миссис Форрестер не ограничивала свои приемы еженедельными чаепитиями: каждую субботу у нее устраивался завтрак на восемь персон; это число она считала идеальным для общей беседы, и к тому же оно диктовалось скромными размерами ее столовой.</w:t>
      </w:r>
    </w:p>
    <w:p w14:paraId="079DBDD4"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 xml:space="preserve">Если миссис Форрестер чем-нибудь гордилась, так это не своим исключительным знанием английской просодии, а именно своими завтраками. Гостей она подбирала тщательно, и приглашение к ней на завтрак было не только лестно, это был своего рода ритуал посвящения. Разговор в высоком плане легче вести за столом, чем рассеявшись по всей гостиной, и после такого завтрака всякий, вероятно, уходил от миссис Форрестер более чем когда-либо убежденный в ее одаренности и проникнутый более крепкой верой в человеческую природу. Приглашала она одних мужчин, ибо, хоть и высоко ценила женщин и в других случаях охотно с ними общалась, все же сознавала, что за столом женщина любит разговаривать исключительно со своим соседом слева или справа, а это мешает общему обмену мыслями, благодаря которому ее завтраки становятся праздником не только для </w:t>
      </w:r>
      <w:r w:rsidRPr="00DE2F07">
        <w:rPr>
          <w:rFonts w:ascii="Verdana" w:hAnsi="Verdana"/>
          <w:color w:val="000000"/>
          <w:sz w:val="20"/>
          <w:lang w:val="ru-RU"/>
        </w:rPr>
        <w:lastRenderedPageBreak/>
        <w:t>желудка, но и для души. А надо сказать, что кормили у миссис Форрестер необычайно вкусно, вина были лучшей марки и сигары первоклассные. Это должно удивить всякого, кому случалось пользоваться гостеприимством литераторов: ведь обычно мысли их возвышенны, а жизнь проста; занятые духовными материями, они не замечают, что баранина не прожарилась, а картофель остыл; пиво у них еще туда-сюда, но вино действует отрезвляюще, а кофе лучше и не пробовать. Миссис Форрестер не скрывала своего удовольствия, когда гости расхваливали ее завтраки.</w:t>
      </w:r>
    </w:p>
    <w:p w14:paraId="44AD387E" w14:textId="49881281"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Если люди оказывают мне честь, преломляя со мною хлеб,</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говорила она,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просто обязана кормить их не хуже, чем они могли бы поесть у себя дома.</w:t>
      </w:r>
    </w:p>
    <w:p w14:paraId="5E7024AB"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Но чрезмерную лесть она пресекала.</w:t>
      </w:r>
    </w:p>
    <w:p w14:paraId="1ABB395E"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Вы, право же, конфузите меня, да и похвалы ваши не по адресу,</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благодарите миссис Булфинч.</w:t>
      </w:r>
    </w:p>
    <w:p w14:paraId="43B170E2"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Кто это миссис Булфинч?</w:t>
      </w:r>
    </w:p>
    <w:p w14:paraId="39DB22EC"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Моя кухарка.</w:t>
      </w:r>
    </w:p>
    <w:p w14:paraId="05474B62"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 кухарка, а сокровище! Но ведь вы не станете утверждать, что она и вина тоже выбирает?</w:t>
      </w:r>
    </w:p>
    <w:p w14:paraId="20C2800A" w14:textId="1B23AF7E"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вам понравилось? Я в этих вещах ровно ничего не понимаю; я целиком полагаюсь на своего поставщика.</w:t>
      </w:r>
    </w:p>
    <w:p w14:paraId="5F9F9D01"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Но если речь заходила о сигарах, миссис Форрестер расплывалась в улыбке.</w:t>
      </w:r>
    </w:p>
    <w:p w14:paraId="5F04682F" w14:textId="09571A4A"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за это скажите спасибо Альберту. Сигары покупает Альберт, и мне говорили, что никто так замечательно не разбирается в сигарах.</w:t>
      </w:r>
    </w:p>
    <w:p w14:paraId="057879C7"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Она смотрела через стол на своего мужа блестящими, гордыми глазами, какими породистая курица (скажем, орпингтон) смотрит на своего единственного цыпленка. И тут поднимался оживленный, многоголосый говор,</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это гости, до сих пор тщетно искавшие случая проявить вежливость по отношению к хозяину дома, осыпали его комплиментами.</w:t>
      </w:r>
    </w:p>
    <w:p w14:paraId="59A4917D" w14:textId="79E477EB"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Вы очень добры,</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отвечал он.</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рад, что они пришлись вам по вкусу.</w:t>
      </w:r>
    </w:p>
    <w:p w14:paraId="196E4373" w14:textId="2249A845"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После этого он произносил небольшую речь о сигарах</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объяснял, какие свойства он в них особенно ценит, и сетовал на снижение качества, вызванное массовым производством. Миссис Форрестер слушала его с умиленной улыбкой, и было видно, что его маленький триумф ее радует. Разумеется, нельзя говорить о сигарах без конца, и, заметив, что гости начинают поеживаться, она тотчас переводила разговор на что-нибудь другое, более интересное и значительное. Альберт умолкал. Но этой минуты торжества уже нельзя было у него отнять.</w:t>
      </w:r>
    </w:p>
    <w:p w14:paraId="361E60DB"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Из-за Альберта кое-кто находил, что завтраки миссис Форрестер не так приятны, как ее чаепития, ибо Альберт был невыносим; но она, хоть и должна была это знать, не желала без него обходиться и даже завтраки свои именно потому устраивала по субботам, что в остальные дни он был занят. По мнению миссис Форрестер, участие ее мужа в этих пиршествах было некой данью ее самоуважению. Она ни за что не призналась бы, что вышла замуж за человека, уступающего ей по духовному богатству, и, возможно, бессонными ночами размышляла о том, могла ли бы она вообще найти себе равного. Друзей миссис Форрестер подобные соображения не смущали, и они открыто ужасались, что такая женщина обременила себя таким мужчиной. Они спрашивали друг друга, как она могла выйти за него, и (будучи сами по большей части холосты) отвечали, что вообще невозможно понять, почему люди женятся и выходят замуж.</w:t>
      </w:r>
    </w:p>
    <w:p w14:paraId="46766F60" w14:textId="0634A981"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Не то чтобы Альберт был болтлив или назойлив; он не утомлял вас бесконечными рассказами, не изводил плоскими шутками; не распинал вас на трюизмах и не мучил прописными истинами,</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 xml:space="preserve">он просто был скучен. Пустое место. Клиффорд Бойлстон, постигший все тайны французских романтиков и сам даровитый писатель, сказал однажды, что, если заглянуть в комнату, куда только что вошел Альберт, там никого не окажется. Друзья миссис Форрестер нашли, что это очень остроумно, и Роза Уотерфорд, известная романистка и бесстрашная женщина, рискнула пересказать это самой миссис Форрестер. Та сделала вид, что рассердилась, но не могла удержаться от улыбки. Сама она обращалась с Альбертом так, что за это друзья уважали ее еще больше. Пусть думают о нем, что хотят, но они обязаны оказывать ему полное почтение, как ее супругу. Собственное ее поведение было выше всяких похвал. Если Альберт о чем-нибудь заговаривал, она слушала его доброжелательно, а когда он приносил ей нужную книгу или подавал карандаш, чтобы она могла </w:t>
      </w:r>
      <w:r w:rsidRPr="00DE2F07">
        <w:rPr>
          <w:rFonts w:ascii="Verdana" w:hAnsi="Verdana"/>
          <w:color w:val="000000"/>
          <w:sz w:val="20"/>
          <w:lang w:val="ru-RU"/>
        </w:rPr>
        <w:lastRenderedPageBreak/>
        <w:t>записать внезапно возникшую мысль, всегда благодарила его. Друзьям ее тоже не разрешалось пренебрегать им, и хотя, будучи женщиной тактичной, она понимала, что повсюду возить его с собою значило бы злоупотреблять чужой любезностью, и много выезжала одна, все же друзья ее знали, что не реже одного раза в год им следует приглашать его к обеду. Когда она ехала на официальный банкет, где ей предстояло произнести речь, он всегда сопровождал ее, а если она читала лекцию, то не забывала достать ему пропуск на эстраду.</w:t>
      </w:r>
    </w:p>
    <w:p w14:paraId="4C63AAB4"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Альберт был, вероятно, среднего роста, но рядом со своей крупной и внушительной супругой</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а без нее его и вообразить было невозможно</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казался низеньким. Он был узкоплеч, худощав и выглядел старше своих лет; они с женой были ровесниками. Волосы, седые и жидкие, он стриг очень коротко и носил седые усы щеткой; его худое, морщинистое лицо не было ничем примечательно; голубые глаза, в прошлом, возможно, красивые, казались выцветшими и усталыми. Одет он бывал безупречно: серые брюки в полоску, черная визитка и серый галстук с небольшой жемчужной булавкой. Он всегда держался в тени, и когда он, стоя в гостиной миссис Форрестер, встречал гостей, приглашенных ею к завтраку, он так же мало бросался в глаза, как спокойная, корректная мебель. Воспитан он был прекрасно и пожимал гостям руки с учтивой улыбкой.</w:t>
      </w:r>
    </w:p>
    <w:p w14:paraId="120D9ADB" w14:textId="2698A1BF"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Здравствуйте, очень рад вас видеть,</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говорил он, если это были старые знакомые.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Надеюсь, вы в добром здоровье?</w:t>
      </w:r>
    </w:p>
    <w:p w14:paraId="37C25AF1"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Если же это были знатные иностранцы, появлявшиеся в доме впервые, он подходил к ним, едва они переступали порог гостиной, и сообщал.</w:t>
      </w:r>
    </w:p>
    <w:p w14:paraId="59F782F7" w14:textId="36278F9E"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муж миссис Альберт Форрестер. Позвольте представить вас моей жене.</w:t>
      </w:r>
    </w:p>
    <w:p w14:paraId="07682B6E"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После чего подводил гостя к миссис Форрестер, стоявшей спиной к свету, и та спешила навстречу с радостным приветствием на устах.</w:t>
      </w:r>
    </w:p>
    <w:p w14:paraId="4A051600"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Приятно было видеть, как скромно он гордится литературной славой жены и как ненавязчиво печется о ее интересах. Он умел вовремя появиться и вовремя исчезнуть. Он обладал тактом, если не выработанным, то врожденным. Миссис Форрестер первая признавала его достоинства.</w:t>
      </w:r>
    </w:p>
    <w:p w14:paraId="5D074EC4"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Просто не знаю, что бы я без него делала,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говорила она.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Это золотой человек. Я читаю ему все, что пишу, и замечания его часто бывают очень полезны.</w:t>
      </w:r>
    </w:p>
    <w:p w14:paraId="36D7E1D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Мольер и его кухарка,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 Уотерфорд.</w:t>
      </w:r>
    </w:p>
    <w:p w14:paraId="558A3BAD" w14:textId="1300A6F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По-вашему, это смешно, милая Роза?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спросила миссис Форрестер не без сарказма.</w:t>
      </w:r>
    </w:p>
    <w:p w14:paraId="1FFF35AA"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Когда миссис Форрестер не одобряла чьих-нибудь слов, она имела обыкновение спрашивать, не шутка ли это, которой она по тупости своей не поняла, и многих таким образом смущала. Но смутить мисс Уотерфорд было невозможно. Эта леди за свою долгую жизнь испытала много увлечений, но всего одну страсть</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к литературе. Миссис Форрестер не столько одобряла ее, сколько терпела.</w:t>
      </w:r>
    </w:p>
    <w:p w14:paraId="4247BE50"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Бросьте, дорогая,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возразила мисс Уотерфорд,</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вы прекрасно знаете, что без вас он был бы ничто. Он не был бы знаком с нами. Подумайте, какое это для него счастье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общаться с самыми умными и интересными людьми нашего времени.</w:t>
      </w:r>
    </w:p>
    <w:p w14:paraId="72FA2B01" w14:textId="555CDB2D"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Пчела, возможно, погибла бы, не будь у нее улья, но и пчела имеет ценность сама по себе.</w:t>
      </w:r>
    </w:p>
    <w:p w14:paraId="55DA05C2"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Поскольку друзья миссис Форрестер превосходно разбирались в искусстве и литературе, но в естественных науках смыслили мало, ее замечание осталось без ответа. А она продолжала:</w:t>
      </w:r>
    </w:p>
    <w:p w14:paraId="61601803"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Он никогда мне не мешает. Он чувствует, когда меня нельзя беспокоить. Более того, если я что-нибудь обдумываю, мне даже приятно, что он в комнате.</w:t>
      </w:r>
    </w:p>
    <w:p w14:paraId="0CCAF45B"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Как персидская кошка,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 Уотерфорд.</w:t>
      </w:r>
    </w:p>
    <w:p w14:paraId="6C3F2FB3" w14:textId="610CFA88"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Но очень благонравная и благовоспитанная персидская кошка,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строго возразила миссис Форрестер и тем поставила-таки мисс Уотерфорд на место.</w:t>
      </w:r>
    </w:p>
    <w:p w14:paraId="37336771"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Но миссис Форрестер еще не исчерпала свою тему.</w:t>
      </w:r>
    </w:p>
    <w:p w14:paraId="11239153" w14:textId="4A14284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Мы, люди интеллектуальные,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она,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склонны слишком замыкаться в своем мире. Абстрактное интересует нас больше, чем конкретное, и порой мне думается, что мы взираем на сутолоку человеческих дел слишком издалека, с очень уж безмятежных высот. Вам не кажется, что нам грозит опасность несколько очерстветь? Я всегда буду признательна Альберту за то, что благодаря ему не теряю связи с рядовым человеком.</w:t>
      </w:r>
    </w:p>
    <w:p w14:paraId="507A81D6"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lastRenderedPageBreak/>
        <w:t>После этой тирады, которой, как и многим другим ее высказываниям, никак нельзя было отказать в проницательности и тонкости, Альберта некоторое время называли в ее тесном кружке не иначе, как «Рядовой человек». Но это вскоре позабылось, а потом его прозвали «Филателистом». Кличку эту выдумал остроумный и злой Клиффорд Бойлстон. Однажды, истощив все доступные ему возможности разговора с Альбертом, он с горя спросил:</w:t>
      </w:r>
    </w:p>
    <w:p w14:paraId="1EAB64E2"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Вы не собираете марки?</w:t>
      </w:r>
    </w:p>
    <w:p w14:paraId="5435E597" w14:textId="3049FE01"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кротко отвечал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К сожалению, не собираю.</w:t>
      </w:r>
    </w:p>
    <w:p w14:paraId="32B5C35F"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Но Клиффорд Бойлстон, едва задав свой вопрос, усмотрел в нем интересные возможности. Его перу принадлежала книга о тетке жены Бодлера, привлекшая внимание всех, кто интересуется французской литературой, и было известно, что, годами изучая дух французской нации, он и сам приобрел немалую долю галльской живости ума и галльского блеска. Пропустив ответ Альберта мимо ушей, он при первом же удобном случае сообщил друзьям миссис Форрестер, что наконец открыл, в чем тайна Альберта. Альберт собирает марки. После этого он всякий раз при встрече спрашивал его: «Ну, мистер Форрестер, как ваша коллекция?» Или: «Приобрели вы какие-нибудь интересные марки с тех пор, как мы с вами виделись?»</w:t>
      </w:r>
    </w:p>
    <w:p w14:paraId="0214F479" w14:textId="52D14E99"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Тщетно Альберт продолжал твердить, что не собирает марок,</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из такой удачной выдумки нужно было извлечь максимум: все друзья миссис Форрестер включились в игру и, обращаясь к Альберту, редко забывали спросить про его коллекцию. Даже миссис Форрестер, будучи в особенно веселом настроении, иногда называла мужа Филателистом. Прозвище это как-то удивительно подходило Альберту. Иногда его называли так прямо в глаза, и все вынуждены были оценить, как благодушно он это принимает; он улыбался без всякой обиды, а скоро даже перестал уверять, что они ошибаются.</w:t>
      </w:r>
    </w:p>
    <w:p w14:paraId="696EEA6E"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Конечно, миссис Форрестер слишком уважала светские приличия и слишком дорожила успехом своих завтраков, чтобы сажать самых знатных своих гостей рядом с Альбертом. Это было уделом более старых и близких друзей, и, встречая намеченную жертву, она говорила:</w:t>
      </w:r>
    </w:p>
    <w:p w14:paraId="2FC5A628" w14:textId="5F24799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Вы ведь не против того, чтобы сидеть с Альбертом?</w:t>
      </w:r>
    </w:p>
    <w:p w14:paraId="272F6286"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Гостю оставалось только ответить, что он очень рад, а если он не мог скрыть своего огорчения, она кокетливо похлопывала его по руке и добавляла:</w:t>
      </w:r>
    </w:p>
    <w:p w14:paraId="004E8F67" w14:textId="5FE3660D"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 следующий раз вы будете сидеть со мной. Альберт так стесняется незнакомых, а вы так замечательно умеете к нему подойти.</w:t>
      </w:r>
    </w:p>
    <w:p w14:paraId="60E003C2" w14:textId="4CFAC636"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Да, друзья миссис Форрестер это умели: они просто игнорировали его. С тем же успехом они могли бы сидеть возле пустого стула. Он не выказывал ни малейшего недовольства тем, что эти люди его не замечают, хоть и угощаются за его счет,</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ведь на заработки миссис Форрестер никак нельзя было бы предложить гостям весенней лососины и ранней спаржи. Он сидел и молчал, а если открывал рот, так только для того, чтобы отдать распоряжение горничной. Если же он видел гостя впервые, то внимательно разглядывал его, но это не казалось невежливым, потому что взгляд у Альберта был детский. Он словно спрашивал себя, что это за диво; но как разрешалось его недоумение</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этого он не сообщал никому. Когда завязывалась оживленная беседа, он переводил взгляд с одного из говоривших на другого, но и тут по выражению его худого, морщинистого лица невозможно было догадаться, что он думает об этом фантасмагорическом обмене мнениями.</w:t>
      </w:r>
    </w:p>
    <w:p w14:paraId="0CFD232A" w14:textId="471FE96C"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Клиффорд Бойлстон уверял, что все их умные речи и блестящие остроты перекатываются через него, как вода через спину утки. Он уже отчаялся что-либо понять и теперь только делает вид, что слушает. Но Гарри Окленд, критик с широким диапазоном, утверждал, что Альберт не упускает ни слова; для него все это просто откровение, и он, бедняга, изо всех сил старается понять хотя бы часть тех интереснейших вещей, которые при нем говорятся. А в Сити он, наверно, хвалится своими образованными знакомыми, там он, может быть, слывет знатоком по части литературы и философии,</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вот бы его послушать! Гарри Окленд был одним из самых верных почитателей миссис Форрестер и автором блестящего эссе о ее стиле. Тонким, даже красивым лицом он походил на святого Себастьяна, которого подвело слишком сильно действующее средство для ращения волос,</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 xml:space="preserve">ибо волосат он был необычайно. Ему не было еще и тридцати лет, но он уже успел показать себя как театральный критик, литературный критик, музыкальный критик и критик живописи. </w:t>
      </w:r>
      <w:r w:rsidRPr="00DE2F07">
        <w:rPr>
          <w:rFonts w:ascii="Verdana" w:hAnsi="Verdana"/>
          <w:color w:val="000000"/>
          <w:sz w:val="20"/>
          <w:lang w:val="ru-RU"/>
        </w:rPr>
        <w:lastRenderedPageBreak/>
        <w:t>Теперь, немного устав от искусства, он грозил в дальнейшем посвятить свой талант критике спорта.</w:t>
      </w:r>
    </w:p>
    <w:p w14:paraId="68F9A898"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Следует пояснить, что Альберт был коммерсантом и, к несчастью (которое миссис Форрестер, по мнению ее друзей, переносила с похвальной стойкостью), не был даже особенно богат. Будь он одним из тех магнатов коммерции, что держат в своих руках судьбы целых народов или посылают корабли, нагруженные экзотическими пряностями, в порты Леванта, чьи названия дали поэтам столько редких и звучных рифм,</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в этом хоть было бы что-то романтическое. Но Альберт всего лишь торговал коринкой, и доходов его, надо думать, как раз хватало на то, чтобы миссис Форрестер могла жить красиво и ни в чем себя не стесняя. Так как он был занят в конторе до шести часов, то на вторники миссис Форрестер попадал уже после ухода самых важных гостей. В ее салоне к этому времени обычно оставалось лишь трое или четверо близких друзей, с большим юмором перемывавших косточки отбывшим, и, услышав, как Альберт поворачивает ключ в замке, они все разом приходили к мысли, что время уже позднее. Через минуту он приотворял дверь и заглядывал в комнату. Миссис Форрестер встречала его радостной улыбкой.</w:t>
      </w:r>
    </w:p>
    <w:p w14:paraId="776BA72B" w14:textId="4CC5B0ED"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Входи, входи, Альберт. По-моему, ты тут со всеми знаком.</w:t>
      </w:r>
    </w:p>
    <w:p w14:paraId="32E8CB2C"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Альберт входил и пожимал руки друзьям своей жены.</w:t>
      </w:r>
    </w:p>
    <w:p w14:paraId="01A3ED12"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Ты прямо из Сити?</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спрашивала она, хотя прекрасно знала, что больше прийти ему неоткуда.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Хочешь чашку чаю?</w:t>
      </w:r>
    </w:p>
    <w:p w14:paraId="2E7EFD06" w14:textId="08CA8AEF"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Нет, спасибо, милая. Я выпил чаю в конторе.</w:t>
      </w:r>
    </w:p>
    <w:p w14:paraId="12500B22"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улыбалась еще радостнее, и гости отмечали про себя, как славно она с ним обращается.</w:t>
      </w:r>
    </w:p>
    <w:p w14:paraId="7E605E1D" w14:textId="23C7E308"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Но я ведь знаю, что ты с удовольствием выпьешь еще чашечку. Давай, я сама тебе налью.</w:t>
      </w:r>
    </w:p>
    <w:p w14:paraId="0974EC04"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Она подходила к чайному столику и, забыв, что чай подан полтора часа назад и давно остыл, наливала ему чашку, клала сахару и добавляла молока. Альберт благодарил, брал чашку и начинал тихонько помешивать чай, но, когда миссис Форрестер возобновляла беседу, прерванную его приходом, незаметно отставлял чашку в сторону. Гости же, восприняв его появление как сигнал, начинали прощаться. Один раз, правда, разговор шел такой увлекательный и на такую важную тему, что миссис Форрестер просто не позволила им уйти.</w:t>
      </w:r>
    </w:p>
    <w:p w14:paraId="0675F4E3" w14:textId="658F033B"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Нужно решить это раз и навсегда. И как-никак,</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добавила она не без лукавства,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у Альберта может быть свое мнение на этот счет. Послушаем, что он скажет.</w:t>
      </w:r>
    </w:p>
    <w:p w14:paraId="76406BBF" w14:textId="66B042CC"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В то время в моду входила стрижка, и спор шел о том, остричься миссис Форрестер или нет. Выглядела миссис Форрестер внушительно. У нее была крупная кость, и притом отнюдь не только кости да кожа. Не будь она такого высокого роста, ее можно было бы заподозрить в тучности. Но полнота нисколько ее не портила. Черты лица у нее были крупноваты, чем, видимо, и объяснялась почти мужская интеллектуальность выражения. Смуглая кожа наводила на мысль, что среди ее предков были левантинцы; сама она признавалась, что чувствует в себе цыганскую кровь и, вероятно, поэтому в ее поэзии порой прорывается дикая и необузданная страстность. Глаза у нее были большие, черные, блестящие, нос</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как у герцога Веллингтона, только более мясистый, подбородок квадратный, решительный. Ее полные губы алели без помощи губной помады,</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миссис Форрестер не снисходила до косметики; а волосы</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густые, без блеска седые волосы</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были уложены на макушке, отчего она казалась еще выше ростом. В общем внешность у нее была импозантная, чтобы не сказать</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устрашающая.</w:t>
      </w:r>
    </w:p>
    <w:p w14:paraId="3F64D60D"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Одевалась она всегда к лицу, в дорогие ткани темных тонов, и весь ее облик говорил о том, что она причастна к литературе. Однако по-своему (ибо человеческая суетность не была ей чужда) она следовала моде, и платья на ней всегда бывали новейших фасонов. Я подозреваю, что ее уже давно подмывало остричься, но ей казалось, что приличнее будет сделать это не по собственному почину, а по просьбе друзей.</w:t>
      </w:r>
    </w:p>
    <w:p w14:paraId="6415F119" w14:textId="1A7488D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Непременно, непременно!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Гарри Окленд по-мальчишески упрямо.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Вы будете просто изумительны.</w:t>
      </w:r>
    </w:p>
    <w:p w14:paraId="6EBE2473"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Клиффорд Бойлстон, работавший теперь над книгой о мадам де Ментенон, держался иного мнения. Он считал, что это опасный эксперимент.</w:t>
      </w:r>
    </w:p>
    <w:p w14:paraId="2DB4D95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13721D" w:rsidRPr="00DE2F07">
        <w:rPr>
          <w:rFonts w:ascii="Verdana" w:hAnsi="Verdana"/>
          <w:color w:val="000000"/>
          <w:sz w:val="20"/>
          <w:lang w:val="ru-RU"/>
        </w:rPr>
        <w:t>По-моему,</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говорил он, протирая пенсне батистовым платком,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 xml:space="preserve">раз создав какой-то тип, нужно его держаться. Чем был бы Людовик </w:t>
      </w:r>
      <w:r w:rsidR="0013721D" w:rsidRPr="00DE2F07">
        <w:rPr>
          <w:rFonts w:ascii="Verdana" w:hAnsi="Verdana"/>
          <w:color w:val="000000"/>
          <w:sz w:val="20"/>
        </w:rPr>
        <w:t>XIV</w:t>
      </w:r>
      <w:r w:rsidR="0013721D" w:rsidRPr="00DE2F07">
        <w:rPr>
          <w:rFonts w:ascii="Verdana" w:hAnsi="Verdana"/>
          <w:color w:val="000000"/>
          <w:sz w:val="20"/>
          <w:lang w:val="ru-RU"/>
        </w:rPr>
        <w:t xml:space="preserve"> без парика?</w:t>
      </w:r>
    </w:p>
    <w:p w14:paraId="58979B01"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Право, не знаю,</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Форрестер.</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Нельзя все-таки отставать от века. Я современная женщина и хочу идти в ногу со своим временем. Америка, как сказал Вильгельм Мейстер, это «здесь и сейчас».</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Она с улыбкой повернулась к Альберту.</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Что скажет по этому поводу мой господин и повелитель? Как ты думаешь, Альберт? Остричься или нет, вот в чем вопрос.</w:t>
      </w:r>
    </w:p>
    <w:p w14:paraId="5B3A28CA"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Боюсь, дорогая, что мое мнение не так уж важно,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ответил он кротко.</w:t>
      </w:r>
    </w:p>
    <w:p w14:paraId="2168F7DD" w14:textId="613BA7AC"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Для меня оно очень, очень важно,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любезно возразила миссис Форрестер.</w:t>
      </w:r>
    </w:p>
    <w:p w14:paraId="30053530"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И почувствовала, как всех восхищает ее обращение с Филателистом.</w:t>
      </w:r>
    </w:p>
    <w:p w14:paraId="7AA7E9AA"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настаиваю,</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не унималась она.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Настаиваю. Никто не знает меня так, как ты, Альберт. Пойдет мне стрижка?</w:t>
      </w:r>
    </w:p>
    <w:p w14:paraId="2E9A3407" w14:textId="16BC2A80"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Возможно,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отвечал он.</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только опасаюсь, как бы при твоей... монументальной внешности короткие волосы не вызвали в представлении... ну, скажем, «те солнечные острова, где гимн любви Сапфо слагала».</w:t>
      </w:r>
    </w:p>
    <w:p w14:paraId="504D0D0E"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Последовала неловкая пауза. Роза Уотерфорд подавилась смешком, остальные хранили гробовое молчание. Улыбка миссис Форрестер застыла у нее на губах. Да, Альберт отличился!</w:t>
      </w:r>
    </w:p>
    <w:p w14:paraId="3A8965DC" w14:textId="36FAAF86"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всегда считала Байрона очень посредственным поэтом,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наконец миссис Форрестер.</w:t>
      </w:r>
    </w:p>
    <w:p w14:paraId="44158828"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Гости разошлись. Миссис Форрестер не остриглась, и этой темы в ее гостиной больше не касались.</w:t>
      </w:r>
    </w:p>
    <w:p w14:paraId="09153B34"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Событие, имевшее столь важные последствия для литературной карьеры миссис Форрестер, тоже произошло на одном из ее вторников, уже под самый конец.</w:t>
      </w:r>
    </w:p>
    <w:p w14:paraId="0E8CF71C" w14:textId="4D40AAEF"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То был один из удачнейших ее вечеров. Приезжал лидер лейбористской партии, и миссис Форрестер дала ему понять (оставив себе, однако, путь для отступления), что готова связать свою судьбу с лейбористами. Если уж она решит делать политическую карьеру, выбирать нужно сейчас, не то будет поздно. Клиффорд Бойлстон привозил члена Французской академии, и хотя миссис Форрестер было известно, что по-английски он не знает ни слова, все же она с удовольствием выслушала его любезный комплимент по поводу ее стиля</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одновременно и пышного и строгого. Приезжал американский посол, а также некий молодой русский князь, который сильно смахивал бы на профессионального танцора, если бы в его жилах не текла кровь Романовых. Очень милостиво держала себя некая герцогиня, которая недавно развелась со своим герцогом и вышла замуж за жокея; герцогское ее достоинство, хоть и сильно потускневшее, несомненно, придало изысканность всему сборищу. Просверкала целая плеяда литературных светил. Теперь все они уже разъехались, и в гостиной остались только Клиффорд Бойлстон, Гарри Окленд, Роза Уотерфорд, Оскар Чарлз и Симмонс. Оскар Чарлз был маленький человечек, еще молодой, но с морщинистым лицом хитрой обезьянки; для заработка он служил в каком-то правительственном учреждении, свободные же часы посвящал литературе. Он писал статейки для дешевых еженедельников и энергично презирал все на свете. Миссис Форрестер он нравился</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она считала его талантливым,</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но он несколько отпугивал ее своей резкостью, несмотря на то, что безмерно восхищался ее стилем (он-то, кстати сказать, и назвал ее мастером точки с запятой).</w:t>
      </w:r>
    </w:p>
    <w:p w14:paraId="50F0B002" w14:textId="71267E1E"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Симмонс был ее агент; на круглом его лице блестели очки с очень сильными стеклами, совершенно менявшими форму глаз,</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глядя на них, вы вспоминали глаза какого-то нелепого ракообразного, которое видели в аквариуме. Он всегда бывал на вечерах миссис Форрестер отчасти потому, что преклонялся перед ее талантом, отчасти же потому, что мог завязать в ее гостиной новые деловые знакомства. Миссис Форрестер, для которой он уже давно трудился за более чем скромное вознаграждение, с радостью предоставляла ему эту возможность заработать и, рассыпаясь в благодарностях, знакомила его со всяким, у кого мог найтись литературный товар на продажу. Она даже гордилась тем, что именно в ее гостиной впервые были оценены мемуары леди Сент-Свизн, наделавшие впоследствии столько шуму и обогатившие издателей.</w:t>
      </w:r>
    </w:p>
    <w:p w14:paraId="3C9D1777"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 xml:space="preserve">Итак, усевшись в кружок, центром которого была миссис Форрестер, они оживленно и, надо признать, не без ехидства, обсуждали одного за другим всех уехавших гостей. Мисс Уоррен, бледная особа, два часа простоявшая на ногах у </w:t>
      </w:r>
      <w:r w:rsidRPr="00DE2F07">
        <w:rPr>
          <w:rFonts w:ascii="Verdana" w:hAnsi="Verdana"/>
          <w:color w:val="000000"/>
          <w:sz w:val="20"/>
          <w:lang w:val="ru-RU"/>
        </w:rPr>
        <w:lastRenderedPageBreak/>
        <w:t>чайного столика, молча обходила комнату, собирая пустые чашки. Она где-то кем-то служила, но всегда могла освободиться, чтобы разливать чай гостям миссис Форрестер, а по вечерам перепечатывала на машинке ее рукописи. Миссис Форрестер не платила ей за это, справедливо полагая, что бедняжка и так многим ей обязана; но она отдавала ей бесплатные билеты в кино, которые ей присылали, и нередко дарила какие-нибудь предметы одежды, когда считала, что самой ей они больше не нужны.</w:t>
      </w:r>
    </w:p>
    <w:p w14:paraId="719A08CB"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говорила что-то своим низким, звучным голосом, остальные внимательно слушали. Она была в ударе, и слова, лившиеся из ее уст, можно было бы печатать без всяких поправок. Вдруг в коридоре раздался стук, словно упало что-то тяжелое, а вслед за тем громкая перебранка.</w:t>
      </w:r>
    </w:p>
    <w:p w14:paraId="259A5DB6"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умолкла, и благородное чело ее слегка нахмурилось.</w:t>
      </w:r>
    </w:p>
    <w:p w14:paraId="4BF6B6F1" w14:textId="2E09C8F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Пора бы им знать, что я не терплю, когда в квартире шумят. Мисс Уоррен, будьте добры, позвоните и выясните, что там творится.</w:t>
      </w:r>
    </w:p>
    <w:p w14:paraId="74F1B6EC"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 Уоррен позвонила, и через минуту вошла горничная. Мисс Уоррен вполголоса заговорила с ней у двери, чтобы не перебивать миссис Форрестер. Но та с некоторым раздражением сама себя перебила.</w:t>
      </w:r>
    </w:p>
    <w:p w14:paraId="0C93D2B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Что там такое. Картер? Может быть, рушится дом или это наконец разразилась революция?</w:t>
      </w:r>
    </w:p>
    <w:p w14:paraId="4DFBDA6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Простите, мэм, это сундук новой кухарки. Швейцар уронил его, когда вносил в квартиру, а она испугалась, ну и расстроилась.</w:t>
      </w:r>
    </w:p>
    <w:p w14:paraId="3D91685E"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Какая еще новая кухарка?</w:t>
      </w:r>
    </w:p>
    <w:p w14:paraId="6C0A5618" w14:textId="0E5DA09D"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миссис Булфинч сегодня уехала, мэм,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горничная.</w:t>
      </w:r>
    </w:p>
    <w:p w14:paraId="1F31BDA2"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с удивлением на нее поглядела.</w:t>
      </w:r>
    </w:p>
    <w:p w14:paraId="0B918B6C"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 первый раз слышу. Разве она предупреждала, что уходит? Как только придет мистер Форрестер, скажите ему, что мне нужно с ним поговорить.</w:t>
      </w:r>
    </w:p>
    <w:p w14:paraId="03075ECA" w14:textId="699E5FC3"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Слушаю, мэм.</w:t>
      </w:r>
    </w:p>
    <w:p w14:paraId="72F5E19D"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Горничная вышла, мисс Уоррен медленно вернулась к чайному столику и машинально налила несколько чашек, хотя пить никому не хотелось.</w:t>
      </w:r>
    </w:p>
    <w:p w14:paraId="285890B1"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Какое несчастье!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воскликнула мисс Уотерфорд.</w:t>
      </w:r>
    </w:p>
    <w:p w14:paraId="4CDBCF52" w14:textId="68B3A918"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Вы должны ее вернуть,</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Клиффорд Бойлстон.</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Ведь эта женщина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чистое сокровище, она готовит замечательно, и притом все лучше и лучше.</w:t>
      </w:r>
    </w:p>
    <w:p w14:paraId="54F58B6B"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Но тут опять вошла горничная и подала хозяйке письмо на никелированном подносике.</w:t>
      </w:r>
    </w:p>
    <w:p w14:paraId="07FBE535"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Что это?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спросила миссис Форрестер.</w:t>
      </w:r>
    </w:p>
    <w:p w14:paraId="7BA54429"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Мистер Форрестер, мэм, велел, чтобы, когда вы его спросите, передать вам это письмо.</w:t>
      </w:r>
    </w:p>
    <w:p w14:paraId="37B11B89"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где же мистер Форрестер?</w:t>
      </w:r>
    </w:p>
    <w:p w14:paraId="0BE150D2"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Мистер Форрестер уехал, мэм,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отвечала горничная, словно удивленная этим вопросом.</w:t>
      </w:r>
    </w:p>
    <w:p w14:paraId="6ACF5DE4" w14:textId="5DE63099"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Уехал? Хорошо. Можете идти.</w:t>
      </w:r>
    </w:p>
    <w:p w14:paraId="45F98C0E"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Горничная вышла, а миссис Форрестер, всем своим большим лицом выражая недоумение, вскрыла письмо. Роза Уотерфорд рассказывала мне потом, что первой ее мыслью было: наверно, Альберт, убоявшись гнева своей супруги, вызванного уходом миссис Булфинч, решил утопиться в Темзе. Миссис Форрестер прочла письмо, и на лице ее изобразился ужас.</w:t>
      </w:r>
    </w:p>
    <w:p w14:paraId="1F18486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Это чудовищно!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вскричала она.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Чудовищно!</w:t>
      </w:r>
    </w:p>
    <w:p w14:paraId="1F4EA945" w14:textId="019E4760"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Что случилось, миссис Форрестер?</w:t>
      </w:r>
    </w:p>
    <w:p w14:paraId="1355FAD1"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несколько раз топнула ногой по ковру, как застоявшаяся норовистая лошадь, и, скрестив на груди руки жестом, не поддающимся описанию (но знакомым всякому, кто видел рыночную торговку, изготовившуюся кого-то облаять), обратила взор на своих встревоженных и заинтригованных друзей.</w:t>
      </w:r>
    </w:p>
    <w:p w14:paraId="1DEE28E0" w14:textId="6483EC0B"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Альберт сбежал с кухаркой.</w:t>
      </w:r>
    </w:p>
    <w:p w14:paraId="7CFFAC95"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 xml:space="preserve">Все дружно ахнули. А потом случилось нечто страшное. Мисс Уоррен, стоящая у чайного столика, вдруг поперхнулась. Мисс Уоррен, которая никогда не открывала рта и с которой никто не разговаривал, мисс Уоррен, которую они не узнали бы на улице, хотя видели ее каждую неделю в течение трех лет, мисс Уоррен вдруг разразилась безудержным смехом. Все как один оглянулись и растерянно воззрились на нее. Так, должно быть, изумился Валаам, когда заговорила его ослица. Мисс </w:t>
      </w:r>
      <w:r w:rsidRPr="00DE2F07">
        <w:rPr>
          <w:rFonts w:ascii="Verdana" w:hAnsi="Verdana"/>
          <w:color w:val="000000"/>
          <w:sz w:val="20"/>
          <w:lang w:val="ru-RU"/>
        </w:rPr>
        <w:lastRenderedPageBreak/>
        <w:t>Уоррен хохотала все громче. Это было жуткое зрелище, точно нарушился извечный закон природы, и впечатление производило такое же, как если бы столы и стулья, внезапно сорвавшись с места, пустились выплясывать какой-то причудливый танец. Мисс Уоррен старалась сдержаться, но чем больше она старалась, тем безжалостнее сотрясал ее смех, и наконец она схватила платок и, засунув его в рот, выбежала из комнаты. Дверь захлопнулась.</w:t>
      </w:r>
    </w:p>
    <w:p w14:paraId="7505BBE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Истерика,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Клиффорд Бойлстон.</w:t>
      </w:r>
    </w:p>
    <w:p w14:paraId="035A4CAD" w14:textId="78076A01"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Разумеется, истерика,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Гарри Окленд.</w:t>
      </w:r>
    </w:p>
    <w:p w14:paraId="3A3C3AE7"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Но миссис Форрестер не сказала ничего.</w:t>
      </w:r>
    </w:p>
    <w:p w14:paraId="312882D6"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Письмо, выпавшее из ее рук, лежало на полу. Симмонс поднял его и подал ей. Она отмахнулась.</w:t>
      </w:r>
    </w:p>
    <w:p w14:paraId="795C551E" w14:textId="7A3014B8"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Прочтите,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она.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Прочтите вслух.</w:t>
      </w:r>
    </w:p>
    <w:p w14:paraId="663A4D5E"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Мистер Симмонс сдвинул очки на лоб, поднес письмо близко к глазам и прочел следующее:</w:t>
      </w:r>
    </w:p>
    <w:p w14:paraId="65B6F786"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p>
    <w:p w14:paraId="3742AA7E" w14:textId="77777777" w:rsidR="0013721D" w:rsidRPr="00DE2F07" w:rsidRDefault="0013721D" w:rsidP="00DE2F07">
      <w:pPr>
        <w:pStyle w:val="Cite"/>
        <w:widowControl/>
        <w:suppressAutoHyphens/>
        <w:ind w:left="0" w:right="0" w:firstLine="283"/>
        <w:rPr>
          <w:rFonts w:ascii="Verdana" w:hAnsi="Verdana"/>
          <w:color w:val="000000"/>
          <w:sz w:val="20"/>
        </w:rPr>
      </w:pPr>
      <w:r w:rsidRPr="00DE2F07">
        <w:rPr>
          <w:rFonts w:ascii="Verdana" w:hAnsi="Verdana"/>
          <w:color w:val="000000"/>
          <w:sz w:val="20"/>
        </w:rPr>
        <w:t>«Моя дорогая!</w:t>
      </w:r>
    </w:p>
    <w:p w14:paraId="1393834F" w14:textId="77777777" w:rsidR="0013721D" w:rsidRPr="00DE2F07" w:rsidRDefault="0013721D" w:rsidP="00DE2F07">
      <w:pPr>
        <w:pStyle w:val="Cite"/>
        <w:widowControl/>
        <w:suppressAutoHyphens/>
        <w:ind w:left="0" w:right="0" w:firstLine="283"/>
        <w:rPr>
          <w:rFonts w:ascii="Verdana" w:hAnsi="Verdana"/>
          <w:color w:val="000000"/>
          <w:sz w:val="20"/>
        </w:rPr>
      </w:pPr>
      <w:r w:rsidRPr="00DE2F07">
        <w:rPr>
          <w:rFonts w:ascii="Verdana" w:hAnsi="Verdana"/>
          <w:color w:val="000000"/>
          <w:sz w:val="20"/>
        </w:rPr>
        <w:t>Миссис Булфинч нуждается в перемене обстановки и решила от нас уехать, а так как мне не хочется оставаться без нее, я тоже уезжаю. С меня довольно, я по горло сыт литературой и искусством.</w:t>
      </w:r>
    </w:p>
    <w:p w14:paraId="1D2137E1" w14:textId="77777777" w:rsidR="0013721D" w:rsidRPr="00DE2F07" w:rsidRDefault="0013721D" w:rsidP="00DE2F07">
      <w:pPr>
        <w:pStyle w:val="Cite"/>
        <w:widowControl/>
        <w:suppressAutoHyphens/>
        <w:ind w:left="0" w:right="0" w:firstLine="283"/>
        <w:rPr>
          <w:rFonts w:ascii="Verdana" w:hAnsi="Verdana"/>
          <w:color w:val="000000"/>
          <w:sz w:val="20"/>
        </w:rPr>
      </w:pPr>
      <w:r w:rsidRPr="00DE2F07">
        <w:rPr>
          <w:rFonts w:ascii="Verdana" w:hAnsi="Verdana"/>
          <w:color w:val="000000"/>
          <w:sz w:val="20"/>
        </w:rPr>
        <w:t>Миссис Булфинч не настаивает на законном браке, но, если ты со мной разведешься, она согласна выйти за меня замуж. Надеюсь, что новая кухарка сумеет тебе угодить. У нее отличные рекомендации. На всякий случай сообщаю, что мы с миссис Булфинч живем по адресу: Кеннингтон-роуд, 411, ЮВ.»</w:t>
      </w:r>
    </w:p>
    <w:p w14:paraId="1E6985D6" w14:textId="77777777" w:rsidR="0013721D" w:rsidRPr="00DE2F07" w:rsidRDefault="0013721D" w:rsidP="00DE2F07">
      <w:pPr>
        <w:pStyle w:val="CiteAuthor"/>
        <w:widowControl/>
        <w:suppressAutoHyphens/>
        <w:ind w:left="0" w:right="0" w:firstLine="283"/>
        <w:rPr>
          <w:rFonts w:ascii="Verdana" w:hAnsi="Verdana"/>
          <w:b w:val="0"/>
          <w:color w:val="000000"/>
          <w:sz w:val="20"/>
        </w:rPr>
      </w:pPr>
      <w:r w:rsidRPr="00DE2F07">
        <w:rPr>
          <w:rFonts w:ascii="Verdana" w:hAnsi="Verdana"/>
          <w:b w:val="0"/>
          <w:color w:val="000000"/>
          <w:sz w:val="20"/>
        </w:rPr>
        <w:t>Альберт</w:t>
      </w:r>
    </w:p>
    <w:p w14:paraId="51402713"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p>
    <w:p w14:paraId="58A8FE89"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Никто не прервал молчания. Мистер Симмонс стряхнул очки обратно на переносицу. Как ни привыкли они все при любых обстоятельствах находить тему для разговора, сейчас нужные слова просто не шли на язык. К такой женщине, как миссис Форрестер, не сунешься с утешениями, и к тому же каждый боялся какой-нибудь банальной фразой навлечь на себя насмешки остальных. Наконец Клиффорд Бойлстон решился.</w:t>
      </w:r>
    </w:p>
    <w:p w14:paraId="0938683F" w14:textId="6639C1C2"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Просто не знаешь, что и сказать,</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заметил он.</w:t>
      </w:r>
    </w:p>
    <w:p w14:paraId="1939AE34"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Опять наступило молчание, а потом заговорила Роза Уотерфорд.</w:t>
      </w:r>
    </w:p>
    <w:p w14:paraId="1343E6C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Какая эта миссис Булфинч с виду?</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спросила она.</w:t>
      </w:r>
    </w:p>
    <w:p w14:paraId="3D9A14FA"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Откуда мне знать?</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 досадой отвечала миссис Форрестер.</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никогда на нее не смотрела. Прислугу всегда нанимал Альберт. Ко мне Булфинч заходила только на минутку, чтобы я могла проверить общее впечатление.</w:t>
      </w:r>
    </w:p>
    <w:p w14:paraId="3F4DFCA0"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разве вы не видели ее каждое утро, когда отдавали распоряжения по хозяйству?</w:t>
      </w:r>
    </w:p>
    <w:p w14:paraId="3BDD0FF6"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Все распоряжения отдавал Альберт. Он сам на этом настоял, чтобы я могла без помех отдаваться своей работе. В нашей жизни всюду поспеть невозможно.</w:t>
      </w:r>
    </w:p>
    <w:p w14:paraId="719E883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И завтраки по субботам тоже заказывал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спросил Клиффорд Бойлстон.</w:t>
      </w:r>
    </w:p>
    <w:p w14:paraId="023124FE" w14:textId="69DC879C"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Конечно. Это входило в его компетенцию.</w:t>
      </w:r>
    </w:p>
    <w:p w14:paraId="029ED743"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Клиффорд Бойлстон чуть вздернул брови. Дурак, как он не догадался, что замечательные завтраки миссис Форрестер</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это работа Альберта! И, несомненно, заботами Альберта превосходное шабли всегда бывало остужено как раз в меру</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чтобы приятно холодило язык, не теряя при этом своего букета.</w:t>
      </w:r>
    </w:p>
    <w:p w14:paraId="6F449F0F"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Он знал толк в еде и в винах, этого у него не отнимешь.</w:t>
      </w:r>
    </w:p>
    <w:p w14:paraId="1AC1EB6B" w14:textId="3696EF05"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вам всегда говорила, что у него есть достоинства,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Форрестер, словно он в чем-то упрекал ее.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Вы все над ним смеялись. Вы не верили, когда я говорила, что он мне помогает жить.</w:t>
      </w:r>
    </w:p>
    <w:p w14:paraId="10E66D84"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Ответа не последовало, и снова наступило молчание</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тяжелое и зловещее. Вдруг мистер Симмонс бросил бомбу.</w:t>
      </w:r>
    </w:p>
    <w:p w14:paraId="3E2F6918" w14:textId="730415A0"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Вы должны вернуть его.</w:t>
      </w:r>
    </w:p>
    <w:p w14:paraId="6F966BA4"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От удивления миссис Форрестер, наверно, попятилась бы, если б не стояла, прислонившись спиной к камину.</w:t>
      </w:r>
    </w:p>
    <w:p w14:paraId="232DBF96"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Что вы говорите!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вскричала она.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пока жива, больше его не увижу. Простить его? Ни за что. Пусть хоть на коленях меня умоляет.</w:t>
      </w:r>
    </w:p>
    <w:p w14:paraId="7B571959" w14:textId="2D1BB22A"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13721D" w:rsidRPr="00DE2F07">
        <w:rPr>
          <w:rFonts w:ascii="Verdana" w:hAnsi="Verdana"/>
          <w:color w:val="000000"/>
          <w:sz w:val="20"/>
          <w:lang w:val="ru-RU"/>
        </w:rPr>
        <w:t>Я не говорил, чтобы вы его простили. Я сказал</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верните его.</w:t>
      </w:r>
    </w:p>
    <w:p w14:paraId="6F61B527"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Но миссис Форрестер не обратила внимания на эту неуместную поправку.</w:t>
      </w:r>
    </w:p>
    <w:p w14:paraId="281A7AD9" w14:textId="126F9A46"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все для него делала. Ну скажите, чем бы он был без меня? Я дала ему положение, о каком он не мог и мечтать.</w:t>
      </w:r>
    </w:p>
    <w:p w14:paraId="27DFF206"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Негодование миссис Форрестер было великолепно, однако на мистера Симмонса оно, как видно, не произвело впечатления.</w:t>
      </w:r>
    </w:p>
    <w:p w14:paraId="404A2384" w14:textId="55549EC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на что вы теперь будете жить?</w:t>
      </w:r>
    </w:p>
    <w:p w14:paraId="2C4CB034"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метнула на него взгляд, в котором никто не усмотрел бы дружелюбия.</w:t>
      </w:r>
    </w:p>
    <w:p w14:paraId="7213D3AA"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Бог меня не оставит,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отвечала она ледяным тоном.</w:t>
      </w:r>
    </w:p>
    <w:p w14:paraId="78AE98D3" w14:textId="7DAC1B90"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Сомневаюсь,</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возразил он.</w:t>
      </w:r>
    </w:p>
    <w:p w14:paraId="780F23D6"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пожала плечами. На лице ее изобразилось возмущение. Но мистер Симмонс уселся поудобнее на своем жестком стуле и закурил.</w:t>
      </w:r>
    </w:p>
    <w:p w14:paraId="284F36DF"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Вы знаете, что никто не восхищается вами больше моего,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он.</w:t>
      </w:r>
    </w:p>
    <w:p w14:paraId="6F32D9B6"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Больше, чем 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поправил его Клиффорд Бойлстон.</w:t>
      </w:r>
    </w:p>
    <w:p w14:paraId="193395B9"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Ну, и чем вы,</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согласился мистер Симмонс.</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Мы все считаем, что из живых писателей ни один с вами не сравнится. И стихи и проза у вас первый сорт. А что до стиля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всем известно, какой у вас стиль.</w:t>
      </w:r>
    </w:p>
    <w:p w14:paraId="43D85D5A" w14:textId="6B03920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Возвышенный, как у сэра Томаса Брауна, и прозрачный, как у кардинала Ньюмена,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Клиффорд Бойлстон.</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Хлесткий, как у Джона Драйдена, и точный, как у Джонатана Свифта.</w:t>
      </w:r>
    </w:p>
    <w:p w14:paraId="17BDFBF0"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Только по улыбке, на мгновение тронувшей уголки трагически сжатых губ миссис Форрестер, можно было понять, что она его слышала.</w:t>
      </w:r>
    </w:p>
    <w:p w14:paraId="324244E3"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И юмор у вас есть.</w:t>
      </w:r>
    </w:p>
    <w:p w14:paraId="2597DE0A"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Кто, кроме вас,</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вскричала мисс Уотерфорд,</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может вложить в точку с запятой столько остроумия, наблюдательности и сатирической силы!</w:t>
      </w:r>
    </w:p>
    <w:p w14:paraId="4D54A670"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Но при всем том спроса на вас нет,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невозмутимо продолжал мистер Симмонс.</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двадцать лет предлагаю ваш товар и прямо скажу</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на таких комиссионных не разживешься. Просто хочется иногда продвинуть хорошую книгу. Я всегда в вас верил и все надеялся, что рано или поздно публика на вас клюнет. Но если вы воображаете, что на такие писания, как ваши, можно прожить, так, уверяю вас, вы ошибаетесь.</w:t>
      </w:r>
    </w:p>
    <w:p w14:paraId="6AD4A5A3"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опоздала родиться,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Форрестер.</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Мне нужно было жить в восемнадцатом веке, когда богатый покровитель давал сто гиней в награду за посвящение.</w:t>
      </w:r>
    </w:p>
    <w:p w14:paraId="07615F62"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Как вы полагаете, торговать коринкой доходное дело?</w:t>
      </w:r>
    </w:p>
    <w:p w14:paraId="73533313"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О нет,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отвечала миссис Форрестер с легким вздохом.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Альберт говорил, что его годовой доход составляет примерно тысячу двести фунтов.</w:t>
      </w:r>
    </w:p>
    <w:p w14:paraId="3B8C028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Он, как видно, умеет делать дела. Но из такого дохода он едва ли сможет назначить вам особо щедрое содержание. Верьте моему слову, у вас есть только один выход</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вернуть его.</w:t>
      </w:r>
    </w:p>
    <w:p w14:paraId="3F611089"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Лучше я буду жить в мансарде. Неужели вы думаете, что я стерплю оскорбление, которое он нанес мне? Вы что же, хотите, чтобы я отбивала его у собственной кухарки? Не забывайте, для такой женщины, как я, главное не комфорт, а достоинство.</w:t>
      </w:r>
    </w:p>
    <w:p w14:paraId="5A789942" w14:textId="09C41BBC"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я как раз к этому и веду,</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сухо произнес мистер Симмонс.</w:t>
      </w:r>
    </w:p>
    <w:p w14:paraId="2092E449"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Он окинул взглядом присутствующих, и в эту минуту его странные, скошенные глаза больше, чем когда-либо, напоминали глаза рака.</w:t>
      </w:r>
    </w:p>
    <w:p w14:paraId="0CDC99AF" w14:textId="3E4C9871"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прекрасно знаю,</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продолжал он,</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что в литературном мире вы занимаете почетное, можно сказать, исключительное положение. Вы</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единственная в своем роде. Вы никогда не продавали своего таланта за презренный металл, высоко держите знамя чистого искусства. Вы хотите попасть в парламент. Сам я не бог весть какого мнения о политической деятельности, но признаю, что реклама это хорошая, и, если вас изберут, мы, вероятно, могли бы устроить вам лекционное турне по Америке. У вас есть идеалы, и вас, несомненно, уважают даже те, кто отроду не читал ваших книг. Но одного вы в вашем положении не можете себе позволить, а именно стать посмешищем.</w:t>
      </w:r>
    </w:p>
    <w:p w14:paraId="3BD021BF"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заметно вздрогнула.</w:t>
      </w:r>
    </w:p>
    <w:p w14:paraId="758F7A91"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Как я должна вас понять?</w:t>
      </w:r>
    </w:p>
    <w:p w14:paraId="6BA79126" w14:textId="1C5DF308"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13721D" w:rsidRPr="00DE2F07">
        <w:rPr>
          <w:rFonts w:ascii="Verdana" w:hAnsi="Verdana"/>
          <w:color w:val="000000"/>
          <w:sz w:val="20"/>
          <w:lang w:val="ru-RU"/>
        </w:rPr>
        <w:t>Про миссис Булфинч я ничего не знаю, очень может быть, что она вполне порядочная женщина, но факт остается фактом: жена человека, сбежавшего с кухаркой, вызывает смех. Другое дело танцовщица или титулованная леди,</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это, возможно, вам и не повредило бы, но кухарка вас доконает. Через неделю весь Лондон будет над вами потешаться, а для писателя и для политического деятеля это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верная смерть. Нет, вы должны заставить своего мужа вернуться, и притом как можно скорее, черт побери!</w:t>
      </w:r>
    </w:p>
    <w:p w14:paraId="6F2ED1FE"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Лицо миссис Форрестер вспыхнуло от гнева, но ответила она не сразу. В ушах у нее внезапно зазвучал безобразный, необъяснимый смех мисс Уоррен.</w:t>
      </w:r>
    </w:p>
    <w:p w14:paraId="22718672" w14:textId="723B01D2"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Мы все тут ваши друзья, на нашу скромность можете положиться.</w:t>
      </w:r>
    </w:p>
    <w:p w14:paraId="0F458145"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взглянула на своих друзей, и ей показалось, что в глазах Розы Уотерфорд уже мелькают злорадные искорки. Сморщенная рожица Оскара Чарлза кривилась в усмешке. Миссис Форрестер пожалела, что сгоряча посвятила их в свою тайну. Но мистер Симмонс хорошо знал литературный мир. Он спокойно оглядел всю компанию.</w:t>
      </w:r>
    </w:p>
    <w:p w14:paraId="2422872C"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Ведь вы глава и средоточие этого кружка. Ваш муж сбежал не только от вас, но и от них. Для них это тоже не весело. Альберт Форрестер всех вас оставил в дураках.</w:t>
      </w:r>
    </w:p>
    <w:p w14:paraId="2D305599"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Всех,</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подтвердил Клиффорд Бойлстон.</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Все мы одинаково влипли. Он прав, миссис Форрестер. Филателиста нужно вернуть.</w:t>
      </w:r>
    </w:p>
    <w:p w14:paraId="1E5C1061" w14:textId="3250971D"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rPr>
        <w:t>Et</w:t>
      </w:r>
      <w:r w:rsidR="0013721D" w:rsidRPr="00DE2F07">
        <w:rPr>
          <w:rFonts w:ascii="Verdana" w:hAnsi="Verdana"/>
          <w:color w:val="000000"/>
          <w:sz w:val="20"/>
          <w:lang w:val="ru-RU"/>
        </w:rPr>
        <w:t xml:space="preserve"> </w:t>
      </w:r>
      <w:r w:rsidR="0013721D" w:rsidRPr="00DE2F07">
        <w:rPr>
          <w:rFonts w:ascii="Verdana" w:hAnsi="Verdana"/>
          <w:color w:val="000000"/>
          <w:sz w:val="20"/>
        </w:rPr>
        <w:t>tu</w:t>
      </w:r>
      <w:r w:rsidR="0013721D" w:rsidRPr="00DE2F07">
        <w:rPr>
          <w:rFonts w:ascii="Verdana" w:hAnsi="Verdana"/>
          <w:color w:val="000000"/>
          <w:sz w:val="20"/>
          <w:lang w:val="ru-RU"/>
        </w:rPr>
        <w:t xml:space="preserve">, </w:t>
      </w:r>
      <w:r w:rsidR="0013721D" w:rsidRPr="00DE2F07">
        <w:rPr>
          <w:rFonts w:ascii="Verdana" w:hAnsi="Verdana"/>
          <w:color w:val="000000"/>
          <w:sz w:val="20"/>
        </w:rPr>
        <w:t>Brute</w:t>
      </w:r>
      <w:r w:rsidR="0013721D" w:rsidRPr="00DE2F07">
        <w:rPr>
          <w:rFonts w:ascii="Verdana" w:hAnsi="Verdana"/>
          <w:color w:val="000000"/>
          <w:sz w:val="20"/>
          <w:lang w:val="ru-RU"/>
        </w:rPr>
        <w:t>.</w:t>
      </w:r>
      <w:r w:rsidR="0013721D" w:rsidRPr="00DE2F07">
        <w:rPr>
          <w:rFonts w:ascii="Verdana" w:hAnsi="Verdana"/>
          <w:color w:val="000000"/>
          <w:sz w:val="20"/>
          <w:vertAlign w:val="superscript"/>
        </w:rPr>
        <w:footnoteReference w:id="4"/>
      </w:r>
    </w:p>
    <w:p w14:paraId="268AF8EE"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Мистер Симмонс не понимал по-латыни, а если бы и понимал, едва ли восклицание миссис Форрестер смутило бы его. Он откашлялся.</w:t>
      </w:r>
    </w:p>
    <w:p w14:paraId="3ED8D19A"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считаю так: пусть миссис Форрестер завтра побывает у него, благо адрес он оставил, и попросит его пересмотреть свое решение. Не знаю, что женщинам полагается говорить в таких случаях, но у миссис Форрестер есть и воображение и такт, уж она найдет, что сказать. Если мистер Форрестер будет ставить условия, пусть принимает их. Нужно идти на все.</w:t>
      </w:r>
    </w:p>
    <w:p w14:paraId="4698750C"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Если вы хорошо разыграете свои карты, вполне возможно, что вы завтра же привезете его с собой,</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Роза Уотерфорд беспечным тоном.</w:t>
      </w:r>
    </w:p>
    <w:p w14:paraId="39CE0505" w14:textId="61CF2F9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Ну как, миссис Форрестер, согласны?</w:t>
      </w:r>
    </w:p>
    <w:p w14:paraId="0E464EAD"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Отвернувшись от них, она минуты две, не меньше, глядела в пустой камин. Потом выпрямилась во весь рост и отвечала:</w:t>
      </w:r>
    </w:p>
    <w:p w14:paraId="4F53F8B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 ради себя, ради моего искусства. Я не допущу, чтобы кощунственный смех толпы запятнал все, в чем я вижу истину, красоту и добро.</w:t>
      </w:r>
    </w:p>
    <w:p w14:paraId="078303B6" w14:textId="637A5D86"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Правильно,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мистер Симмонс, вставая с места.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завтра забегу к вам по дороге домой и надеюсь, что к тому времени вы с мистером Форрестером уже будете ворковать здесь, как пара голубков.</w:t>
      </w:r>
    </w:p>
    <w:p w14:paraId="483222A7"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Он откланялся, и остальные, страшась оказаться наедине с миссис Форрестер и ее чувствами, последовали его примеру.</w:t>
      </w:r>
    </w:p>
    <w:p w14:paraId="466829B9" w14:textId="15B1199F"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На следующий день, часов около пяти, миссис Форрестер, очень представительная в черных шелках и бархатном токе, выплыла из своей квартиры и направилась к Мраморной Арке, чтобы доехать оттуда автобусом до вокзала Виктории. Мистер Симмонс объяснил ей по телефону, как добраться до Кеннингтон-роуд быстро и без больших затрат. На Далилу она была не похожа, да и не чувствовала себя ею. У вокзала Виктории она села в трамвай, который идет через Воксхоллский мост. За Темзой начинался район Лондона, более шумный, грязный и тесный, нежели те, к которым она привыкла, но, занятая своими мыслями, она даже не заметила этой перемены. По счастью, оказалось, что трамвай идет по самой Кеннингтон-роуд, и она попросила кондуктора остановить вагон за несколько домов от того, который был ей нужен. Когда трамвай, гремя, умчался дальше, а она осталась одна на оживленной улице, ее охватило странное чувство одиночества, как путника из восточной сказки, которого джинн принес в незнакомый город. Она шла медленно, глядя по сторонам, и, несмотря на борьбу, которую вели в ее объемистой груди негодование и робость, невольно думала о том, что перед нею</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 xml:space="preserve">материал для прелестного очерка. Низкие домики хранили что-то от ушедшего века, когда здесь </w:t>
      </w:r>
      <w:r w:rsidRPr="00DE2F07">
        <w:rPr>
          <w:rFonts w:ascii="Verdana" w:hAnsi="Verdana"/>
          <w:color w:val="000000"/>
          <w:sz w:val="20"/>
          <w:lang w:val="ru-RU"/>
        </w:rPr>
        <w:lastRenderedPageBreak/>
        <w:t>была еще почти деревня, и миссис Альберт Форрестер отметила про себя, что нужно будет выяснить, какие литературные события и лица связаны с Кеннингтон-роуд.</w:t>
      </w:r>
    </w:p>
    <w:p w14:paraId="25157BDF" w14:textId="52B59885"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Дом №</w:t>
      </w:r>
      <w:r w:rsidRPr="00DE2F07">
        <w:rPr>
          <w:rFonts w:ascii="Verdana" w:hAnsi="Verdana"/>
          <w:color w:val="000000"/>
          <w:sz w:val="20"/>
        </w:rPr>
        <w:t> </w:t>
      </w:r>
      <w:r w:rsidRPr="00DE2F07">
        <w:rPr>
          <w:rFonts w:ascii="Verdana" w:hAnsi="Verdana"/>
          <w:color w:val="000000"/>
          <w:sz w:val="20"/>
          <w:lang w:val="ru-RU"/>
        </w:rPr>
        <w:t>411 стоял в ряду других, таких же обшарпанных домов, немного отступя от мостовой; перед ним была узкая полоска чахлой травы, мощеная дорожка вела к деревянному крыльцу, давно не крашенному. Крыльцо это да еще жидкий плющ, которым был увит фасад дома, придавали ему фальшиво деревенский вид,</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это было странно и даже неприятно здесь, среди шума и грохота уличного движения. Было в этом доме что-то двусмысленное, наводившее на мысль, что здесь обитают женщины, чья жизнь, прожитая в грехе, незаслуженно увенчалась наградой.</w:t>
      </w:r>
    </w:p>
    <w:p w14:paraId="327CC912"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Дверь отворила худенькая девочка лет пятнадцати, длинноногая и растрепанная.</w:t>
      </w:r>
    </w:p>
    <w:p w14:paraId="3A6761D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Вы не скажете, здесь живет миссис Булфинч?</w:t>
      </w:r>
    </w:p>
    <w:p w14:paraId="7F79EE2C" w14:textId="2B2228D6"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 в тот звонок позвонили. Это наверху.</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Девочка указала на лестницу и пронзительно крикнула: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Миссис Булфинч, к вам пришли! Миссис Булфинч!</w:t>
      </w:r>
    </w:p>
    <w:p w14:paraId="12AD0CEF"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стала подниматься по грязной лестнице, покрытой рваной дорожкой. Она шла медленно, чтобы не запыхаться. На втором этаже кто-то отворил дверь, и она узнала свою кухарку.</w:t>
      </w:r>
    </w:p>
    <w:p w14:paraId="06EC3C7F" w14:textId="13D5E3F9"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Добрый вечер,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 достоинством произнесла миссис Форрестер.</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Мне нужно повидать вашего хозяина.</w:t>
      </w:r>
    </w:p>
    <w:p w14:paraId="4547C6F9"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Булфинч помедлила долю секунды, потом распахнула дверь настежь.</w:t>
      </w:r>
    </w:p>
    <w:p w14:paraId="476B0140" w14:textId="6DA91F0A"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Входите, мэм.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Она оглянулась через плечо.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Альберт, это миссис Форрестер к тебе.</w:t>
      </w:r>
    </w:p>
    <w:p w14:paraId="27FDF6B5"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быстро шагнула мимо нее. У огня в сильно потертом кожаном кресле сидел Альберт в домашних туфлях и без пиджака. Он читал вечернюю газету и курил сигару. При виде миссис Форрестер он встал. Миссис Булфинч вернулась в комнату следом за гостьей и затворила дверь.</w:t>
      </w:r>
    </w:p>
    <w:p w14:paraId="545AC8F1"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Как поживаешь, дорогая?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бодро сказал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Надеюсь, ты в добром здоровье?</w:t>
      </w:r>
    </w:p>
    <w:p w14:paraId="2E8C2CF6" w14:textId="39DBB592"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Ты бы надел пиджак,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А то миссис Форрестер бог знает что о тебе подумает.</w:t>
      </w:r>
    </w:p>
    <w:p w14:paraId="48F7F607"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Она сняла пиджак с гвоздя и подала ему, а потом уверенной рукою женщины, для которой мужская одежда не таит секретов, обдернула на нем жилет, чтобы не наезжал на воротничок.</w:t>
      </w:r>
    </w:p>
    <w:p w14:paraId="26F150F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получила твое письмо,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Форрестер.</w:t>
      </w:r>
    </w:p>
    <w:p w14:paraId="542066A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так и думал, ведь иначе ты не знала бы моего адреса.</w:t>
      </w:r>
    </w:p>
    <w:p w14:paraId="0E606BB2" w14:textId="7A0FCC9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Присаживайтесь, мэм,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 и, ловко смахнув пыль с одного из шести одинаковых стульев, обитых вишневым плюшем, выдвинула его вперед.</w:t>
      </w:r>
    </w:p>
    <w:p w14:paraId="75E3CF04"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С легким поклоном миссис Форрестер села.</w:t>
      </w:r>
    </w:p>
    <w:p w14:paraId="1CB52C60" w14:textId="3F89CCE1"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бы хотела поговорить с тобой наедине, Альберт.</w:t>
      </w:r>
    </w:p>
    <w:p w14:paraId="394F4232"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Глаза его лукаво блеснули.</w:t>
      </w:r>
    </w:p>
    <w:p w14:paraId="0ADE43FF"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Все, что ты можешь сказать, касается миссис Булфинч в той же мере, как и меня, поэтому лучше, я думаю, разговаривать при ней.</w:t>
      </w:r>
    </w:p>
    <w:p w14:paraId="370631F4" w14:textId="0BE34AEE"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Как хочешь.</w:t>
      </w:r>
    </w:p>
    <w:p w14:paraId="06004553"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Булфинч пододвинула себе стул и села. До сих пор миссис Форрестер видела ее только в ситцевом платье и большом фартуке. Сейчас на ней была белая шелковая блузка с мережкой, черная юбка и лакированные туфли на высоких каблуках и с серебряными пряжками. Это была женщина лет сорока пяти, рыжеватая, румяная, не то чтобы красивая, но цветущая и приятной наружности. Она напомнила миссис Форрестер пышнотелую служанку с жизнерадостной картины какого-то старого голландского мастера.</w:t>
      </w:r>
    </w:p>
    <w:p w14:paraId="26BE5C85" w14:textId="537033BA"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Ну-с, дорогая, так что же ты хотела мне сказать?</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спросил Альберт.</w:t>
      </w:r>
    </w:p>
    <w:p w14:paraId="6D9AC598"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подарила его одной из своих самых приветливых улыбок. Ее большие черные глаза глядели снисходительно и благодушно.</w:t>
      </w:r>
    </w:p>
    <w:p w14:paraId="4485C72E"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Ты, конечно, понимаешь, Альберт, как все это глупо. Мне кажется, ты не в своем уме.</w:t>
      </w:r>
    </w:p>
    <w:p w14:paraId="3AA1F01B"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Вот как, дорогая? Это интересно.</w:t>
      </w:r>
    </w:p>
    <w:p w14:paraId="42DF81E3"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не сержусь на тебя, мне просто смешно, но всякая шутка хороша до известного предела. А сейчас мы с тобою поедем домой.</w:t>
      </w:r>
    </w:p>
    <w:p w14:paraId="094723F4"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Разве я не ясно выразился в своем письме?</w:t>
      </w:r>
    </w:p>
    <w:p w14:paraId="665FAC86"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13721D" w:rsidRPr="00DE2F07">
        <w:rPr>
          <w:rFonts w:ascii="Verdana" w:hAnsi="Verdana"/>
          <w:color w:val="000000"/>
          <w:sz w:val="20"/>
          <w:lang w:val="ru-RU"/>
        </w:rPr>
        <w:t>Совершенно ясно. Я ни о чем тебя не спрашиваю и не собираюсь ни в чем упрекать. Будем считать это недоразумением и на том покончим.</w:t>
      </w:r>
    </w:p>
    <w:p w14:paraId="64E74ED0"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Ничто не заставит меня вернуться к тебе, моя дорогая,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Альберт, впрочем вполне дружелюбно.</w:t>
      </w:r>
    </w:p>
    <w:p w14:paraId="2D903EA4"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Ты шутишь?</w:t>
      </w:r>
    </w:p>
    <w:p w14:paraId="5E04344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Нисколько.</w:t>
      </w:r>
    </w:p>
    <w:p w14:paraId="467C9A5A" w14:textId="62566F58"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Ты любишь эту женщину?</w:t>
      </w:r>
    </w:p>
    <w:p w14:paraId="353A3AD3" w14:textId="77777777"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все еще улыбалась приветливой, немного деревянной улыбкой. Она твердо решила относиться ко всему происходящему легко. Наделенная тонким чувством пропорций, она, конечно, понимала комизм этой сцены.</w:t>
      </w:r>
    </w:p>
    <w:p w14:paraId="27EF8110"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Альберт взглянул на миссис Булфинч, и по его морщинистому лицу тоже поползла улыбка.</w:t>
      </w:r>
    </w:p>
    <w:p w14:paraId="163D23D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Мы хорошо спелись, верно, старушка?</w:t>
      </w:r>
    </w:p>
    <w:p w14:paraId="4259592B" w14:textId="42958D55"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Неплохо,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p>
    <w:p w14:paraId="22792050"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подняла брови; ни разу за всю их супружескую жизнь муж не назвал ее «старушкой», да она и не одобрила бы этого.</w:t>
      </w:r>
    </w:p>
    <w:p w14:paraId="66AF8A9B"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Если Булфинч хоть сколько-нибудь уважает тебя, она должна понимать, что это невозможно. После той жизни, которую ты вел, того общества, в котором ты вращался, едва ли она может надеяться, что ты будешь счастлив с нею в каких-то меблированных комнатах.</w:t>
      </w:r>
    </w:p>
    <w:p w14:paraId="6F7B006E"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Это не меблированные комнаты, мэм,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Вся мебель моя собственная. Я оставляю за собой эту квартиру, даже когда нахожусь в услужении, чтоб было куда вернуться. Такой уж у меня характер самостоятельный, всегда любила иметь свой угол.</w:t>
      </w:r>
    </w:p>
    <w:p w14:paraId="4168AA96" w14:textId="5CCC6D67"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И очень уютный угол,</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Альберт.</w:t>
      </w:r>
    </w:p>
    <w:p w14:paraId="46A8E78F"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огляделась. На плите, установленной в камине, шумел чайник, на каминной полке стояли черные мраморные часы между двух черных мраморных подсвечников. Большой стол, накрытый красной скатертью, комод, швейная машина. На стенах</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фотографии и картинки из воскресных приложений. За красной плющевой портьерой была вторая дверь, и миссис Форрестер, посвятившая немало свободных часов занятиям архитектурой, поняла, что, принимая во внимание размеры дома, за этой дверью может находиться только одно: единственная в квартире спальня. Таким образом, в характере отношений, связывающих миссис Булфинч и Альберта, можно было не сомневаться.</w:t>
      </w:r>
    </w:p>
    <w:p w14:paraId="433760F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Разве ты не был счастлив со мною,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спросила миссис Форрестер уже менее легким тоном.</w:t>
      </w:r>
    </w:p>
    <w:p w14:paraId="236180FC"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Дорогая моя, мы были женаты тридцать пять лет. Это долгий срок. Слишком долгий. Ты по-своему неплохая женщина. Но мне ты не подходишь. Ты живешь литературой и искусством, а я нет.</w:t>
      </w:r>
    </w:p>
    <w:p w14:paraId="12F785D0"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всегда старалась вовлекать тебя в круг моих интересов. Всегда заботилась о том, чтобы, несмотря на мои успехи, ты не оставался в тени. Ты не можешь утверждать, что я тобой пренебрегала.</w:t>
      </w:r>
    </w:p>
    <w:p w14:paraId="6EFBB5C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Ты замечательная писательница, я этого не отрицаю, но скажу откровенно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мне твои книги не нравятся.</w:t>
      </w:r>
    </w:p>
    <w:p w14:paraId="77DB9CA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Извини меня, но это только свидетельствует о недостатке вкуса. Все лучшие критики признают силу и обаяние моего таланта.</w:t>
      </w:r>
    </w:p>
    <w:p w14:paraId="6F762ABC"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И друзья твои мне не нравятся. Позволь открыть тебе один секрет. На твоих вечерах меня иногда так и подмывало раздеться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посмотреть, что из этого выйдет.</w:t>
      </w:r>
    </w:p>
    <w:p w14:paraId="2771EBBF"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Ничего особенного не вышло бы,</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Форрестер, слегка нахмурившись.</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бы послала за доктором, вот и все.</w:t>
      </w:r>
    </w:p>
    <w:p w14:paraId="6A480B37" w14:textId="586DD47A"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И фигура у тебя для этого не подходящая,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p>
    <w:p w14:paraId="483B75E1"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помнила намек Симмонса, чтобы она, если нужно будет, не стеснялась пустить в ход свои женские чары, лишь бы вернуть провинившегося супруга под семейный кров; но она понятия не имела, как это делается. Вероятно, подумалось ей, это было бы легче, будь она в вечернем туалете.</w:t>
      </w:r>
    </w:p>
    <w:p w14:paraId="734AA960"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Но, Альберт, ведь я тридцать пять лет была тебе верна, ни разу даже не взглянула на другого мужчину. Я к тебе привыкла. Не знаю, как я буду без тебя.</w:t>
      </w:r>
    </w:p>
    <w:p w14:paraId="470B4D58" w14:textId="1250BE31"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13721D" w:rsidRPr="00DE2F07">
        <w:rPr>
          <w:rFonts w:ascii="Verdana" w:hAnsi="Verdana"/>
          <w:color w:val="000000"/>
          <w:sz w:val="20"/>
          <w:lang w:val="ru-RU"/>
        </w:rPr>
        <w:t>Я все меню оставила новой кухарке, мэм,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Вы только говорите ей, сколько гостей будет к завтраку, она все сделает, как надо. Готовит она отлично, а уж на пирожное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так у нее особенно легкая рука.</w:t>
      </w:r>
    </w:p>
    <w:p w14:paraId="2998AEE2"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У миссис Форрестер стала ускользать почва из-под ног. После замечания миссис Булфинч, подсказанного, несомненно, самыми добрыми намерениями, трудно было вести разговор в таком плане, чтобы высокие чувства не казались фальшивыми.</w:t>
      </w:r>
    </w:p>
    <w:p w14:paraId="6892373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Боюсь, дорогая, что ты попусту тратишь время,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Решение мое бесповоротно. Я уже не молод, мне требуется забота. Тебя я, разумеется, по мере сил обеспечу. Коринна советует мне удалиться от дел.</w:t>
      </w:r>
    </w:p>
    <w:p w14:paraId="51C6A89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Кто такая Коринна?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спросила миссис Форрестер в крайнем изумлении.</w:t>
      </w:r>
    </w:p>
    <w:p w14:paraId="725C655E"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Это 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У меня мать была наполовину француженка.</w:t>
      </w:r>
    </w:p>
    <w:p w14:paraId="1D9CD29A"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Этим многое объясняется,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заметила миссис Форрестер, поджав губы: при всем своем восхищении литературой наших соседей, она знала, что нравственность их оставляет желать лучшего.</w:t>
      </w:r>
    </w:p>
    <w:p w14:paraId="2220480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ему говорю, что довольно, мол, ему работать, пора и отдохнуть. У меня есть домик в Клектоне. Местность там здоровая, у самого моря, воздух замечательный. Мы там отлично проживем. Там не скучно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то на пляж сходишь, то на пристань. И люди хорошие. Никто тебя не трогает, если сам никого не трогаешь.</w:t>
      </w:r>
    </w:p>
    <w:p w14:paraId="72393AAB"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сегодня говорил со своими компаньонами, они согласны выкупить мою долю. Кое-что я на этом потеряю. После всех формальностей у меня останется девятьсот фунтов годовых. Нас трое, значит, на каждого придется по триста фунтов в год.</w:t>
      </w:r>
    </w:p>
    <w:p w14:paraId="46C7553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Разве я могу на это прожить?</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вскричала миссис Форрестер.</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должна думать о своем положении.</w:t>
      </w:r>
    </w:p>
    <w:p w14:paraId="69BF9F35" w14:textId="681D0FBF"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Ты мастерски владеешь пером, дорогая.</w:t>
      </w:r>
    </w:p>
    <w:p w14:paraId="071F864E"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раздраженно повела плечами.</w:t>
      </w:r>
    </w:p>
    <w:p w14:paraId="2AE16602" w14:textId="5F7005BF"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Ты прекрасно знаешь, что мои книги не приносят мне ничего, кроме славы. Издатели всегда говорят, что печатают их в убыток, но все же печатают, потому что это повышает их престиж.</w:t>
      </w:r>
    </w:p>
    <w:p w14:paraId="01E080CB"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И тут-то миссис Булфинч осенила мысль, имевшая столь грандиозные последствия.</w:t>
      </w:r>
    </w:p>
    <w:p w14:paraId="684135A2"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почему бы вам не написать детективный роман, такой, чтобы дух захватывало?</w:t>
      </w:r>
    </w:p>
    <w:p w14:paraId="05F5210A"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Чего?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воскликнула миссис Форрестер, впервые в жизни забыв о грамматике.</w:t>
      </w:r>
    </w:p>
    <w:p w14:paraId="100CE1C1"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это не плохая идея,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Совсем не плохая.</w:t>
      </w:r>
    </w:p>
    <w:p w14:paraId="76C90BD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Критики разорвут меня в клочки.</w:t>
      </w:r>
    </w:p>
    <w:p w14:paraId="64B9BEA2"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 думаю. Дай только снобам возможность спуститься с небес на землю, не уронив своего достоинства, и они из благодарности не знаю что сделают.</w:t>
      </w:r>
    </w:p>
    <w:p w14:paraId="0832AFC3"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«Благодарю, Бернардо, за услугу»,</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задумчиво проговорила миссис Форрестер.</w:t>
      </w:r>
    </w:p>
    <w:p w14:paraId="57F53DD9"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Дорогая моя, критики будут в восторге. А так как книга твоя будет написана великолепным языком, то они не побоятся назвать ее шедевром.</w:t>
      </w:r>
    </w:p>
    <w:p w14:paraId="2C7E94D3"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Но это чистейший абсурд. Такие вещи чужды моему таланту. Я все равно не сумею угодить широким массам.</w:t>
      </w:r>
    </w:p>
    <w:p w14:paraId="039F09B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Почему? Широкие массы любят читать хорошие книжки, но они не любят скучать. Имя твое знают все, но читать тебя не читают, потому что это скучно. Дело в том, дорогая, что ты невыносимо скучна.</w:t>
      </w:r>
    </w:p>
    <w:p w14:paraId="1F988CD4"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 понимаю, как ты можешь это говорить,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возразила миссис Форрестер, ничуть не обидевшись (экватор тоже, вероятно, не обиделся бы, если бы его назвали холодным).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Все признают, что у меня восхитительное чувство юмора и что никто не может добиться такого комического эффекта с помощью точки с запятой.</w:t>
      </w:r>
    </w:p>
    <w:p w14:paraId="4E6ECB79"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Если ты сумеешь дать широким массам захватывающий роман и в то же время внушить им, что они пополняют свое образование, ты станешь богатой женщиной.</w:t>
      </w:r>
    </w:p>
    <w:p w14:paraId="1102302B"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в жизни не читала детективных романов,</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Форрестер.</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слышала про какого-то мистера Барнса из Нью-Йорка, он, говорят, написал книгу под названием «Тайна кэба». Но я ее не читала.</w:t>
      </w:r>
    </w:p>
    <w:p w14:paraId="5F6F571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Тут, конечно, требуется особое умение,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Главное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 xml:space="preserve">не забывать, что про любовь писать не нужно, в детективном романе это </w:t>
      </w:r>
      <w:r w:rsidR="0013721D" w:rsidRPr="00DE2F07">
        <w:rPr>
          <w:rFonts w:ascii="Verdana" w:hAnsi="Verdana"/>
          <w:color w:val="000000"/>
          <w:sz w:val="20"/>
          <w:lang w:val="ru-RU"/>
        </w:rPr>
        <w:lastRenderedPageBreak/>
        <w:t>ни к чему, там нужно, чтоб было убийство, сыщики и чтобы до последней страницы нельзя было угадать, кто преступник.</w:t>
      </w:r>
    </w:p>
    <w:p w14:paraId="00FCA6FC"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Но нельзя и водить читателей за нос,</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добавил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Меня всегда злит, когда подозрение падает на секретаря или на герцогиню, а потом оказывается, что убил младший лакей, который за все время только и сделал, что доложил: «Коляска подана». Запутывай читателя как можно больше, но не заставляй его чувствовать себя дураком.</w:t>
      </w:r>
    </w:p>
    <w:p w14:paraId="4D422460"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Обожаю детективные романы,</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Как прочтешь, что на полу в библиотеке лежит знатная леди в вечернем платье, вся в бриллиантах, и в сердце у нее воткнут кинжал,</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просто вся дрожишь от радости.</w:t>
      </w:r>
    </w:p>
    <w:p w14:paraId="3C6DECD0"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Кому что,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например, больше люблю, когда в Хайд-парке находят труп почтенного адвоката с бакенбардами, золотой цепочкой от часов и добрым выражением лица.</w:t>
      </w:r>
    </w:p>
    <w:p w14:paraId="643AB663"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И с перерезанным горлом?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живо спросила миссис Булфинч.</w:t>
      </w:r>
    </w:p>
    <w:p w14:paraId="5A2573C6"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Нет, убитого ножом в спину. Есть особая прелесть в том, чтобы убитый был пожилой джентльмен с безупречной репутацией. Всякому приятно думать, что за самой казалось бы почтенной внешностью скрывается что-то загадочное.</w:t>
      </w:r>
    </w:p>
    <w:p w14:paraId="16AC4A4C"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тебя понимаю,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Ему была вверена роковая тайна.</w:t>
      </w:r>
    </w:p>
    <w:p w14:paraId="16CBCCC9"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Мы можем дать тебе кучу полезных советов, дорогая,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Альберт, ласково улыбаясь миссис Форрестер.</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прочел сотни детективных романов.</w:t>
      </w:r>
    </w:p>
    <w:p w14:paraId="45C212AE"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Ты?!</w:t>
      </w:r>
    </w:p>
    <w:p w14:paraId="33CBAF6B"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С этого и началась наша дружба с Коринной. Я их прочитывал, а потом передавал ей.</w:t>
      </w:r>
    </w:p>
    <w:p w14:paraId="237E11C9" w14:textId="28157124"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Сколько раз я, бывало, услышу, как он выключает свет, а на улице уже утро, всегда улыбнусь про себя и подумаю: ну вот, дочитал наконец, теперь можно ему и соснуть.</w:t>
      </w:r>
    </w:p>
    <w:p w14:paraId="40981B71"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встала и расправила плечи.</w:t>
      </w:r>
    </w:p>
    <w:p w14:paraId="3301A534"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Теперь я вижу, какая пропасть нас разделяет,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она чуть дрогнувшим контральто.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Тридцать лет тебя окружало все, что есть лучшего в английской литературе, а ты сотнями читал детективные романы.</w:t>
      </w:r>
    </w:p>
    <w:p w14:paraId="66FE9A3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Да, не одну сотню прочел,</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подтвердил Альберт с довольной улыбкой.</w:t>
      </w:r>
    </w:p>
    <w:p w14:paraId="46B6584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пришла сюда, готовая на любые разумные уступки, лишь бы ты вернулся домой, но теперь я этого больше не хочу. Ты доказал, что у нас нет и не было ничего общего. Мы живем на разных планетах.</w:t>
      </w:r>
    </w:p>
    <w:p w14:paraId="01E6F7CE"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Хорошо, дорогая. Я подчиняюсь твоему решению. А о детективном романе ты подумай.</w:t>
      </w:r>
    </w:p>
    <w:p w14:paraId="426F59B2"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«Теперь я в путь пускаюсь, в далекий Иннисфри»,</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прошептала миссис Форрестер.</w:t>
      </w:r>
    </w:p>
    <w:p w14:paraId="793EA868" w14:textId="44D0D06A"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провожу вас до парадного,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сказала миссис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Там дорожка рваная, недолго и споткнуться.</w:t>
      </w:r>
    </w:p>
    <w:p w14:paraId="1968EA58"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С большим достоинством, однако же внимательно глядя под ноги, миссис Форрестер спустилась по лестнице и, когда миссис Булфинч, отперев дверь, предложила ей позвать такси, покачала головой.</w:t>
      </w:r>
    </w:p>
    <w:p w14:paraId="0B79394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поеду трамваем.</w:t>
      </w:r>
    </w:p>
    <w:p w14:paraId="373C56C8" w14:textId="449730FC"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насчет мистера Форрестера не беспокойтесь, мэм,</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дружелюбно сказала миссис Булфинч,</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о нем буду хорошо заботиться. Я вон за мистером Булфинчем три года ходила, когда он в последний раз захворал, не хуже сиделки. А мистер Форрестер, он для своих лет вон какой крепкий и бодрый. Ну и занятие у него, конечно, будет. Хуже нет, когда мужчине нечем заняться. Он будет собирать марки.</w:t>
      </w:r>
    </w:p>
    <w:p w14:paraId="20D9FCB7" w14:textId="73C61411" w:rsidR="0013721D" w:rsidRP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вздрогнула от неожиданности. Но тут показался трамвай, и она, как свойственно женщинам (даже великим), с риском для жизни бросилась на середину улицы и отчаянно замахала рукой. Трамвай остановился, она села. Она не могла представить себе, что скажет мистеру Симмонсу. Ведь он ждет ее. И Клиффорд Бойлстон, наверно, явился. Все они явились, и ей придется сказать им, что она потерпела позорное фиаско. В эту минуту кучка ее преданных почитателей не вызывала у нее особенно теплых чувств. Сообразив, что уже поздно, она подняла глаза на пассажира напротив, чтобы убедиться, прилично ли будет спросить у него, который час,</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 xml:space="preserve">и вздрогнула: перед ней сидел пожилой человек самой почтенной </w:t>
      </w:r>
      <w:r w:rsidRPr="00DE2F07">
        <w:rPr>
          <w:rFonts w:ascii="Verdana" w:hAnsi="Verdana"/>
          <w:color w:val="000000"/>
          <w:sz w:val="20"/>
          <w:lang w:val="ru-RU"/>
        </w:rPr>
        <w:lastRenderedPageBreak/>
        <w:t>наружности, с бакенбардами, с добрым выражением лица и с золотой цепочкой. Тот самый, который, как сказал Альберт, был найден убитым в Хайд-парке, и он, конечно же, адвокат. Совпадение было поразительное,</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в самом деле, точно перст судьбы поманил ее. На нем был цилиндр, черная визитка и серые брюки в полоску, он был крепкого сложения, немного располневший, а рядом с ним стоял небольшой чемоданчик. Когда они миновали Воксхоллский мост, он попросил кондуктора остановить вагон, и она видела, как он свернул в узкий мрачный переулок. Зачем? Если бы знать! Она так ушла в свои мысли, что, доехав до вокзала Виктории, не сдвинулась с места, пока кондуктор не напомнил ей довольно бесцеремонно, что надо выходить. Детективные рассказы писал Эдгар Аллан По. Она села в автобус и ехала, по-прежнему погруженная в задумчивость, но у первых ворот Хайд-парка вдруг решила, что пойдет дальше пешком. Она больше не могла сидеть на месте. Войдя в парк, она медленно пошла по дорожке, глядя перед собой взглядом, одновременно пристальным и рассеянным. Да, Эдгар Аллан По; этого никто не станет отрицать. В конце концов, ведь именно он изобрел этот жанр, а всем известно, какое влияние он имел на парнасцев. Или на символистов? Впрочем, это неважно. Бодлер и прочие. У статуи Ахиллеса миссис Форрестер остановилась и с минуту глядела на нее, подняв брови.</w:t>
      </w:r>
    </w:p>
    <w:p w14:paraId="47BDCE79"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Наконец она добралась до своей квартиры и, отворив дверь, увидела в передней несколько шляп. Все явились! Она вошла в гостиную.</w:t>
      </w:r>
    </w:p>
    <w:p w14:paraId="305D1074" w14:textId="57A6E461"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Наконец-то!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вскричала Роза Уотерфорд.</w:t>
      </w:r>
    </w:p>
    <w:p w14:paraId="281D76EF"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Миссис Форрестер энергично пожала протянувшиеся к ней руки. Да, все здесь</w:t>
      </w:r>
      <w:r w:rsidR="00DE2F07">
        <w:rPr>
          <w:rFonts w:ascii="Verdana" w:hAnsi="Verdana"/>
          <w:color w:val="000000"/>
          <w:sz w:val="20"/>
        </w:rPr>
        <w:t> </w:t>
      </w:r>
      <w:r w:rsidR="00DE2F07" w:rsidRPr="00DE2F07">
        <w:rPr>
          <w:rFonts w:ascii="Verdana" w:hAnsi="Verdana"/>
          <w:color w:val="000000"/>
          <w:sz w:val="20"/>
          <w:lang w:val="ru-RU"/>
        </w:rPr>
        <w:t xml:space="preserve">— </w:t>
      </w:r>
      <w:r w:rsidRPr="00DE2F07">
        <w:rPr>
          <w:rFonts w:ascii="Verdana" w:hAnsi="Verdana"/>
          <w:color w:val="000000"/>
          <w:sz w:val="20"/>
          <w:lang w:val="ru-RU"/>
        </w:rPr>
        <w:t>мистер Симмонс, Клиффорд Бойлстон, и Гарри Окленд, и Оскар Чарлз.</w:t>
      </w:r>
    </w:p>
    <w:p w14:paraId="0C96CFAA"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Бедные вы мои, вам не дали чаю?</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воскликнула она непринужденно и весело.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Я понятия не имею, который час, но я, наверно, ужасно запоздала.</w:t>
      </w:r>
    </w:p>
    <w:p w14:paraId="6970475D"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Ну что?</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спросили все.</w:t>
      </w:r>
    </w:p>
    <w:p w14:paraId="4E55D654"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Дорогие мои, я должна вам сообщить поразительную новость. На меня снизошло вдохновение. Зачем отдавать все козыри противнику?</w:t>
      </w:r>
    </w:p>
    <w:p w14:paraId="7386CF03" w14:textId="4E0C4595"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О чем вы?..</w:t>
      </w:r>
    </w:p>
    <w:p w14:paraId="01C75B6F"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Она сделала паузу, чтобы эффект получился сильнее, а потом выпалила без всяких предисловий:</w:t>
      </w:r>
    </w:p>
    <w:p w14:paraId="1A0EC48D" w14:textId="580B5A3C"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буду писать детективный роман.</w:t>
      </w:r>
    </w:p>
    <w:p w14:paraId="595CCF40"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Они смотрели на нее, раскрыв рот. Она подняла руку в знак того, чтобы ее не прерывали, но никто и не собирался ее прерывать.</w:t>
      </w:r>
    </w:p>
    <w:p w14:paraId="6276273B"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Я подниму детективный роман до уровня высокого искусства. Эта идея явилась у меня внезапно в Хайд-парке. История с убийством, а разгадку я дам на самой последней странице. Я напишу ее безукоризненным языком, но поскольку мне уже приходило в голову, что я, пожалуй, исчерпала ресурсы точки с запятой, теперь я начну обыгрывать двоеточие. Никто еще не исследовал его потенциальных возможностей. Юмор и тайна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вот к чему я стремлюсь. Называться книга будет «Статуя Ахиллеса».</w:t>
      </w:r>
    </w:p>
    <w:p w14:paraId="773EFF46"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Какое заглавие!</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воскликнул мистер Симмонс, первым приходя в себя.</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Да мне только этого заглавия и вашего имени хватит для договора с журналами.</w:t>
      </w:r>
    </w:p>
    <w:p w14:paraId="7A65F831"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 что же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спросил Клиффорд Бойлстон.</w:t>
      </w:r>
    </w:p>
    <w:p w14:paraId="1DEEEC76" w14:textId="34EF745A" w:rsidR="0013721D"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отозвалась миссис Форрестер.</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Альберт?</w:t>
      </w:r>
    </w:p>
    <w:p w14:paraId="3D3A1830" w14:textId="77777777" w:rsidR="00DE2F07" w:rsidRDefault="0013721D" w:rsidP="00DE2F07">
      <w:pPr>
        <w:suppressAutoHyphens/>
        <w:spacing w:after="0" w:line="240" w:lineRule="auto"/>
        <w:ind w:firstLine="283"/>
        <w:jc w:val="both"/>
        <w:rPr>
          <w:rFonts w:ascii="Verdana" w:hAnsi="Verdana"/>
          <w:color w:val="000000"/>
          <w:sz w:val="20"/>
          <w:lang w:val="ru-RU"/>
        </w:rPr>
      </w:pPr>
      <w:r w:rsidRPr="00DE2F07">
        <w:rPr>
          <w:rFonts w:ascii="Verdana" w:hAnsi="Verdana"/>
          <w:color w:val="000000"/>
          <w:sz w:val="20"/>
          <w:lang w:val="ru-RU"/>
        </w:rPr>
        <w:t>Она посмотрела на Клиффорда Бойлстона так, словно не могла взять в толк, о чем он говорит. Потом негромко вскрикнула, будто вдруг что-то вспомнив.</w:t>
      </w:r>
    </w:p>
    <w:p w14:paraId="04C16207"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Альберт! Я же знала, что у меня было какое-то дело. Но когда я шла через Хайд-парк, меня осенила эта мысль и все остальное вылетело из головы. Какой я вам, наверно, кажусь дурой!</w:t>
      </w:r>
    </w:p>
    <w:p w14:paraId="252E6AA8"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Так вы не видели Альберта?</w:t>
      </w:r>
    </w:p>
    <w:p w14:paraId="62A7CC36" w14:textId="77777777" w:rsid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Боже мой, я о нем и думать забыла.</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Она беспечно рассмеялась.</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Пусть остается со своей кухаркой. Теперь мне не до Альберта. Альберт</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это из эпохи точки с запятой. Я буду писать детективный роман.</w:t>
      </w:r>
    </w:p>
    <w:p w14:paraId="1F15A0A0" w14:textId="5A5221B9" w:rsidR="005277FC" w:rsidRPr="00DE2F07" w:rsidRDefault="00DE2F07" w:rsidP="00DE2F07">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13721D" w:rsidRPr="00DE2F07">
        <w:rPr>
          <w:rFonts w:ascii="Verdana" w:hAnsi="Verdana"/>
          <w:color w:val="000000"/>
          <w:sz w:val="20"/>
          <w:lang w:val="ru-RU"/>
        </w:rPr>
        <w:t>Дорогая моя, вы просто изумительны,</w:t>
      </w:r>
      <w:r>
        <w:rPr>
          <w:rFonts w:ascii="Verdana" w:hAnsi="Verdana"/>
          <w:color w:val="000000"/>
          <w:sz w:val="20"/>
        </w:rPr>
        <w:t> </w:t>
      </w:r>
      <w:r w:rsidRPr="00DE2F07">
        <w:rPr>
          <w:rFonts w:ascii="Verdana" w:hAnsi="Verdana"/>
          <w:color w:val="000000"/>
          <w:sz w:val="20"/>
          <w:lang w:val="ru-RU"/>
        </w:rPr>
        <w:t xml:space="preserve">— </w:t>
      </w:r>
      <w:r w:rsidR="0013721D" w:rsidRPr="00DE2F07">
        <w:rPr>
          <w:rFonts w:ascii="Verdana" w:hAnsi="Verdana"/>
          <w:color w:val="000000"/>
          <w:sz w:val="20"/>
          <w:lang w:val="ru-RU"/>
        </w:rPr>
        <w:t>сказал Гарри Окленд.</w:t>
      </w:r>
    </w:p>
    <w:sectPr w:rsidR="005277FC" w:rsidRPr="00DE2F07" w:rsidSect="00DE2F0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589FB" w14:textId="77777777" w:rsidR="00F43440" w:rsidRDefault="00F43440" w:rsidP="0013721D">
      <w:pPr>
        <w:spacing w:after="0" w:line="240" w:lineRule="auto"/>
      </w:pPr>
      <w:r>
        <w:separator/>
      </w:r>
    </w:p>
  </w:endnote>
  <w:endnote w:type="continuationSeparator" w:id="0">
    <w:p w14:paraId="41ECED7F" w14:textId="77777777" w:rsidR="00F43440" w:rsidRDefault="00F43440" w:rsidP="00137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45A57" w14:textId="77777777" w:rsidR="00DE2F07" w:rsidRDefault="00DE2F07" w:rsidP="005E56E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C74AD1" w14:textId="77777777" w:rsidR="00DE2F07" w:rsidRDefault="00DE2F07" w:rsidP="00DE2F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145A" w14:textId="71A78891" w:rsidR="00DE2F07" w:rsidRPr="00DE2F07" w:rsidRDefault="00DE2F07" w:rsidP="00DE2F07">
    <w:pPr>
      <w:pStyle w:val="Footer"/>
      <w:ind w:right="360"/>
      <w:rPr>
        <w:rFonts w:ascii="Arial" w:hAnsi="Arial" w:cs="Arial"/>
        <w:color w:val="999999"/>
        <w:sz w:val="20"/>
        <w:lang w:val="ru-RU"/>
      </w:rPr>
    </w:pPr>
    <w:r w:rsidRPr="00DE2F0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57E8" w14:textId="77777777" w:rsidR="00DE2F07" w:rsidRDefault="00DE2F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D3018" w14:textId="77777777" w:rsidR="00F43440" w:rsidRDefault="00F43440" w:rsidP="0013721D">
      <w:pPr>
        <w:spacing w:after="0" w:line="240" w:lineRule="auto"/>
      </w:pPr>
      <w:r>
        <w:separator/>
      </w:r>
    </w:p>
  </w:footnote>
  <w:footnote w:type="continuationSeparator" w:id="0">
    <w:p w14:paraId="3D493DA1" w14:textId="77777777" w:rsidR="00F43440" w:rsidRDefault="00F43440" w:rsidP="0013721D">
      <w:pPr>
        <w:spacing w:after="0" w:line="240" w:lineRule="auto"/>
      </w:pPr>
      <w:r>
        <w:continuationSeparator/>
      </w:r>
    </w:p>
  </w:footnote>
  <w:footnote w:id="1">
    <w:p w14:paraId="12E81F1F" w14:textId="77777777" w:rsidR="0013721D" w:rsidRDefault="0013721D" w:rsidP="00DE2F07">
      <w:pPr>
        <w:pStyle w:val="FootNote"/>
        <w:spacing w:after="60"/>
        <w:ind w:firstLine="0"/>
      </w:pPr>
      <w:r w:rsidRPr="00DE2F07">
        <w:rPr>
          <w:vertAlign w:val="superscript"/>
        </w:rPr>
        <w:footnoteRef/>
      </w:r>
      <w:r>
        <w:t xml:space="preserve"> </w:t>
      </w:r>
      <w:r w:rsidRPr="00DE2F07">
        <w:rPr>
          <w:rFonts w:ascii="Calibri" w:hAnsi="Calibri" w:cs="Calibri"/>
        </w:rPr>
        <w:t>Американский критик и писатель, хорошо известный в 20—30</w:t>
      </w:r>
      <w:r w:rsidRPr="00DE2F07">
        <w:rPr>
          <w:rFonts w:ascii="Calibri" w:hAnsi="Calibri" w:cs="Calibri"/>
        </w:rPr>
        <w:noBreakHyphen/>
        <w:t>х годах нашего века.</w:t>
      </w:r>
    </w:p>
  </w:footnote>
  <w:footnote w:id="2">
    <w:p w14:paraId="6DFE942B" w14:textId="77777777" w:rsidR="0013721D" w:rsidRDefault="0013721D" w:rsidP="00DE2F07">
      <w:pPr>
        <w:pStyle w:val="FootNote"/>
        <w:spacing w:after="60"/>
        <w:ind w:firstLine="0"/>
      </w:pPr>
      <w:r w:rsidRPr="00DE2F07">
        <w:rPr>
          <w:vertAlign w:val="superscript"/>
        </w:rPr>
        <w:footnoteRef/>
      </w:r>
      <w:r>
        <w:t xml:space="preserve"> </w:t>
      </w:r>
      <w:r w:rsidRPr="00DE2F07">
        <w:rPr>
          <w:rFonts w:ascii="Calibri" w:hAnsi="Calibri" w:cs="Calibri"/>
        </w:rPr>
        <w:t>«Счастье», «Морская тишь», «Отвага» (лат.).</w:t>
      </w:r>
    </w:p>
  </w:footnote>
  <w:footnote w:id="3">
    <w:p w14:paraId="5A872BE5" w14:textId="77777777" w:rsidR="0013721D" w:rsidRDefault="0013721D" w:rsidP="00DE2F07">
      <w:pPr>
        <w:pStyle w:val="FootNote"/>
        <w:spacing w:after="60"/>
        <w:ind w:firstLine="0"/>
      </w:pPr>
      <w:r w:rsidRPr="00DE2F07">
        <w:rPr>
          <w:vertAlign w:val="superscript"/>
        </w:rPr>
        <w:footnoteRef/>
      </w:r>
      <w:r>
        <w:t xml:space="preserve"> </w:t>
      </w:r>
      <w:r w:rsidRPr="00DE2F07">
        <w:rPr>
          <w:rFonts w:ascii="Calibri" w:hAnsi="Calibri" w:cs="Calibri"/>
        </w:rPr>
        <w:t>Французский поэт XVI века.</w:t>
      </w:r>
    </w:p>
  </w:footnote>
  <w:footnote w:id="4">
    <w:p w14:paraId="0EABD293" w14:textId="77777777" w:rsidR="0013721D" w:rsidRDefault="0013721D" w:rsidP="00DE2F07">
      <w:pPr>
        <w:pStyle w:val="FootNote"/>
        <w:spacing w:after="60"/>
        <w:ind w:firstLine="0"/>
      </w:pPr>
      <w:r w:rsidRPr="00DE2F07">
        <w:rPr>
          <w:vertAlign w:val="superscript"/>
        </w:rPr>
        <w:footnoteRef/>
      </w:r>
      <w:r>
        <w:t xml:space="preserve"> </w:t>
      </w:r>
      <w:r w:rsidRPr="00DE2F07">
        <w:rPr>
          <w:rFonts w:ascii="Calibri" w:hAnsi="Calibri" w:cs="Calibri"/>
        </w:rPr>
        <w:t>И ты, Брут (лат.).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66C3C" w14:textId="77777777" w:rsidR="00DE2F07" w:rsidRDefault="00DE2F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6D717" w14:textId="736B16B2" w:rsidR="00DE2F07" w:rsidRPr="00DE2F07" w:rsidRDefault="00DE2F07" w:rsidP="00DE2F07">
    <w:pPr>
      <w:pStyle w:val="Header"/>
      <w:rPr>
        <w:rFonts w:ascii="Arial" w:hAnsi="Arial" w:cs="Arial"/>
        <w:color w:val="999999"/>
        <w:sz w:val="20"/>
        <w:lang w:val="ru-RU"/>
      </w:rPr>
    </w:pPr>
    <w:r w:rsidRPr="00DE2F0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B4001" w14:textId="77777777" w:rsidR="00DE2F07" w:rsidRDefault="00DE2F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721D"/>
    <w:rsid w:val="0015074B"/>
    <w:rsid w:val="0029639D"/>
    <w:rsid w:val="00326F90"/>
    <w:rsid w:val="005277FC"/>
    <w:rsid w:val="00AA1D8D"/>
    <w:rsid w:val="00B47730"/>
    <w:rsid w:val="00BF215A"/>
    <w:rsid w:val="00CB0664"/>
    <w:rsid w:val="00DE2F07"/>
    <w:rsid w:val="00F43440"/>
    <w:rsid w:val="00FA519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374E"/>
  <w14:defaultImageDpi w14:val="300"/>
  <w15:docId w15:val="{FB994CA4-54B9-4D49-9F8B-43E0000C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13721D"/>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13721D"/>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13721D"/>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13721D"/>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13721D"/>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13721D"/>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13721D"/>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13721D"/>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13721D"/>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13721D"/>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13721D"/>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13721D"/>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13721D"/>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1372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10422</Words>
  <Characters>58367</Characters>
  <Application>Microsoft Office Word</Application>
  <DocSecurity>0</DocSecurity>
  <Lines>1061</Lines>
  <Paragraphs>369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68420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Источник вдохновения</dc:title>
  <dc:subject/>
  <dc:creator>Сомерсет Моэм</dc:creator>
  <cp:keywords/>
  <dc:description/>
  <cp:lastModifiedBy>Andrey Piskunov</cp:lastModifiedBy>
  <cp:revision>6</cp:revision>
  <dcterms:created xsi:type="dcterms:W3CDTF">2013-12-23T23:15:00Z</dcterms:created>
  <dcterms:modified xsi:type="dcterms:W3CDTF">2025-05-19T02:59:00Z</dcterms:modified>
  <cp:category/>
</cp:coreProperties>
</file>