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D0116" w14:textId="77777777" w:rsidR="00470982" w:rsidRPr="00335689" w:rsidRDefault="00470982" w:rsidP="00335689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335689">
        <w:rPr>
          <w:rFonts w:ascii="Verdana" w:hAnsi="Verdana"/>
          <w:color w:val="000000"/>
          <w:sz w:val="32"/>
          <w:lang w:val="ru-RU"/>
        </w:rPr>
        <w:t>Тихий океан</w:t>
      </w:r>
    </w:p>
    <w:p w14:paraId="3DCF81C8" w14:textId="7E52F4B0" w:rsidR="00470982" w:rsidRPr="00335689" w:rsidRDefault="004054B1" w:rsidP="0033568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35689">
        <w:rPr>
          <w:rFonts w:ascii="Verdana" w:hAnsi="Verdana"/>
          <w:color w:val="000000"/>
          <w:sz w:val="24"/>
          <w:lang w:val="ru-RU"/>
        </w:rPr>
        <w:t>Уильям Сомерсет Моэм</w:t>
      </w:r>
    </w:p>
    <w:p w14:paraId="5CB2B8DC" w14:textId="77777777" w:rsidR="00470982" w:rsidRPr="00335689" w:rsidRDefault="00470982" w:rsidP="00335689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335689">
        <w:rPr>
          <w:rFonts w:ascii="Verdana" w:hAnsi="Verdana"/>
          <w:color w:val="000000"/>
          <w:sz w:val="20"/>
          <w:lang w:val="ru-RU"/>
        </w:rPr>
        <w:t>Перевод Ю. Жукова</w:t>
      </w:r>
    </w:p>
    <w:p w14:paraId="4F6ABCA4" w14:textId="77777777" w:rsidR="00470982" w:rsidRPr="00335689" w:rsidRDefault="00470982" w:rsidP="003356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9402269" w14:textId="4CD3CEEC" w:rsidR="00E961F9" w:rsidRPr="00335689" w:rsidRDefault="00470982" w:rsidP="0033568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35689">
        <w:rPr>
          <w:rFonts w:ascii="Verdana" w:hAnsi="Verdana"/>
          <w:color w:val="000000"/>
          <w:sz w:val="20"/>
          <w:lang w:val="ru-RU"/>
        </w:rPr>
        <w:t>Тихий океан изменчив и коварен, как душа человека. Только что глухо волновалась его свинцовая зыбь, точно это Ла-Манш у мыса Бичи-Хед, и вот уже вздулись, закипели бешеные волны, понеслись с белой пеной на гребнях. Редко, очень редко океан затихает и становится синим. И тогда его синева кажется поистине вызываю</w:t>
      </w:r>
      <w:r w:rsidRPr="00335689">
        <w:rPr>
          <w:rFonts w:ascii="Verdana" w:hAnsi="Verdana"/>
          <w:color w:val="000000"/>
          <w:sz w:val="20"/>
          <w:lang w:val="ru-RU"/>
        </w:rPr>
        <w:softHyphen/>
        <w:t>щей. Солнце яростно сияет, на небе ни облачка. Попут</w:t>
      </w:r>
      <w:r w:rsidRPr="00335689">
        <w:rPr>
          <w:rFonts w:ascii="Verdana" w:hAnsi="Verdana"/>
          <w:color w:val="000000"/>
          <w:sz w:val="20"/>
          <w:lang w:val="ru-RU"/>
        </w:rPr>
        <w:softHyphen/>
        <w:t>ный ветер вливается вам в кровь, волнуя нетерпеливым желанием неведомого. Вокруг катятся могучие валы, и вы забываете об ушедшей молодости, а беспощадные воспоминания, и горькие и светлые, растворяются в не</w:t>
      </w:r>
      <w:r w:rsidRPr="00335689">
        <w:rPr>
          <w:rFonts w:ascii="Verdana" w:hAnsi="Verdana"/>
          <w:color w:val="000000"/>
          <w:sz w:val="20"/>
          <w:lang w:val="ru-RU"/>
        </w:rPr>
        <w:softHyphen/>
        <w:t>утолимой жажде жизни. По такому морю плыл когда-то Одиссей, приближаясь к Блаженным островам. В иные дни Тихий океан похож на озеро. Блестит его гладкая поверхность. Легкой тенью мелькают над слепящим зер</w:t>
      </w:r>
      <w:r w:rsidRPr="00335689">
        <w:rPr>
          <w:rFonts w:ascii="Verdana" w:hAnsi="Verdana"/>
          <w:color w:val="000000"/>
          <w:sz w:val="20"/>
          <w:lang w:val="ru-RU"/>
        </w:rPr>
        <w:softHyphen/>
        <w:t>калом летучие рыбы и исчезают в воде, взбив над собой фонтан радужных капель. У горизонта толпятся пышные облака; на закате игра света и причудливых очертаний превращает их в цепи высоких гор. Это горы страны ваших снов. Вы плывете по сказочному морю сквозь невообразимое безмолвие. Порой в небе появятся нес</w:t>
      </w:r>
      <w:r w:rsidRPr="00335689">
        <w:rPr>
          <w:rFonts w:ascii="Verdana" w:hAnsi="Verdana"/>
          <w:color w:val="000000"/>
          <w:sz w:val="20"/>
          <w:lang w:val="ru-RU"/>
        </w:rPr>
        <w:softHyphen/>
        <w:t>колько чаек, и вы догадываетесь, что недалеко земля</w:t>
      </w:r>
      <w:r w:rsidRPr="00335689">
        <w:rPr>
          <w:rFonts w:ascii="Verdana" w:hAnsi="Verdana"/>
          <w:color w:val="000000"/>
          <w:sz w:val="20"/>
        </w:rPr>
        <w:t> </w:t>
      </w:r>
      <w:r w:rsidRPr="00335689">
        <w:rPr>
          <w:rFonts w:ascii="Verdana" w:hAnsi="Verdana"/>
          <w:color w:val="000000"/>
          <w:sz w:val="20"/>
          <w:lang w:val="ru-RU"/>
        </w:rPr>
        <w:t>— одинокий островок, затерявшийся среди водной пустыни, и чайки, унылые чайки</w:t>
      </w:r>
      <w:r w:rsidRPr="00335689">
        <w:rPr>
          <w:rFonts w:ascii="Verdana" w:hAnsi="Verdana"/>
          <w:color w:val="000000"/>
          <w:sz w:val="20"/>
        </w:rPr>
        <w:t> </w:t>
      </w:r>
      <w:r w:rsidRPr="00335689">
        <w:rPr>
          <w:rFonts w:ascii="Verdana" w:hAnsi="Verdana"/>
          <w:color w:val="000000"/>
          <w:sz w:val="20"/>
          <w:lang w:val="ru-RU"/>
        </w:rPr>
        <w:t>— единственная весть, долетевшая до вас оттуда. Нигде ни дружелюбно дымящего грузово</w:t>
      </w:r>
      <w:r w:rsidRPr="00335689">
        <w:rPr>
          <w:rFonts w:ascii="Verdana" w:hAnsi="Verdana"/>
          <w:color w:val="000000"/>
          <w:sz w:val="20"/>
          <w:lang w:val="ru-RU"/>
        </w:rPr>
        <w:softHyphen/>
        <w:t>го парохода, ни горделивого барка, ни стройной шхуны, даже рыболовное суденышко не встретится вам на пути: вокруг пустыня, и постепенно пустота наполняет вас смутным предчувствием недоброго.</w:t>
      </w:r>
    </w:p>
    <w:sectPr w:rsidR="00E961F9" w:rsidRPr="00335689" w:rsidSect="00335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54C82" w14:textId="77777777" w:rsidR="00981DE0" w:rsidRDefault="00981DE0" w:rsidP="00335689">
      <w:pPr>
        <w:spacing w:after="0" w:line="240" w:lineRule="auto"/>
      </w:pPr>
      <w:r>
        <w:separator/>
      </w:r>
    </w:p>
  </w:endnote>
  <w:endnote w:type="continuationSeparator" w:id="0">
    <w:p w14:paraId="751798F1" w14:textId="77777777" w:rsidR="00981DE0" w:rsidRDefault="00981DE0" w:rsidP="00335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77FA" w14:textId="77777777" w:rsidR="00335689" w:rsidRDefault="00335689" w:rsidP="00B83E1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9C678B" w14:textId="77777777" w:rsidR="00335689" w:rsidRDefault="00335689" w:rsidP="003356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845F" w14:textId="4B5350B1" w:rsidR="00335689" w:rsidRPr="00335689" w:rsidRDefault="00335689" w:rsidP="0033568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3568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35689">
      <w:rPr>
        <w:rStyle w:val="PageNumber"/>
        <w:rFonts w:ascii="Arial" w:hAnsi="Arial" w:cs="Arial"/>
        <w:color w:val="999999"/>
        <w:sz w:val="20"/>
      </w:rPr>
      <w:t>http</w:t>
    </w:r>
    <w:r w:rsidRPr="0033568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35689">
      <w:rPr>
        <w:rStyle w:val="PageNumber"/>
        <w:rFonts w:ascii="Arial" w:hAnsi="Arial" w:cs="Arial"/>
        <w:color w:val="999999"/>
        <w:sz w:val="20"/>
      </w:rPr>
      <w:t>artefact</w:t>
    </w:r>
    <w:r w:rsidRPr="0033568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35689">
      <w:rPr>
        <w:rStyle w:val="PageNumber"/>
        <w:rFonts w:ascii="Arial" w:hAnsi="Arial" w:cs="Arial"/>
        <w:color w:val="999999"/>
        <w:sz w:val="20"/>
      </w:rPr>
      <w:t>lib</w:t>
    </w:r>
    <w:r w:rsidRPr="0033568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35689">
      <w:rPr>
        <w:rStyle w:val="PageNumber"/>
        <w:rFonts w:ascii="Arial" w:hAnsi="Arial" w:cs="Arial"/>
        <w:color w:val="999999"/>
        <w:sz w:val="20"/>
      </w:rPr>
      <w:t>ru</w:t>
    </w:r>
    <w:r w:rsidRPr="0033568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D6FEA" w14:textId="77777777" w:rsidR="00335689" w:rsidRDefault="00335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291AC" w14:textId="77777777" w:rsidR="00981DE0" w:rsidRDefault="00981DE0" w:rsidP="00335689">
      <w:pPr>
        <w:spacing w:after="0" w:line="240" w:lineRule="auto"/>
      </w:pPr>
      <w:r>
        <w:separator/>
      </w:r>
    </w:p>
  </w:footnote>
  <w:footnote w:type="continuationSeparator" w:id="0">
    <w:p w14:paraId="58AB56D0" w14:textId="77777777" w:rsidR="00981DE0" w:rsidRDefault="00981DE0" w:rsidP="00335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DE82" w14:textId="77777777" w:rsidR="00335689" w:rsidRDefault="00335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AE0A7" w14:textId="2AC45D01" w:rsidR="00335689" w:rsidRPr="00335689" w:rsidRDefault="00335689" w:rsidP="00335689">
    <w:pPr>
      <w:pStyle w:val="Header"/>
      <w:rPr>
        <w:rFonts w:ascii="Arial" w:hAnsi="Arial" w:cs="Arial"/>
        <w:color w:val="999999"/>
        <w:sz w:val="20"/>
        <w:lang w:val="ru-RU"/>
      </w:rPr>
    </w:pPr>
    <w:r w:rsidRPr="00335689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E4EA2" w14:textId="77777777" w:rsidR="00335689" w:rsidRDefault="003356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5689"/>
    <w:rsid w:val="004054B1"/>
    <w:rsid w:val="00470982"/>
    <w:rsid w:val="00981DE0"/>
    <w:rsid w:val="00AA1D8D"/>
    <w:rsid w:val="00B47730"/>
    <w:rsid w:val="00CB0664"/>
    <w:rsid w:val="00E961F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F636E7C"/>
  <w14:defaultImageDpi w14:val="300"/>
  <w15:docId w15:val="{C77A1CB5-D935-46CD-8857-B248E608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335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1319</Characters>
  <Application>Microsoft Office Word</Application>
  <DocSecurity>0</DocSecurity>
  <Lines>24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Тихий океан</dc:title>
  <dc:subject/>
  <dc:creator>Уильям Сомерсет Моэм</dc:creator>
  <cp:keywords/>
  <dc:description/>
  <cp:lastModifiedBy>Andrey Piskunov</cp:lastModifiedBy>
  <cp:revision>6</cp:revision>
  <dcterms:created xsi:type="dcterms:W3CDTF">2013-12-23T23:15:00Z</dcterms:created>
  <dcterms:modified xsi:type="dcterms:W3CDTF">2025-05-16T03:26:00Z</dcterms:modified>
  <cp:category/>
</cp:coreProperties>
</file>