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81C99" w14:textId="0D9A3D7D" w:rsidR="00253279" w:rsidRPr="0017186C" w:rsidRDefault="00253279" w:rsidP="0017186C">
      <w:pPr>
        <w:pStyle w:val="Heading2"/>
        <w:keepNext w:val="0"/>
        <w:keepLines w:val="0"/>
        <w:suppressAutoHyphens/>
        <w:spacing w:before="0" w:line="240" w:lineRule="auto"/>
        <w:jc w:val="both"/>
        <w:rPr>
          <w:rFonts w:ascii="Verdana" w:hAnsi="Verdana"/>
          <w:color w:val="000000"/>
          <w:sz w:val="32"/>
        </w:rPr>
      </w:pPr>
      <w:r w:rsidRPr="0017186C">
        <w:rPr>
          <w:rFonts w:ascii="Verdana" w:hAnsi="Verdana"/>
          <w:color w:val="000000"/>
          <w:sz w:val="32"/>
        </w:rPr>
        <w:t>Mackintosh</w:t>
      </w:r>
    </w:p>
    <w:p w14:paraId="6F9651EF" w14:textId="77777777" w:rsidR="005800C3" w:rsidRPr="0017186C" w:rsidRDefault="005800C3" w:rsidP="0017186C">
      <w:pPr>
        <w:pStyle w:val="Heading2"/>
        <w:keepNext w:val="0"/>
        <w:keepLines w:val="0"/>
        <w:suppressAutoHyphens/>
        <w:spacing w:before="0" w:line="240" w:lineRule="auto"/>
        <w:jc w:val="both"/>
        <w:rPr>
          <w:rFonts w:ascii="Verdana" w:hAnsi="Verdana"/>
          <w:b w:val="0"/>
          <w:color w:val="000000"/>
          <w:sz w:val="24"/>
        </w:rPr>
      </w:pPr>
      <w:r w:rsidRPr="0017186C">
        <w:rPr>
          <w:rFonts w:ascii="Verdana" w:hAnsi="Verdana"/>
          <w:b w:val="0"/>
          <w:color w:val="000000"/>
          <w:sz w:val="24"/>
        </w:rPr>
        <w:t>W. Somerset Maugham</w:t>
      </w:r>
    </w:p>
    <w:p w14:paraId="1E3DF419" w14:textId="77777777" w:rsidR="00253279" w:rsidRPr="0017186C" w:rsidRDefault="00253279" w:rsidP="0017186C">
      <w:pPr>
        <w:pStyle w:val="Heading2"/>
        <w:keepNext w:val="0"/>
        <w:keepLines w:val="0"/>
        <w:suppressAutoHyphens/>
        <w:spacing w:before="0" w:line="240" w:lineRule="auto"/>
        <w:ind w:firstLine="283"/>
        <w:jc w:val="both"/>
        <w:rPr>
          <w:rFonts w:ascii="Verdana" w:hAnsi="Verdana"/>
          <w:b w:val="0"/>
          <w:color w:val="000000"/>
          <w:sz w:val="20"/>
        </w:rPr>
      </w:pPr>
    </w:p>
    <w:p w14:paraId="49CA26BE" w14:textId="1C20DA2C"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splashed about for a few minutes in the sea; it was too shallow to swim in and for fear of sharks he could not go out of his depth; then he got out and went into the bath-house for a shower. The coldness of the fresh water was grateful after the heavy stickiness of the salt Pacific, so warm, though it was only just after seven, that to bathe in it did not brace you but rather increased your languor; and when he had dried himself, slipping into a bath-gown, he called out to the Chinese cook that he would be ready for breakfast in five minutes. He walked barefoot across the patch of coarse grass which Walker, the administrator, proudly thought was a lawn, to his own quarters and dressed. This did not take long, for he put on nothing but a shirt and a pair of duck trousers and then went over to his chief</w:t>
      </w:r>
      <w:r w:rsidR="0017186C">
        <w:rPr>
          <w:rFonts w:ascii="Verdana" w:hAnsi="Verdana"/>
          <w:color w:val="000000"/>
          <w:sz w:val="20"/>
        </w:rPr>
        <w:t>’s</w:t>
      </w:r>
      <w:r w:rsidRPr="0017186C">
        <w:rPr>
          <w:rFonts w:ascii="Verdana" w:hAnsi="Verdana"/>
          <w:color w:val="000000"/>
          <w:sz w:val="20"/>
        </w:rPr>
        <w:t xml:space="preserve"> house on the other side of the compound. The two men had their meals together, but the Chinese cook told him that Walker had set out on horseback at five and would not be back for another hour.</w:t>
      </w:r>
    </w:p>
    <w:p w14:paraId="6B3D21AF" w14:textId="77777777"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had slept badly and he looked with distaste at the paw-paw and the eggs and bacon which were set before him. The mosquitoes had been maddening that night; they flew about the net under which he slept in such numbers that their humming, pitiless and menacing, had the effect of a note, infinitely drawn out, played on a distant organ, and whenever he dozed off he awoke with a start in the belief that one had found its way inside his curtains. It was so hot that he lay naked. He turned from side to side. And gradually the dull roar of the breakers on the reef, so unceasing and so regular that generally you did not hear it, grew distinct on his consciousness, its rhythm hammered on his tired nerves and he held himself with clenched hands in the effort to bear it. The thought that nothing could stop that sound, for it would continue to all eternity, was almost impossible to bear, and, as though his strength were a match for the ruthless forces of nature, he had an insane impulse to do some violent thing. He felt he must cling to his self-control or he would go mad. And now, looking out of the window at the lagoon and the strip of foam which marked the reef, he shuddered with hatred of the brilliant scene. The cloudless sky was like an inverted bowl that hemmed it in. He lit his pipe and turned over the pile of Auckland papers that had come over from Apia a few days before. The newest of them was three weeks old. They gave an impression of incredible dullness.</w:t>
      </w:r>
    </w:p>
    <w:p w14:paraId="32A0AAFA"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Then he went into the office. It was a large, bare room with two desks in it and a bench along one side. A number of natives were seated on this, and a couple of women. They gossiped while they waited for the administrator, and when Mackintosh came in they greeted him.</w:t>
      </w:r>
    </w:p>
    <w:p w14:paraId="3328692A"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i/>
          <w:iCs/>
          <w:color w:val="000000"/>
          <w:sz w:val="20"/>
        </w:rPr>
        <w:t>Talofa li.</w:t>
      </w:r>
      <w:r>
        <w:rPr>
          <w:rFonts w:ascii="Verdana" w:hAnsi="Verdana"/>
          <w:color w:val="000000"/>
          <w:sz w:val="20"/>
        </w:rPr>
        <w:t xml:space="preserve"> ”</w:t>
      </w:r>
    </w:p>
    <w:p w14:paraId="71888A19" w14:textId="4FD9B1AB"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returned their greeting and sat down at his desk. He began to write, working on a report which the governor of Samoa had been clamouring for and which Walker, with his usual dilatoriness, had neglected to prepare. Mackintosh as he made his notes reflected vindictively that Walker was late with his report because he was so illiterate that he had an invincible distaste for anything to do with pens and paper; and now when it was at last ready, concise and neatly official, he would accept his subordinate</w:t>
      </w:r>
      <w:r w:rsidR="0017186C">
        <w:rPr>
          <w:rFonts w:ascii="Verdana" w:hAnsi="Verdana"/>
          <w:color w:val="000000"/>
          <w:sz w:val="20"/>
        </w:rPr>
        <w:t>’s</w:t>
      </w:r>
      <w:r w:rsidRPr="0017186C">
        <w:rPr>
          <w:rFonts w:ascii="Verdana" w:hAnsi="Verdana"/>
          <w:color w:val="000000"/>
          <w:sz w:val="20"/>
        </w:rPr>
        <w:t xml:space="preserve"> work without a word of appreciation, with a sneer rather or a gibe, and send it on to his own superior as though it were his own composition. He could not have written a word of it. Mackintosh thought with rage that if his chief pencilled in some insertion it would be childish in expression and faulty in language. If he remonstrated or sought to put his meaning into an intelligible phrase, Walker would fly into a passion and cry:</w:t>
      </w:r>
    </w:p>
    <w:p w14:paraId="1EE7FC96" w14:textId="38BDAAD4"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What the hell do I care about grammar? That</w:t>
      </w:r>
      <w:r>
        <w:rPr>
          <w:rFonts w:ascii="Verdana" w:hAnsi="Verdana"/>
          <w:color w:val="000000"/>
          <w:sz w:val="20"/>
        </w:rPr>
        <w:t>’s</w:t>
      </w:r>
      <w:r w:rsidR="00253279" w:rsidRPr="0017186C">
        <w:rPr>
          <w:rFonts w:ascii="Verdana" w:hAnsi="Verdana"/>
          <w:color w:val="000000"/>
          <w:sz w:val="20"/>
        </w:rPr>
        <w:t xml:space="preserve"> what I want to say and that</w:t>
      </w:r>
      <w:r>
        <w:rPr>
          <w:rFonts w:ascii="Verdana" w:hAnsi="Verdana"/>
          <w:color w:val="000000"/>
          <w:sz w:val="20"/>
        </w:rPr>
        <w:t>’s</w:t>
      </w:r>
      <w:r w:rsidR="00253279" w:rsidRPr="0017186C">
        <w:rPr>
          <w:rFonts w:ascii="Verdana" w:hAnsi="Verdana"/>
          <w:color w:val="000000"/>
          <w:sz w:val="20"/>
        </w:rPr>
        <w:t xml:space="preserve"> how I want to say it.</w:t>
      </w:r>
      <w:r>
        <w:rPr>
          <w:rFonts w:ascii="Verdana" w:hAnsi="Verdana"/>
          <w:color w:val="000000"/>
          <w:sz w:val="20"/>
        </w:rPr>
        <w:t>”</w:t>
      </w:r>
    </w:p>
    <w:p w14:paraId="1E0B46BE" w14:textId="3057446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At last Walker came in. The natives surrounded him as he entered, trying to get his immediate attention, but he turned on them roughly and told them to sit down and hold their tongues. He threatened that if they were not quiet he would have them all turned out and see none of them that day. He nodded to Mackintosh.</w:t>
      </w:r>
    </w:p>
    <w:p w14:paraId="3DB866AE" w14:textId="7588E549"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Hulloa, Mac; up at last? I do</w:t>
      </w:r>
      <w:r>
        <w:rPr>
          <w:rFonts w:ascii="Verdana" w:hAnsi="Verdana"/>
          <w:color w:val="000000"/>
          <w:sz w:val="20"/>
        </w:rPr>
        <w:t>n’t</w:t>
      </w:r>
      <w:r w:rsidR="00253279" w:rsidRPr="0017186C">
        <w:rPr>
          <w:rFonts w:ascii="Verdana" w:hAnsi="Verdana"/>
          <w:color w:val="000000"/>
          <w:sz w:val="20"/>
        </w:rPr>
        <w:t xml:space="preserve"> know how you can waste the best part of the day in bed. You ought to have been up before dawn like me. Lazy beggar.</w:t>
      </w:r>
      <w:r>
        <w:rPr>
          <w:rFonts w:ascii="Verdana" w:hAnsi="Verdana"/>
          <w:color w:val="000000"/>
          <w:sz w:val="20"/>
        </w:rPr>
        <w:t>”</w:t>
      </w:r>
    </w:p>
    <w:p w14:paraId="029333CA" w14:textId="44D1BFD0"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threw himself heavily into his chair and wiped his face with a large bandana.</w:t>
      </w:r>
    </w:p>
    <w:p w14:paraId="70380D42" w14:textId="03C3B563"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By heaven, I</w:t>
      </w:r>
      <w:r>
        <w:rPr>
          <w:rFonts w:ascii="Verdana" w:hAnsi="Verdana"/>
          <w:color w:val="000000"/>
          <w:sz w:val="20"/>
        </w:rPr>
        <w:t xml:space="preserve">’ve </w:t>
      </w:r>
      <w:r w:rsidR="00253279" w:rsidRPr="0017186C">
        <w:rPr>
          <w:rFonts w:ascii="Verdana" w:hAnsi="Verdana"/>
          <w:color w:val="000000"/>
          <w:sz w:val="20"/>
        </w:rPr>
        <w:t>got a thirst.</w:t>
      </w:r>
      <w:r>
        <w:rPr>
          <w:rFonts w:ascii="Verdana" w:hAnsi="Verdana"/>
          <w:color w:val="000000"/>
          <w:sz w:val="20"/>
        </w:rPr>
        <w:t>”</w:t>
      </w:r>
    </w:p>
    <w:p w14:paraId="703B0EBC" w14:textId="6647EC10"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lastRenderedPageBreak/>
        <w:t xml:space="preserve">He turned to the policeman who stood at the door, a picturesque figure in his white jacket and </w:t>
      </w:r>
      <w:r w:rsidRPr="0017186C">
        <w:rPr>
          <w:rFonts w:ascii="Verdana" w:hAnsi="Verdana"/>
          <w:i/>
          <w:iCs/>
          <w:color w:val="000000"/>
          <w:sz w:val="20"/>
        </w:rPr>
        <w:t>lava-lava</w:t>
      </w:r>
      <w:r w:rsidRPr="0017186C">
        <w:rPr>
          <w:rFonts w:ascii="Verdana" w:hAnsi="Verdana"/>
          <w:color w:val="000000"/>
          <w:sz w:val="20"/>
        </w:rPr>
        <w:t xml:space="preserve">, the loin cloth of the Samoan, and told him to bring </w:t>
      </w:r>
      <w:r w:rsidRPr="0017186C">
        <w:rPr>
          <w:rFonts w:ascii="Verdana" w:hAnsi="Verdana"/>
          <w:i/>
          <w:iCs/>
          <w:color w:val="000000"/>
          <w:sz w:val="20"/>
        </w:rPr>
        <w:t>kava</w:t>
      </w:r>
      <w:r w:rsidRPr="0017186C">
        <w:rPr>
          <w:rFonts w:ascii="Verdana" w:hAnsi="Verdana"/>
          <w:color w:val="000000"/>
          <w:sz w:val="20"/>
        </w:rPr>
        <w:t xml:space="preserve">. The </w:t>
      </w:r>
      <w:r w:rsidRPr="0017186C">
        <w:rPr>
          <w:rFonts w:ascii="Verdana" w:hAnsi="Verdana"/>
          <w:i/>
          <w:iCs/>
          <w:color w:val="000000"/>
          <w:sz w:val="20"/>
        </w:rPr>
        <w:t>kava</w:t>
      </w:r>
      <w:r w:rsidRPr="0017186C">
        <w:rPr>
          <w:rFonts w:ascii="Verdana" w:hAnsi="Verdana"/>
          <w:color w:val="000000"/>
          <w:sz w:val="20"/>
        </w:rPr>
        <w:t xml:space="preserve"> bowl stood on the floor in the corner of the room, and the policeman filled a half coconut shell and brought it to Walker. He poured a few drops on the ground, murmured the customary words to the company, and drank with relish. Then he told the policeman to serve the waiting natives, and the shell was handed to each one in order of birth or importance and emptied with the same ceremonies.</w:t>
      </w:r>
    </w:p>
    <w:p w14:paraId="24B14559" w14:textId="04DBB0DF"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Then he set about the day</w:t>
      </w:r>
      <w:r w:rsidR="0017186C">
        <w:rPr>
          <w:rFonts w:ascii="Verdana" w:hAnsi="Verdana"/>
          <w:color w:val="000000"/>
          <w:sz w:val="20"/>
        </w:rPr>
        <w:t>’s</w:t>
      </w:r>
      <w:r w:rsidRPr="0017186C">
        <w:rPr>
          <w:rFonts w:ascii="Verdana" w:hAnsi="Verdana"/>
          <w:color w:val="000000"/>
          <w:sz w:val="20"/>
        </w:rPr>
        <w:t xml:space="preserve"> work. He was a little man, considerably less than of middle height, and enormously stout; he had a large, fleshy face, clean-shaven, with the cheeks hanging on each side in great dew-laps, and three vast chins; his small features were all dissolved in fat; and, but for a crescent of white hair at the back of his head, he was completely bald. He reminded you of Mr Pickwick. He was grotesque, a figure of fun, and yet, strangely enough, not without dignity. His blue eyes, behind large gold-rimmed spectacles, were shrewd and vivacious, and there was a great deal of determination in his face. He was sixty, but his native vitality triumphed over advancing years. Notwithstanding his corpulence his movements were quick, and he walked with a heavy, resolute tread as though he sought to impress his weight upon the earth. He spoke in a loud, gruff voice.</w:t>
      </w:r>
    </w:p>
    <w:p w14:paraId="3FBE3555" w14:textId="7D925034"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It was two years now since Mackintosh had been appointed Walker</w:t>
      </w:r>
      <w:r w:rsidR="0017186C">
        <w:rPr>
          <w:rFonts w:ascii="Verdana" w:hAnsi="Verdana"/>
          <w:color w:val="000000"/>
          <w:sz w:val="20"/>
        </w:rPr>
        <w:t>’s</w:t>
      </w:r>
      <w:r w:rsidRPr="0017186C">
        <w:rPr>
          <w:rFonts w:ascii="Verdana" w:hAnsi="Verdana"/>
          <w:color w:val="000000"/>
          <w:sz w:val="20"/>
        </w:rPr>
        <w:t xml:space="preserve"> assistant. Walker, who had been for a quarter of a century administrator of Talua, one of the larger islands in the Samoan group, was a man known in person or by report through the length and breadth of the South Seas; and it was with lively curiosity that Mackintosh looked forward to his first meeting with him. For one reason or another he stayed a couple of weeks at Apia before he took up his post and both at Chaplin</w:t>
      </w:r>
      <w:r w:rsidR="0017186C">
        <w:rPr>
          <w:rFonts w:ascii="Verdana" w:hAnsi="Verdana"/>
          <w:color w:val="000000"/>
          <w:sz w:val="20"/>
        </w:rPr>
        <w:t>’s</w:t>
      </w:r>
      <w:r w:rsidRPr="0017186C">
        <w:rPr>
          <w:rFonts w:ascii="Verdana" w:hAnsi="Verdana"/>
          <w:color w:val="000000"/>
          <w:sz w:val="20"/>
        </w:rPr>
        <w:t xml:space="preserve"> hotel and at the English club he heard innumerable stories about the administrator. He thought now with irony of his interest in them. Since then he had heard them a hundred times from Walker himself. Walker knew that he was a character, and, proud of his reputation, deliberately acted up to it. He was jealous of his</w:t>
      </w:r>
      <w:r w:rsidR="0017186C">
        <w:rPr>
          <w:rFonts w:ascii="Verdana" w:hAnsi="Verdana"/>
          <w:color w:val="000000"/>
          <w:sz w:val="20"/>
        </w:rPr>
        <w:t xml:space="preserve"> “</w:t>
      </w:r>
      <w:r w:rsidRPr="0017186C">
        <w:rPr>
          <w:rFonts w:ascii="Verdana" w:hAnsi="Verdana"/>
          <w:color w:val="000000"/>
          <w:sz w:val="20"/>
        </w:rPr>
        <w:t>legend</w:t>
      </w:r>
      <w:r w:rsidR="0017186C">
        <w:rPr>
          <w:rFonts w:ascii="Verdana" w:hAnsi="Verdana"/>
          <w:color w:val="000000"/>
          <w:sz w:val="20"/>
        </w:rPr>
        <w:t xml:space="preserve">” </w:t>
      </w:r>
      <w:r w:rsidRPr="0017186C">
        <w:rPr>
          <w:rFonts w:ascii="Verdana" w:hAnsi="Verdana"/>
          <w:color w:val="000000"/>
          <w:sz w:val="20"/>
        </w:rPr>
        <w:t>and anxious that you should know the exact details of any of the celebrated stories that were told of him. He was ludicrously angry with anyone who had told them to the stranger incorrectly.</w:t>
      </w:r>
    </w:p>
    <w:p w14:paraId="7F10DB16" w14:textId="54213FEE"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There was a rough cordiality about Walker which Mackintosh at first found not unattractive, and Walker, glad to have a listener to whom all he said was fresh, gave of his best. He was good-humoured, hearty, and considerate. To Mackintosh, who had lived the sheltered life of a government official in London till at the age of thirty-four an attack of pneumonia, leaving him with the threat of tuberculosis, had forced him to seek a post in the Pacific, Walker</w:t>
      </w:r>
      <w:r w:rsidR="0017186C">
        <w:rPr>
          <w:rFonts w:ascii="Verdana" w:hAnsi="Verdana"/>
          <w:color w:val="000000"/>
          <w:sz w:val="20"/>
        </w:rPr>
        <w:t>’s</w:t>
      </w:r>
      <w:r w:rsidRPr="0017186C">
        <w:rPr>
          <w:rFonts w:ascii="Verdana" w:hAnsi="Verdana"/>
          <w:color w:val="000000"/>
          <w:sz w:val="20"/>
        </w:rPr>
        <w:t xml:space="preserve"> existence seemed extraordinarily romantic. The adventure with which he started on his conquest of circumstance was typical of the man. He ran away to sea when he was fifteen and for over a year was employed in shovelling coal on a collier. He was an undersized boy and both men and mates were kind to him, but the captain for some reason conceived a savage dislike of him. He used the lad cruelly so that, beaten and kicked, he often could not sleep for the pain that racked his limbs. He loathed the captain with all his soul. Then he was given a tip for some race and managed to borrow twenty-five pounds from a friend he had picked up in Belfast. He put it on the horse, an outsider, at long odds. He had no means of repaying the money if he lost, but it never occurred to him that he could lose. He felt himself in luck. The horse won and he found himself with something over a thousand pounds in hard cash. Now his chance had come. He found out who was the best solicitor in the town-the collier lay then somewhere on the Irish coast-went to him, and, telling him that he heard the ship was for sale, asked him to arrange the purchase for him. The solicitor was amused at his small client, he was only sixteen and did not look so old, and, moved perhaps by sympathy, promised not only to arrange the matter for him but to see that he made a good bargain. After a little while Walker found himself the owner of the ship. He went back to her and had what he described as the most glorious moment of his life when he gave the skipper notice and told him that he must get off </w:t>
      </w:r>
      <w:r w:rsidRPr="0017186C">
        <w:rPr>
          <w:rFonts w:ascii="Verdana" w:hAnsi="Verdana"/>
          <w:i/>
          <w:iCs/>
          <w:color w:val="000000"/>
          <w:sz w:val="20"/>
        </w:rPr>
        <w:t>his</w:t>
      </w:r>
      <w:r w:rsidRPr="0017186C">
        <w:rPr>
          <w:rFonts w:ascii="Verdana" w:hAnsi="Verdana"/>
          <w:color w:val="000000"/>
          <w:sz w:val="20"/>
        </w:rPr>
        <w:t xml:space="preserve"> ship in half an hour. He made the mate captain and sailed on the collier for another nine months, at the end of which he sold her at a profit.</w:t>
      </w:r>
    </w:p>
    <w:p w14:paraId="44B1D9B2" w14:textId="77777777"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 xml:space="preserve">He came out to the islands at the age of twenty-six as a planter. He was one of the few white men settled in Talua at the time of the German occupation and had then already some influence with the natives. The Germans made him administrator, a position which he occupied for twenty years, and when the island was seized by the </w:t>
      </w:r>
      <w:r w:rsidRPr="0017186C">
        <w:rPr>
          <w:rFonts w:ascii="Verdana" w:hAnsi="Verdana"/>
          <w:color w:val="000000"/>
          <w:sz w:val="20"/>
        </w:rPr>
        <w:lastRenderedPageBreak/>
        <w:t>British he was confirmed in his post. He ruled the island despotically, but with complete success. The prestige of this success was another reason for the interest that Mackintosh took in him.</w:t>
      </w:r>
    </w:p>
    <w:p w14:paraId="6E79C896"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But the two men were not made to get on. Mackintosh was an ugly man, with ungainly gestures, a tall thin fellow, with a narrow chest and bowed shoulders. He had sallow, sunken cheeks, and his eyes were large and sombre. He was a great reader, and when his books arrived and were unpacked Walker came over to his quarters and looked at them. Then he turned to Mackintosh with a coarse laugh.</w:t>
      </w:r>
    </w:p>
    <w:p w14:paraId="7B1E2B30" w14:textId="3FB05688" w:rsidR="00253279" w:rsidRP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What in Hell have you brought all this muck for?</w:t>
      </w:r>
      <w:r>
        <w:rPr>
          <w:rFonts w:ascii="Verdana" w:hAnsi="Verdana"/>
          <w:color w:val="000000"/>
          <w:sz w:val="20"/>
        </w:rPr>
        <w:t xml:space="preserve">” </w:t>
      </w:r>
      <w:r w:rsidR="00253279" w:rsidRPr="0017186C">
        <w:rPr>
          <w:rFonts w:ascii="Verdana" w:hAnsi="Verdana"/>
          <w:color w:val="000000"/>
          <w:sz w:val="20"/>
        </w:rPr>
        <w:t>he asked.</w:t>
      </w:r>
    </w:p>
    <w:p w14:paraId="230E037D"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flushed darkly.</w:t>
      </w:r>
    </w:p>
    <w:p w14:paraId="05CFA261" w14:textId="2434FEB9"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“I’m</w:t>
      </w:r>
      <w:r w:rsidR="00253279" w:rsidRPr="0017186C">
        <w:rPr>
          <w:rFonts w:ascii="Verdana" w:hAnsi="Verdana"/>
          <w:color w:val="000000"/>
          <w:sz w:val="20"/>
        </w:rPr>
        <w:t xml:space="preserve"> sorry you think it muck. I brought my books because I want to read them.</w:t>
      </w:r>
      <w:r>
        <w:rPr>
          <w:rFonts w:ascii="Verdana" w:hAnsi="Verdana"/>
          <w:color w:val="000000"/>
          <w:sz w:val="20"/>
        </w:rPr>
        <w:t>”</w:t>
      </w:r>
    </w:p>
    <w:p w14:paraId="389510A5" w14:textId="33699A94"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When you said you</w:t>
      </w:r>
      <w:r>
        <w:rPr>
          <w:rFonts w:ascii="Verdana" w:hAnsi="Verdana"/>
          <w:color w:val="000000"/>
          <w:sz w:val="20"/>
        </w:rPr>
        <w:t>’d</w:t>
      </w:r>
      <w:r w:rsidR="00253279" w:rsidRPr="0017186C">
        <w:rPr>
          <w:rFonts w:ascii="Verdana" w:hAnsi="Verdana"/>
          <w:color w:val="000000"/>
          <w:sz w:val="20"/>
        </w:rPr>
        <w:t xml:space="preserve"> got a lot of books coming I thought there</w:t>
      </w:r>
      <w:r>
        <w:rPr>
          <w:rFonts w:ascii="Verdana" w:hAnsi="Verdana"/>
          <w:color w:val="000000"/>
          <w:sz w:val="20"/>
        </w:rPr>
        <w:t>’d</w:t>
      </w:r>
      <w:r w:rsidR="00253279" w:rsidRPr="0017186C">
        <w:rPr>
          <w:rFonts w:ascii="Verdana" w:hAnsi="Verdana"/>
          <w:color w:val="000000"/>
          <w:sz w:val="20"/>
        </w:rPr>
        <w:t xml:space="preserve"> be something for me to read. Have</w:t>
      </w:r>
      <w:r>
        <w:rPr>
          <w:rFonts w:ascii="Verdana" w:hAnsi="Verdana"/>
          <w:color w:val="000000"/>
          <w:sz w:val="20"/>
        </w:rPr>
        <w:t>n’t</w:t>
      </w:r>
      <w:r w:rsidR="00253279" w:rsidRPr="0017186C">
        <w:rPr>
          <w:rFonts w:ascii="Verdana" w:hAnsi="Verdana"/>
          <w:color w:val="000000"/>
          <w:sz w:val="20"/>
        </w:rPr>
        <w:t xml:space="preserve"> you got any detective stories?</w:t>
      </w:r>
      <w:r>
        <w:rPr>
          <w:rFonts w:ascii="Verdana" w:hAnsi="Verdana"/>
          <w:color w:val="000000"/>
          <w:sz w:val="20"/>
        </w:rPr>
        <w:t>”</w:t>
      </w:r>
    </w:p>
    <w:p w14:paraId="72328738" w14:textId="626FB8E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Detective stories do</w:t>
      </w:r>
      <w:r>
        <w:rPr>
          <w:rFonts w:ascii="Verdana" w:hAnsi="Verdana"/>
          <w:color w:val="000000"/>
          <w:sz w:val="20"/>
        </w:rPr>
        <w:t>n’t</w:t>
      </w:r>
      <w:r w:rsidR="00253279" w:rsidRPr="0017186C">
        <w:rPr>
          <w:rFonts w:ascii="Verdana" w:hAnsi="Verdana"/>
          <w:color w:val="000000"/>
          <w:sz w:val="20"/>
        </w:rPr>
        <w:t xml:space="preserve"> interest me.</w:t>
      </w:r>
      <w:r>
        <w:rPr>
          <w:rFonts w:ascii="Verdana" w:hAnsi="Verdana"/>
          <w:color w:val="000000"/>
          <w:sz w:val="20"/>
        </w:rPr>
        <w:t>”</w:t>
      </w:r>
    </w:p>
    <w:p w14:paraId="4BFFA318" w14:textId="6B5A89AB"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w:t>
      </w:r>
      <w:r>
        <w:rPr>
          <w:rFonts w:ascii="Verdana" w:hAnsi="Verdana"/>
          <w:color w:val="000000"/>
          <w:sz w:val="20"/>
        </w:rPr>
        <w:t>’re</w:t>
      </w:r>
      <w:r w:rsidR="00253279" w:rsidRPr="0017186C">
        <w:rPr>
          <w:rFonts w:ascii="Verdana" w:hAnsi="Verdana"/>
          <w:color w:val="000000"/>
          <w:sz w:val="20"/>
        </w:rPr>
        <w:t xml:space="preserve"> a damned fool then.</w:t>
      </w:r>
      <w:r>
        <w:rPr>
          <w:rFonts w:ascii="Verdana" w:hAnsi="Verdana"/>
          <w:color w:val="000000"/>
          <w:sz w:val="20"/>
        </w:rPr>
        <w:t>”</w:t>
      </w:r>
    </w:p>
    <w:p w14:paraId="6820A192" w14:textId="0B94ABFF"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“I’m</w:t>
      </w:r>
      <w:r w:rsidR="00253279" w:rsidRPr="0017186C">
        <w:rPr>
          <w:rFonts w:ascii="Verdana" w:hAnsi="Verdana"/>
          <w:color w:val="000000"/>
          <w:sz w:val="20"/>
        </w:rPr>
        <w:t xml:space="preserve"> content that you should think so.</w:t>
      </w:r>
      <w:r>
        <w:rPr>
          <w:rFonts w:ascii="Verdana" w:hAnsi="Verdana"/>
          <w:color w:val="000000"/>
          <w:sz w:val="20"/>
        </w:rPr>
        <w:t>”</w:t>
      </w:r>
    </w:p>
    <w:p w14:paraId="4461C5E4" w14:textId="18981DFD"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Every mail brought Walker a mass of periodical literature, papers from New Zealand and magazines from America, and it exasperated him that Mackintosh showed his contempt for these ephemeral publications. He had no patience with the books that absorbed Mackintosh</w:t>
      </w:r>
      <w:r w:rsidR="0017186C">
        <w:rPr>
          <w:rFonts w:ascii="Verdana" w:hAnsi="Verdana"/>
          <w:color w:val="000000"/>
          <w:sz w:val="20"/>
        </w:rPr>
        <w:t>’s</w:t>
      </w:r>
      <w:r w:rsidRPr="0017186C">
        <w:rPr>
          <w:rFonts w:ascii="Verdana" w:hAnsi="Verdana"/>
          <w:color w:val="000000"/>
          <w:sz w:val="20"/>
        </w:rPr>
        <w:t xml:space="preserve"> leisure and thought it only a pose that he read Gibbon</w:t>
      </w:r>
      <w:r w:rsidR="0017186C">
        <w:rPr>
          <w:rFonts w:ascii="Verdana" w:hAnsi="Verdana"/>
          <w:color w:val="000000"/>
          <w:sz w:val="20"/>
        </w:rPr>
        <w:t>’s</w:t>
      </w:r>
      <w:r w:rsidRPr="0017186C">
        <w:rPr>
          <w:rFonts w:ascii="Verdana" w:hAnsi="Verdana"/>
          <w:color w:val="000000"/>
          <w:sz w:val="20"/>
        </w:rPr>
        <w:t xml:space="preserve"> </w:t>
      </w:r>
      <w:r w:rsidRPr="0017186C">
        <w:rPr>
          <w:rFonts w:ascii="Verdana" w:hAnsi="Verdana"/>
          <w:i/>
          <w:iCs/>
          <w:color w:val="000000"/>
          <w:sz w:val="20"/>
        </w:rPr>
        <w:t>Decline and Fall</w:t>
      </w:r>
      <w:r w:rsidRPr="0017186C">
        <w:rPr>
          <w:rFonts w:ascii="Verdana" w:hAnsi="Verdana"/>
          <w:color w:val="000000"/>
          <w:sz w:val="20"/>
        </w:rPr>
        <w:t xml:space="preserve"> or Burton</w:t>
      </w:r>
      <w:r w:rsidR="0017186C">
        <w:rPr>
          <w:rFonts w:ascii="Verdana" w:hAnsi="Verdana"/>
          <w:color w:val="000000"/>
          <w:sz w:val="20"/>
        </w:rPr>
        <w:t>’s</w:t>
      </w:r>
      <w:r w:rsidRPr="0017186C">
        <w:rPr>
          <w:rFonts w:ascii="Verdana" w:hAnsi="Verdana"/>
          <w:color w:val="000000"/>
          <w:sz w:val="20"/>
        </w:rPr>
        <w:t xml:space="preserve"> </w:t>
      </w:r>
      <w:r w:rsidRPr="0017186C">
        <w:rPr>
          <w:rFonts w:ascii="Verdana" w:hAnsi="Verdana"/>
          <w:i/>
          <w:iCs/>
          <w:color w:val="000000"/>
          <w:sz w:val="20"/>
        </w:rPr>
        <w:t>Anatomy of Melancholy</w:t>
      </w:r>
      <w:r w:rsidRPr="0017186C">
        <w:rPr>
          <w:rFonts w:ascii="Verdana" w:hAnsi="Verdana"/>
          <w:color w:val="000000"/>
          <w:sz w:val="20"/>
        </w:rPr>
        <w:t>. And since he had never learned to put any restraint on his tongue, he expressed his opinion of his assistant freely. Mackintosh began to see the real man, and under the boisterous good-humour he discerned a vulgar cunning which was hateful; he was vain and domineering, and it was strange that he had notwithstanding a shyness which made him dislike people who were not quite of his kidney. He judged others, na #239;vely, by their language, and if it was free from the oaths and the obscenity which made up the greater part of his own conversation, he looked upon them with suspicion. In the evening the two men played piquet. He played badly but vaingloriously, crowing over his opponent when he won and losing his temper when he lost. On rare occasions a couple of planters or traders would drive over to play bridge, and then Walker showed himself in what Mackintosh considered a characteristic light. He played regardless of his partner, calling up in his desire to play the hand, and argued interminably, beating down opposition by the loudness of his voice. He constantly revoked, and when he did so said with an ingratiating whine:</w:t>
      </w:r>
      <w:r w:rsidR="0017186C">
        <w:rPr>
          <w:rFonts w:ascii="Verdana" w:hAnsi="Verdana"/>
          <w:color w:val="000000"/>
          <w:sz w:val="20"/>
        </w:rPr>
        <w:t xml:space="preserve"> “</w:t>
      </w:r>
      <w:r w:rsidRPr="0017186C">
        <w:rPr>
          <w:rFonts w:ascii="Verdana" w:hAnsi="Verdana"/>
          <w:color w:val="000000"/>
          <w:sz w:val="20"/>
        </w:rPr>
        <w:t>Oh, you would</w:t>
      </w:r>
      <w:r w:rsidR="0017186C">
        <w:rPr>
          <w:rFonts w:ascii="Verdana" w:hAnsi="Verdana"/>
          <w:color w:val="000000"/>
          <w:sz w:val="20"/>
        </w:rPr>
        <w:t>n’t</w:t>
      </w:r>
      <w:r w:rsidRPr="0017186C">
        <w:rPr>
          <w:rFonts w:ascii="Verdana" w:hAnsi="Verdana"/>
          <w:color w:val="000000"/>
          <w:sz w:val="20"/>
        </w:rPr>
        <w:t xml:space="preserve"> count it against an old man who can hardly see.</w:t>
      </w:r>
      <w:r w:rsidR="0017186C">
        <w:rPr>
          <w:rFonts w:ascii="Verdana" w:hAnsi="Verdana"/>
          <w:color w:val="000000"/>
          <w:sz w:val="20"/>
        </w:rPr>
        <w:t xml:space="preserve">” </w:t>
      </w:r>
      <w:r w:rsidRPr="0017186C">
        <w:rPr>
          <w:rFonts w:ascii="Verdana" w:hAnsi="Verdana"/>
          <w:color w:val="000000"/>
          <w:sz w:val="20"/>
        </w:rPr>
        <w:t>Did he know that his opponents thought it as well to keep on the right side of him and hesitated to insist on the rigour of the game? Mackintosh watched him with an icy contempt. When the game was over, while they smoked their pipes and drank whisky, they would begin telling stories. Walker told with gusto the story of his marriage. He had got so drunk at the wedding feast that the bride had fled and he had never seen her since. He had had numberless adventures, commonplace and sordid, with the women of the island and he described them with a pride in his own prowess which was an offence to Mackintosh</w:t>
      </w:r>
      <w:r w:rsidR="0017186C">
        <w:rPr>
          <w:rFonts w:ascii="Verdana" w:hAnsi="Verdana"/>
          <w:color w:val="000000"/>
          <w:sz w:val="20"/>
        </w:rPr>
        <w:t>’s</w:t>
      </w:r>
      <w:r w:rsidRPr="0017186C">
        <w:rPr>
          <w:rFonts w:ascii="Verdana" w:hAnsi="Verdana"/>
          <w:color w:val="000000"/>
          <w:sz w:val="20"/>
        </w:rPr>
        <w:t xml:space="preserve"> fastidious ears. He was a gross, sensual old man. He thought Mackintosh a poor fellow because he would not share his promiscuous amours and remained sober when the company was drunk.</w:t>
      </w:r>
    </w:p>
    <w:p w14:paraId="5F7F9083" w14:textId="12F494C8"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despised him also for the orderliness with which he did his official work. Mackintosh liked to do everything just so. His desk was always tidy, his papers were always neatly docketed, he could put his hand on any document that was needed, and he had at his finger</w:t>
      </w:r>
      <w:r w:rsidR="0017186C">
        <w:rPr>
          <w:rFonts w:ascii="Verdana" w:hAnsi="Verdana"/>
          <w:color w:val="000000"/>
          <w:sz w:val="20"/>
        </w:rPr>
        <w:t xml:space="preserve">s’ </w:t>
      </w:r>
      <w:r w:rsidRPr="0017186C">
        <w:rPr>
          <w:rFonts w:ascii="Verdana" w:hAnsi="Verdana"/>
          <w:color w:val="000000"/>
          <w:sz w:val="20"/>
        </w:rPr>
        <w:t>ends all the regulations that were required for the business of their administration.</w:t>
      </w:r>
    </w:p>
    <w:p w14:paraId="1AEE2A58" w14:textId="0426A09A"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Fudge, fudge,</w:t>
      </w:r>
      <w:r>
        <w:rPr>
          <w:rFonts w:ascii="Verdana" w:hAnsi="Verdana"/>
          <w:color w:val="000000"/>
          <w:sz w:val="20"/>
        </w:rPr>
        <w:t xml:space="preserve">” </w:t>
      </w:r>
      <w:r w:rsidR="00253279" w:rsidRPr="0017186C">
        <w:rPr>
          <w:rFonts w:ascii="Verdana" w:hAnsi="Verdana"/>
          <w:color w:val="000000"/>
          <w:sz w:val="20"/>
        </w:rPr>
        <w:t>said Walker.</w:t>
      </w:r>
      <w:r>
        <w:rPr>
          <w:rFonts w:ascii="Verdana" w:hAnsi="Verdana"/>
          <w:color w:val="000000"/>
          <w:sz w:val="20"/>
        </w:rPr>
        <w:t xml:space="preserve"> “</w:t>
      </w:r>
      <w:r w:rsidR="00253279" w:rsidRPr="0017186C">
        <w:rPr>
          <w:rFonts w:ascii="Verdana" w:hAnsi="Verdana"/>
          <w:color w:val="000000"/>
          <w:sz w:val="20"/>
        </w:rPr>
        <w:t>I</w:t>
      </w:r>
      <w:r>
        <w:rPr>
          <w:rFonts w:ascii="Verdana" w:hAnsi="Verdana"/>
          <w:color w:val="000000"/>
          <w:sz w:val="20"/>
        </w:rPr>
        <w:t xml:space="preserve">’ve </w:t>
      </w:r>
      <w:r w:rsidR="00253279" w:rsidRPr="0017186C">
        <w:rPr>
          <w:rFonts w:ascii="Verdana" w:hAnsi="Verdana"/>
          <w:color w:val="000000"/>
          <w:sz w:val="20"/>
        </w:rPr>
        <w:t>run this island for twenty years without red tape, and I do</w:t>
      </w:r>
      <w:r>
        <w:rPr>
          <w:rFonts w:ascii="Verdana" w:hAnsi="Verdana"/>
          <w:color w:val="000000"/>
          <w:sz w:val="20"/>
        </w:rPr>
        <w:t>n’t</w:t>
      </w:r>
      <w:r w:rsidR="00253279" w:rsidRPr="0017186C">
        <w:rPr>
          <w:rFonts w:ascii="Verdana" w:hAnsi="Verdana"/>
          <w:color w:val="000000"/>
          <w:sz w:val="20"/>
        </w:rPr>
        <w:t xml:space="preserve"> want it now.</w:t>
      </w:r>
      <w:r>
        <w:rPr>
          <w:rFonts w:ascii="Verdana" w:hAnsi="Verdana"/>
          <w:color w:val="000000"/>
          <w:sz w:val="20"/>
        </w:rPr>
        <w:t>”</w:t>
      </w:r>
    </w:p>
    <w:p w14:paraId="1FB11F62" w14:textId="46E35985"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Does it make it any easier for you that when you want a letter you have to hunt half an hour for it?</w:t>
      </w:r>
      <w:r>
        <w:rPr>
          <w:rFonts w:ascii="Verdana" w:hAnsi="Verdana"/>
          <w:color w:val="000000"/>
          <w:sz w:val="20"/>
        </w:rPr>
        <w:t xml:space="preserve">” </w:t>
      </w:r>
      <w:r w:rsidR="00253279" w:rsidRPr="0017186C">
        <w:rPr>
          <w:rFonts w:ascii="Verdana" w:hAnsi="Verdana"/>
          <w:color w:val="000000"/>
          <w:sz w:val="20"/>
        </w:rPr>
        <w:t>answered Mackintosh.</w:t>
      </w:r>
    </w:p>
    <w:p w14:paraId="1F90C60A" w14:textId="766271A4"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w:t>
      </w:r>
      <w:r>
        <w:rPr>
          <w:rFonts w:ascii="Verdana" w:hAnsi="Verdana"/>
          <w:color w:val="000000"/>
          <w:sz w:val="20"/>
        </w:rPr>
        <w:t>’re</w:t>
      </w:r>
      <w:r w:rsidR="00253279" w:rsidRPr="0017186C">
        <w:rPr>
          <w:rFonts w:ascii="Verdana" w:hAnsi="Verdana"/>
          <w:color w:val="000000"/>
          <w:sz w:val="20"/>
        </w:rPr>
        <w:t xml:space="preserve"> nothing but a damned official. But you</w:t>
      </w:r>
      <w:r>
        <w:rPr>
          <w:rFonts w:ascii="Verdana" w:hAnsi="Verdana"/>
          <w:color w:val="000000"/>
          <w:sz w:val="20"/>
        </w:rPr>
        <w:t>’re</w:t>
      </w:r>
      <w:r w:rsidR="00253279" w:rsidRPr="0017186C">
        <w:rPr>
          <w:rFonts w:ascii="Verdana" w:hAnsi="Verdana"/>
          <w:color w:val="000000"/>
          <w:sz w:val="20"/>
        </w:rPr>
        <w:t xml:space="preserve"> not a bad fellow; when you</w:t>
      </w:r>
      <w:r>
        <w:rPr>
          <w:rFonts w:ascii="Verdana" w:hAnsi="Verdana"/>
          <w:color w:val="000000"/>
          <w:sz w:val="20"/>
        </w:rPr>
        <w:t xml:space="preserve">’ve </w:t>
      </w:r>
      <w:r w:rsidR="00253279" w:rsidRPr="0017186C">
        <w:rPr>
          <w:rFonts w:ascii="Verdana" w:hAnsi="Verdana"/>
          <w:color w:val="000000"/>
          <w:sz w:val="20"/>
        </w:rPr>
        <w:t>been out here a year or two you</w:t>
      </w:r>
      <w:r>
        <w:rPr>
          <w:rFonts w:ascii="Verdana" w:hAnsi="Verdana"/>
          <w:color w:val="000000"/>
          <w:sz w:val="20"/>
        </w:rPr>
        <w:t>’ll</w:t>
      </w:r>
      <w:r w:rsidR="00253279" w:rsidRPr="0017186C">
        <w:rPr>
          <w:rFonts w:ascii="Verdana" w:hAnsi="Verdana"/>
          <w:color w:val="000000"/>
          <w:sz w:val="20"/>
        </w:rPr>
        <w:t xml:space="preserve"> be all right. What</w:t>
      </w:r>
      <w:r>
        <w:rPr>
          <w:rFonts w:ascii="Verdana" w:hAnsi="Verdana"/>
          <w:color w:val="000000"/>
          <w:sz w:val="20"/>
        </w:rPr>
        <w:t>’s</w:t>
      </w:r>
      <w:r w:rsidR="00253279" w:rsidRPr="0017186C">
        <w:rPr>
          <w:rFonts w:ascii="Verdana" w:hAnsi="Verdana"/>
          <w:color w:val="000000"/>
          <w:sz w:val="20"/>
        </w:rPr>
        <w:t xml:space="preserve"> wrong about you is that you wo</w:t>
      </w:r>
      <w:r>
        <w:rPr>
          <w:rFonts w:ascii="Verdana" w:hAnsi="Verdana"/>
          <w:color w:val="000000"/>
          <w:sz w:val="20"/>
        </w:rPr>
        <w:t>n’t</w:t>
      </w:r>
      <w:r w:rsidR="00253279" w:rsidRPr="0017186C">
        <w:rPr>
          <w:rFonts w:ascii="Verdana" w:hAnsi="Verdana"/>
          <w:color w:val="000000"/>
          <w:sz w:val="20"/>
        </w:rPr>
        <w:t xml:space="preserve"> drink. You would</w:t>
      </w:r>
      <w:r>
        <w:rPr>
          <w:rFonts w:ascii="Verdana" w:hAnsi="Verdana"/>
          <w:color w:val="000000"/>
          <w:sz w:val="20"/>
        </w:rPr>
        <w:t>n’t</w:t>
      </w:r>
      <w:r w:rsidR="00253279" w:rsidRPr="0017186C">
        <w:rPr>
          <w:rFonts w:ascii="Verdana" w:hAnsi="Verdana"/>
          <w:color w:val="000000"/>
          <w:sz w:val="20"/>
        </w:rPr>
        <w:t xml:space="preserve"> be a bad sort if you got soused once a week.</w:t>
      </w:r>
      <w:r>
        <w:rPr>
          <w:rFonts w:ascii="Verdana" w:hAnsi="Verdana"/>
          <w:color w:val="000000"/>
          <w:sz w:val="20"/>
        </w:rPr>
        <w:t>”</w:t>
      </w:r>
    </w:p>
    <w:p w14:paraId="412CB9FB" w14:textId="33201EFF"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 xml:space="preserve">The curious thing was that Walker remained perfectly unconscious of the dislike for him which every month increased in the breast of his subordinate. Although he laughed at him, as he grew accustomed to him, he began almost to like him. He had a certain </w:t>
      </w:r>
      <w:r w:rsidRPr="0017186C">
        <w:rPr>
          <w:rFonts w:ascii="Verdana" w:hAnsi="Verdana"/>
          <w:color w:val="000000"/>
          <w:sz w:val="20"/>
        </w:rPr>
        <w:lastRenderedPageBreak/>
        <w:t>tolerance for the peculiarities of others, and he accepted Mackintosh as a queer fish. Perhaps he liked him, unconsciously, because he could chaff him. His humour consisted of coarse banter and he wanted a butt. Mackintosh</w:t>
      </w:r>
      <w:r w:rsidR="0017186C">
        <w:rPr>
          <w:rFonts w:ascii="Verdana" w:hAnsi="Verdana"/>
          <w:color w:val="000000"/>
          <w:sz w:val="20"/>
        </w:rPr>
        <w:t>’s</w:t>
      </w:r>
      <w:r w:rsidRPr="0017186C">
        <w:rPr>
          <w:rFonts w:ascii="Verdana" w:hAnsi="Verdana"/>
          <w:color w:val="000000"/>
          <w:sz w:val="20"/>
        </w:rPr>
        <w:t xml:space="preserve"> exactness, his morality, his sobriety, were all fruitful subjects; his Scot</w:t>
      </w:r>
      <w:r w:rsidR="0017186C">
        <w:rPr>
          <w:rFonts w:ascii="Verdana" w:hAnsi="Verdana"/>
          <w:color w:val="000000"/>
          <w:sz w:val="20"/>
        </w:rPr>
        <w:t>’s</w:t>
      </w:r>
      <w:r w:rsidRPr="0017186C">
        <w:rPr>
          <w:rFonts w:ascii="Verdana" w:hAnsi="Verdana"/>
          <w:color w:val="000000"/>
          <w:sz w:val="20"/>
        </w:rPr>
        <w:t xml:space="preserve"> name gave an opportunity for the usual jokes about Scotland; he enjoyed himself thoroughly when two or three men were there and he could make them all laugh at the expense of Mackintosh. He would say ridiculous things about him to the natives, and Mackintosh, his knowledge of Samoan still imperfect, would see their unrestrained mirth when Walker had made an obscene reference to him. He smiled good-humouredly.</w:t>
      </w:r>
    </w:p>
    <w:p w14:paraId="7209454B" w14:textId="7B46CB3B"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w:t>
      </w:r>
      <w:r>
        <w:rPr>
          <w:rFonts w:ascii="Verdana" w:hAnsi="Verdana"/>
          <w:color w:val="000000"/>
          <w:sz w:val="20"/>
        </w:rPr>
        <w:t>’ll</w:t>
      </w:r>
      <w:r w:rsidR="00253279" w:rsidRPr="0017186C">
        <w:rPr>
          <w:rFonts w:ascii="Verdana" w:hAnsi="Verdana"/>
          <w:color w:val="000000"/>
          <w:sz w:val="20"/>
        </w:rPr>
        <w:t xml:space="preserve"> say this for you, Mac,</w:t>
      </w:r>
      <w:r>
        <w:rPr>
          <w:rFonts w:ascii="Verdana" w:hAnsi="Verdana"/>
          <w:color w:val="000000"/>
          <w:sz w:val="20"/>
        </w:rPr>
        <w:t xml:space="preserve">” </w:t>
      </w:r>
      <w:r w:rsidR="00253279" w:rsidRPr="0017186C">
        <w:rPr>
          <w:rFonts w:ascii="Verdana" w:hAnsi="Verdana"/>
          <w:color w:val="000000"/>
          <w:sz w:val="20"/>
        </w:rPr>
        <w:t>Walker would say in his gruff loud voice,</w:t>
      </w:r>
      <w:r>
        <w:rPr>
          <w:rFonts w:ascii="Verdana" w:hAnsi="Verdana"/>
          <w:color w:val="000000"/>
          <w:sz w:val="20"/>
        </w:rPr>
        <w:t xml:space="preserve"> “</w:t>
      </w:r>
      <w:r w:rsidR="00253279" w:rsidRPr="0017186C">
        <w:rPr>
          <w:rFonts w:ascii="Verdana" w:hAnsi="Verdana"/>
          <w:color w:val="000000"/>
          <w:sz w:val="20"/>
        </w:rPr>
        <w:t>you can take a joke.</w:t>
      </w:r>
      <w:r>
        <w:rPr>
          <w:rFonts w:ascii="Verdana" w:hAnsi="Verdana"/>
          <w:color w:val="000000"/>
          <w:sz w:val="20"/>
        </w:rPr>
        <w:t>”</w:t>
      </w:r>
    </w:p>
    <w:p w14:paraId="68D07C7C" w14:textId="61368088"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Was it a joke?</w:t>
      </w:r>
      <w:r>
        <w:rPr>
          <w:rFonts w:ascii="Verdana" w:hAnsi="Verdana"/>
          <w:color w:val="000000"/>
          <w:sz w:val="20"/>
        </w:rPr>
        <w:t xml:space="preserve">” </w:t>
      </w:r>
      <w:r w:rsidR="00253279" w:rsidRPr="0017186C">
        <w:rPr>
          <w:rFonts w:ascii="Verdana" w:hAnsi="Verdana"/>
          <w:color w:val="000000"/>
          <w:sz w:val="20"/>
        </w:rPr>
        <w:t>smiled Mackintosh.</w:t>
      </w:r>
      <w:r>
        <w:rPr>
          <w:rFonts w:ascii="Verdana" w:hAnsi="Verdana"/>
          <w:color w:val="000000"/>
          <w:sz w:val="20"/>
        </w:rPr>
        <w:t xml:space="preserve"> “</w:t>
      </w:r>
      <w:r w:rsidR="00253279" w:rsidRPr="0017186C">
        <w:rPr>
          <w:rFonts w:ascii="Verdana" w:hAnsi="Verdana"/>
          <w:color w:val="000000"/>
          <w:sz w:val="20"/>
        </w:rPr>
        <w:t>I did</w:t>
      </w:r>
      <w:r>
        <w:rPr>
          <w:rFonts w:ascii="Verdana" w:hAnsi="Verdana"/>
          <w:color w:val="000000"/>
          <w:sz w:val="20"/>
        </w:rPr>
        <w:t>n’t</w:t>
      </w:r>
      <w:r w:rsidR="00253279" w:rsidRPr="0017186C">
        <w:rPr>
          <w:rFonts w:ascii="Verdana" w:hAnsi="Verdana"/>
          <w:color w:val="000000"/>
          <w:sz w:val="20"/>
        </w:rPr>
        <w:t xml:space="preserve"> know.</w:t>
      </w:r>
      <w:r>
        <w:rPr>
          <w:rFonts w:ascii="Verdana" w:hAnsi="Verdana"/>
          <w:color w:val="000000"/>
          <w:sz w:val="20"/>
        </w:rPr>
        <w:t>”</w:t>
      </w:r>
    </w:p>
    <w:p w14:paraId="5DB7AAC7" w14:textId="5FF34294"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Scots wha hae!</w:t>
      </w:r>
      <w:r>
        <w:rPr>
          <w:rFonts w:ascii="Verdana" w:hAnsi="Verdana"/>
          <w:color w:val="000000"/>
          <w:sz w:val="20"/>
        </w:rPr>
        <w:t xml:space="preserve">” </w:t>
      </w:r>
      <w:r w:rsidR="00253279" w:rsidRPr="0017186C">
        <w:rPr>
          <w:rFonts w:ascii="Verdana" w:hAnsi="Verdana"/>
          <w:color w:val="000000"/>
          <w:sz w:val="20"/>
        </w:rPr>
        <w:t>shouted Walker, with a bellow of laughter.</w:t>
      </w:r>
      <w:r>
        <w:rPr>
          <w:rFonts w:ascii="Verdana" w:hAnsi="Verdana"/>
          <w:color w:val="000000"/>
          <w:sz w:val="20"/>
        </w:rPr>
        <w:t xml:space="preserve"> “</w:t>
      </w:r>
      <w:r w:rsidR="00253279" w:rsidRPr="0017186C">
        <w:rPr>
          <w:rFonts w:ascii="Verdana" w:hAnsi="Verdana"/>
          <w:color w:val="000000"/>
          <w:sz w:val="20"/>
        </w:rPr>
        <w:t>There</w:t>
      </w:r>
      <w:r>
        <w:rPr>
          <w:rFonts w:ascii="Verdana" w:hAnsi="Verdana"/>
          <w:color w:val="000000"/>
          <w:sz w:val="20"/>
        </w:rPr>
        <w:t>’s</w:t>
      </w:r>
      <w:r w:rsidR="00253279" w:rsidRPr="0017186C">
        <w:rPr>
          <w:rFonts w:ascii="Verdana" w:hAnsi="Verdana"/>
          <w:color w:val="000000"/>
          <w:sz w:val="20"/>
        </w:rPr>
        <w:t xml:space="preserve"> only one way to make a Scotchman see a joke and that</w:t>
      </w:r>
      <w:r>
        <w:rPr>
          <w:rFonts w:ascii="Verdana" w:hAnsi="Verdana"/>
          <w:color w:val="000000"/>
          <w:sz w:val="20"/>
        </w:rPr>
        <w:t>’s</w:t>
      </w:r>
      <w:r w:rsidR="00253279" w:rsidRPr="0017186C">
        <w:rPr>
          <w:rFonts w:ascii="Verdana" w:hAnsi="Verdana"/>
          <w:color w:val="000000"/>
          <w:sz w:val="20"/>
        </w:rPr>
        <w:t xml:space="preserve"> by a surgical operation.</w:t>
      </w:r>
      <w:r>
        <w:rPr>
          <w:rFonts w:ascii="Verdana" w:hAnsi="Verdana"/>
          <w:color w:val="000000"/>
          <w:sz w:val="20"/>
        </w:rPr>
        <w:t>”</w:t>
      </w:r>
    </w:p>
    <w:p w14:paraId="55A7DA11" w14:textId="08866F2C"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Walker little knew that there was nothing Mackintosh could stand less than chaff. He would wake in the night, the breathless night of the rainy season, and brood sullenly over the gibe that Walker had uttered carelessly days before. It rankled. His heart swelled with rage, and he pictured to himself ways in which he might get even with the bully. He had tried answering him, but Walker had a gift of repartee, coarse and obvious, which gave him an advantage. The dullness of his intellect made him impervious to a delicate shaft. His self-satisfaction made it impossible to wound him. His loud voice, his bellow of laughter, were weapons against which Mackintosh had nothing to counter, and he learned that the wisest thing was never to betray his irritation. He learned to control himself. But his hatred grew till it was a monomania. He watched Walker with an insane vigilance. He fed his own self-esteem by every instance of meanness on Walker</w:t>
      </w:r>
      <w:r w:rsidR="0017186C">
        <w:rPr>
          <w:rFonts w:ascii="Verdana" w:hAnsi="Verdana"/>
          <w:color w:val="000000"/>
          <w:sz w:val="20"/>
        </w:rPr>
        <w:t>’s</w:t>
      </w:r>
      <w:r w:rsidRPr="0017186C">
        <w:rPr>
          <w:rFonts w:ascii="Verdana" w:hAnsi="Verdana"/>
          <w:color w:val="000000"/>
          <w:sz w:val="20"/>
        </w:rPr>
        <w:t xml:space="preserve"> part, by every exhibition of childish vanity, of cunning and of vulgarity. Walker ate greedily, noisily, filthily, and Mackintosh watched him with satisfaction. He took note of the foolish things he said and of his mistakes in grammar. He knew that Walker held him in small esteem, and he found a bitter satisfaction in his chief</w:t>
      </w:r>
      <w:r w:rsidR="0017186C">
        <w:rPr>
          <w:rFonts w:ascii="Verdana" w:hAnsi="Verdana"/>
          <w:color w:val="000000"/>
          <w:sz w:val="20"/>
        </w:rPr>
        <w:t>’s</w:t>
      </w:r>
      <w:r w:rsidRPr="0017186C">
        <w:rPr>
          <w:rFonts w:ascii="Verdana" w:hAnsi="Verdana"/>
          <w:color w:val="000000"/>
          <w:sz w:val="20"/>
        </w:rPr>
        <w:t xml:space="preserve"> opinion of him; it increased his own contempt for the narrow, complacent old man. And it gave him a singular pleasure to know that Walker was entirely unconscious of the hatred he felt for him. He was a fool who liked popularity, and he blandly fancied that everyone admired him. Once Mackintosh had overheard Walker speaking of him.</w:t>
      </w:r>
    </w:p>
    <w:p w14:paraId="56491810" w14:textId="31F46E3D"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He</w:t>
      </w:r>
      <w:r>
        <w:rPr>
          <w:rFonts w:ascii="Verdana" w:hAnsi="Verdana"/>
          <w:color w:val="000000"/>
          <w:sz w:val="20"/>
        </w:rPr>
        <w:t>’ll</w:t>
      </w:r>
      <w:r w:rsidR="00253279" w:rsidRPr="0017186C">
        <w:rPr>
          <w:rFonts w:ascii="Verdana" w:hAnsi="Verdana"/>
          <w:color w:val="000000"/>
          <w:sz w:val="20"/>
        </w:rPr>
        <w:t xml:space="preserve"> be all right when I</w:t>
      </w:r>
      <w:r>
        <w:rPr>
          <w:rFonts w:ascii="Verdana" w:hAnsi="Verdana"/>
          <w:color w:val="000000"/>
          <w:sz w:val="20"/>
        </w:rPr>
        <w:t xml:space="preserve">’ve </w:t>
      </w:r>
      <w:r w:rsidR="00253279" w:rsidRPr="0017186C">
        <w:rPr>
          <w:rFonts w:ascii="Verdana" w:hAnsi="Verdana"/>
          <w:color w:val="000000"/>
          <w:sz w:val="20"/>
        </w:rPr>
        <w:t>licked him into shape,</w:t>
      </w:r>
      <w:r>
        <w:rPr>
          <w:rFonts w:ascii="Verdana" w:hAnsi="Verdana"/>
          <w:color w:val="000000"/>
          <w:sz w:val="20"/>
        </w:rPr>
        <w:t xml:space="preserve">” </w:t>
      </w:r>
      <w:r w:rsidR="00253279" w:rsidRPr="0017186C">
        <w:rPr>
          <w:rFonts w:ascii="Verdana" w:hAnsi="Verdana"/>
          <w:color w:val="000000"/>
          <w:sz w:val="20"/>
        </w:rPr>
        <w:t>he said.</w:t>
      </w:r>
      <w:r>
        <w:rPr>
          <w:rFonts w:ascii="Verdana" w:hAnsi="Verdana"/>
          <w:color w:val="000000"/>
          <w:sz w:val="20"/>
        </w:rPr>
        <w:t xml:space="preserve"> “</w:t>
      </w:r>
      <w:r w:rsidR="00253279" w:rsidRPr="0017186C">
        <w:rPr>
          <w:rFonts w:ascii="Verdana" w:hAnsi="Verdana"/>
          <w:color w:val="000000"/>
          <w:sz w:val="20"/>
        </w:rPr>
        <w:t>He</w:t>
      </w:r>
      <w:r>
        <w:rPr>
          <w:rFonts w:ascii="Verdana" w:hAnsi="Verdana"/>
          <w:color w:val="000000"/>
          <w:sz w:val="20"/>
        </w:rPr>
        <w:t>’s</w:t>
      </w:r>
      <w:r w:rsidR="00253279" w:rsidRPr="0017186C">
        <w:rPr>
          <w:rFonts w:ascii="Verdana" w:hAnsi="Verdana"/>
          <w:color w:val="000000"/>
          <w:sz w:val="20"/>
        </w:rPr>
        <w:t xml:space="preserve"> a good dog and he loves his master.</w:t>
      </w:r>
      <w:r>
        <w:rPr>
          <w:rFonts w:ascii="Verdana" w:hAnsi="Verdana"/>
          <w:color w:val="000000"/>
          <w:sz w:val="20"/>
        </w:rPr>
        <w:t>”</w:t>
      </w:r>
    </w:p>
    <w:p w14:paraId="30CAE4AC" w14:textId="6A1F8548"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silently, without a movement of his long, sallow face, laughed long and heartily.</w:t>
      </w:r>
    </w:p>
    <w:p w14:paraId="00CD209B" w14:textId="5A8F7070"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But his hatred was not blind; on the contrary, it was peculiarly clear-sighted, and he judged Walker</w:t>
      </w:r>
      <w:r w:rsidR="0017186C">
        <w:rPr>
          <w:rFonts w:ascii="Verdana" w:hAnsi="Verdana"/>
          <w:color w:val="000000"/>
          <w:sz w:val="20"/>
        </w:rPr>
        <w:t>’s</w:t>
      </w:r>
      <w:r w:rsidRPr="0017186C">
        <w:rPr>
          <w:rFonts w:ascii="Verdana" w:hAnsi="Verdana"/>
          <w:color w:val="000000"/>
          <w:sz w:val="20"/>
        </w:rPr>
        <w:t xml:space="preserve"> capabilities with precision. He ruled his small kingdom with efficiency. He was just and honest. With opportunities to make money he was a poorer man than when he was first appointed to his post, and his only support for his old age was the pension which he expected when at last he retired from official life. His pride was that with an assistant and a half-caste clerk he was able to administer the island more competently than Upolu, the island of which Apia is the chief town, was administered with its army of functionaries. He had a few native policemen to sustain his authority, but he made no use of them. He governed by bluff and his Irish humour.</w:t>
      </w:r>
    </w:p>
    <w:p w14:paraId="4FF7C0EB" w14:textId="78AA61B3"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They insisted on building a jail for me,</w:t>
      </w:r>
      <w:r>
        <w:rPr>
          <w:rFonts w:ascii="Verdana" w:hAnsi="Verdana"/>
          <w:color w:val="000000"/>
          <w:sz w:val="20"/>
        </w:rPr>
        <w:t xml:space="preserve">” </w:t>
      </w:r>
      <w:r w:rsidR="00253279" w:rsidRPr="0017186C">
        <w:rPr>
          <w:rFonts w:ascii="Verdana" w:hAnsi="Verdana"/>
          <w:color w:val="000000"/>
          <w:sz w:val="20"/>
        </w:rPr>
        <w:t>he said.</w:t>
      </w:r>
      <w:r>
        <w:rPr>
          <w:rFonts w:ascii="Verdana" w:hAnsi="Verdana"/>
          <w:color w:val="000000"/>
          <w:sz w:val="20"/>
        </w:rPr>
        <w:t xml:space="preserve"> “</w:t>
      </w:r>
      <w:r w:rsidR="00253279" w:rsidRPr="0017186C">
        <w:rPr>
          <w:rFonts w:ascii="Verdana" w:hAnsi="Verdana"/>
          <w:color w:val="000000"/>
          <w:sz w:val="20"/>
        </w:rPr>
        <w:t xml:space="preserve">What the devil do I want a jail for? </w:t>
      </w:r>
      <w:r>
        <w:rPr>
          <w:rFonts w:ascii="Verdana" w:hAnsi="Verdana"/>
          <w:color w:val="000000"/>
          <w:sz w:val="20"/>
        </w:rPr>
        <w:t>I’m</w:t>
      </w:r>
      <w:r w:rsidR="00253279" w:rsidRPr="0017186C">
        <w:rPr>
          <w:rFonts w:ascii="Verdana" w:hAnsi="Verdana"/>
          <w:color w:val="000000"/>
          <w:sz w:val="20"/>
        </w:rPr>
        <w:t xml:space="preserve"> not going to put the natives in prison. If they do wrong I know how to deal with them.</w:t>
      </w:r>
      <w:r>
        <w:rPr>
          <w:rFonts w:ascii="Verdana" w:hAnsi="Verdana"/>
          <w:color w:val="000000"/>
          <w:sz w:val="20"/>
        </w:rPr>
        <w:t>”</w:t>
      </w:r>
    </w:p>
    <w:p w14:paraId="1A03FABE" w14:textId="4D2CEFC9"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One of his quarrels with the higher authorities at Apia was that he claimed entire jurisdiction over the natives of his island. Whatever their crimes he would not give them up to courts competent to deal with them, and several times an angry correspondence had passed between him and the Governor at Upolu. For he looked upon the natives as his children. And that was the amazing thing about this coarse, vulgar, selfish man; he loved the island on which he had lived so long with passion, and he had for the natives a strange rough tenderness which was quite wonderful.</w:t>
      </w:r>
    </w:p>
    <w:p w14:paraId="2838FA02"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 xml:space="preserve">He loved to ride about the island on his old grey mare and he was never tired of its beauty. Sauntering along the grassy roads among the coconut trees he would stop every now and then to admire the loveliness of the scene. Now and then he would come upon a </w:t>
      </w:r>
      <w:r w:rsidRPr="0017186C">
        <w:rPr>
          <w:rFonts w:ascii="Verdana" w:hAnsi="Verdana"/>
          <w:color w:val="000000"/>
          <w:sz w:val="20"/>
        </w:rPr>
        <w:lastRenderedPageBreak/>
        <w:t xml:space="preserve">native village and stop while the head man brought him a bowl of </w:t>
      </w:r>
      <w:r w:rsidRPr="0017186C">
        <w:rPr>
          <w:rFonts w:ascii="Verdana" w:hAnsi="Verdana"/>
          <w:i/>
          <w:iCs/>
          <w:color w:val="000000"/>
          <w:sz w:val="20"/>
        </w:rPr>
        <w:t>kava</w:t>
      </w:r>
      <w:r w:rsidRPr="0017186C">
        <w:rPr>
          <w:rFonts w:ascii="Verdana" w:hAnsi="Verdana"/>
          <w:color w:val="000000"/>
          <w:sz w:val="20"/>
        </w:rPr>
        <w:t>. He would look at the little group of bell-shaped huts with their high thatched roofs, like beehives, and a smile would spread over his fat face. His eyes rested happily on the spreading green of the bread-fruit trees.</w:t>
      </w:r>
    </w:p>
    <w:p w14:paraId="11E0A493" w14:textId="6DCF393A"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By George, it</w:t>
      </w:r>
      <w:r>
        <w:rPr>
          <w:rFonts w:ascii="Verdana" w:hAnsi="Verdana"/>
          <w:color w:val="000000"/>
          <w:sz w:val="20"/>
        </w:rPr>
        <w:t>’s</w:t>
      </w:r>
      <w:r w:rsidR="00253279" w:rsidRPr="0017186C">
        <w:rPr>
          <w:rFonts w:ascii="Verdana" w:hAnsi="Verdana"/>
          <w:color w:val="000000"/>
          <w:sz w:val="20"/>
        </w:rPr>
        <w:t xml:space="preserve"> like the garden of Eden.</w:t>
      </w:r>
      <w:r>
        <w:rPr>
          <w:rFonts w:ascii="Verdana" w:hAnsi="Verdana"/>
          <w:color w:val="000000"/>
          <w:sz w:val="20"/>
        </w:rPr>
        <w:t>”</w:t>
      </w:r>
    </w:p>
    <w:p w14:paraId="0922E9CE" w14:textId="6EB0DB79"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Sometimes his rides took him along the coast and through the trees he had a glimpse of the wide sea, empty, with never a sail to disturb the loneliness; sometimes he climbed a hill so that a great stretch of country, with little villages nestling among the tall trees, was spread out before him like the kingdom of the world, and he would sit there for an hour in an ecstasy of delight. But he had no words to express his feelings and to relieve them would utter an obscene jest; it was as though his emotion was so violent that he needed vulgarity to break the tension.</w:t>
      </w:r>
    </w:p>
    <w:p w14:paraId="50D02594"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observed this sentiment with an icy disdain. Walker had always been a heavy drinker, he was proud of his capacity to see men half his age under the table when he spent a night in Apia, and he had the sentimentality of the toper. He could cry over the stories he read in his magazines and yet would refuse a loan to some trader in difficulties whom he had known for twenty years. He was close with his money. Once Mackintosh said to him:</w:t>
      </w:r>
    </w:p>
    <w:p w14:paraId="5E6F4D4E"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No one could accuse you of giving money away.</w:t>
      </w:r>
      <w:r>
        <w:rPr>
          <w:rFonts w:ascii="Verdana" w:hAnsi="Verdana"/>
          <w:color w:val="000000"/>
          <w:sz w:val="20"/>
        </w:rPr>
        <w:t>”</w:t>
      </w:r>
    </w:p>
    <w:p w14:paraId="3CF261E8" w14:textId="6321BE8A"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took it as a compliment. His enthusiasm for nature was but the drivelling sensibility of the drunkard. Nor had Mackintosh any sympathy for his chief</w:t>
      </w:r>
      <w:r w:rsidR="0017186C">
        <w:rPr>
          <w:rFonts w:ascii="Verdana" w:hAnsi="Verdana"/>
          <w:color w:val="000000"/>
          <w:sz w:val="20"/>
        </w:rPr>
        <w:t>’s</w:t>
      </w:r>
      <w:r w:rsidRPr="0017186C">
        <w:rPr>
          <w:rFonts w:ascii="Verdana" w:hAnsi="Verdana"/>
          <w:color w:val="000000"/>
          <w:sz w:val="20"/>
        </w:rPr>
        <w:t xml:space="preserve"> feelings towards the natives. He loved them because they were in his power, as a selfish man loves his dog, and his mentality was on a level with theirs. Their humour was obscene and he was never at a loss for the lewd remark. He understood them and they understood him. He was proud of his influence over them. He looked upon them as his children and he mixed himself in all their affairs. But he was very jealous of his authority; if he ruled them with a rod of iron, brooking no contradiction, he would not suffer any of the white men on the island to take advantage of them. He watched the missionaries suspiciously and, if they did anything of which he disapproved, was able to make life so unendurable to them that if he could not get them removed they were glad to go of their own accord. His power over the natives was so great that on his word they would refuse labour and food to their pastor. On the other hand he showed the traders no favour. He took care that they should not cheat the natives; he saw that they got a fair reward for their work and their copra and that the traders made no extravagant profit on the wares they sold them. He was merciless to a bargain that he thought unfair. Sometimes the traders would complain at Apia that they did not get fair opportunities. They suffered for it. Walker then hesitated at no calumny, at no outrageous lie, to get even with them, and they found that if they wanted not only to live at peace, but to exist at all, they had to accept the situation on his own terms. More than once the store of a trader obnoxious to him had been burned down, and there was only the appositeness of the event to show that the administrator had instigated it. Once a Swedish half-caste, ruined by the burning, had gone to him and roundly accused him of arson. Walker laughed in his face.</w:t>
      </w:r>
    </w:p>
    <w:p w14:paraId="5B712A1F" w14:textId="665275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 dirty dog. Your mother was a native and you try to cheat the natives. If your rotten old store is burned down it</w:t>
      </w:r>
      <w:r>
        <w:rPr>
          <w:rFonts w:ascii="Verdana" w:hAnsi="Verdana"/>
          <w:color w:val="000000"/>
          <w:sz w:val="20"/>
        </w:rPr>
        <w:t>’s</w:t>
      </w:r>
      <w:r w:rsidR="00253279" w:rsidRPr="0017186C">
        <w:rPr>
          <w:rFonts w:ascii="Verdana" w:hAnsi="Verdana"/>
          <w:color w:val="000000"/>
          <w:sz w:val="20"/>
        </w:rPr>
        <w:t xml:space="preserve"> a judgment of Providence; that</w:t>
      </w:r>
      <w:r>
        <w:rPr>
          <w:rFonts w:ascii="Verdana" w:hAnsi="Verdana"/>
          <w:color w:val="000000"/>
          <w:sz w:val="20"/>
        </w:rPr>
        <w:t>’s</w:t>
      </w:r>
      <w:r w:rsidR="00253279" w:rsidRPr="0017186C">
        <w:rPr>
          <w:rFonts w:ascii="Verdana" w:hAnsi="Verdana"/>
          <w:color w:val="000000"/>
          <w:sz w:val="20"/>
        </w:rPr>
        <w:t xml:space="preserve"> what it is, a judgment of Providence. Get out.</w:t>
      </w:r>
      <w:r>
        <w:rPr>
          <w:rFonts w:ascii="Verdana" w:hAnsi="Verdana"/>
          <w:color w:val="000000"/>
          <w:sz w:val="20"/>
        </w:rPr>
        <w:t>”</w:t>
      </w:r>
    </w:p>
    <w:p w14:paraId="520C1BCE" w14:textId="6EF58160"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And as the man was hustled out by two native policemen the administrator laughed fatly.</w:t>
      </w:r>
    </w:p>
    <w:p w14:paraId="3A692E5B"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A judgment of Providence.</w:t>
      </w:r>
      <w:r>
        <w:rPr>
          <w:rFonts w:ascii="Verdana" w:hAnsi="Verdana"/>
          <w:color w:val="000000"/>
          <w:sz w:val="20"/>
        </w:rPr>
        <w:t>”</w:t>
      </w:r>
    </w:p>
    <w:p w14:paraId="3F569AA2" w14:textId="07AC78ED"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And now Mackintosh watched him enter upon the day</w:t>
      </w:r>
      <w:r w:rsidR="0017186C">
        <w:rPr>
          <w:rFonts w:ascii="Verdana" w:hAnsi="Verdana"/>
          <w:color w:val="000000"/>
          <w:sz w:val="20"/>
        </w:rPr>
        <w:t>’s</w:t>
      </w:r>
      <w:r w:rsidRPr="0017186C">
        <w:rPr>
          <w:rFonts w:ascii="Verdana" w:hAnsi="Verdana"/>
          <w:color w:val="000000"/>
          <w:sz w:val="20"/>
        </w:rPr>
        <w:t xml:space="preserve"> work. He began with the sick, for Walker added doctoring to his other activities, and he had a small room behind the office full of drugs. An elderly man came forward, a man with a crop of curly grey hair, in a blue </w:t>
      </w:r>
      <w:r w:rsidRPr="0017186C">
        <w:rPr>
          <w:rFonts w:ascii="Verdana" w:hAnsi="Verdana"/>
          <w:i/>
          <w:iCs/>
          <w:color w:val="000000"/>
          <w:sz w:val="20"/>
        </w:rPr>
        <w:t>lava-lava</w:t>
      </w:r>
      <w:r w:rsidRPr="0017186C">
        <w:rPr>
          <w:rFonts w:ascii="Verdana" w:hAnsi="Verdana"/>
          <w:color w:val="000000"/>
          <w:sz w:val="20"/>
        </w:rPr>
        <w:t>, elaborately tatooed, with the skin of his body wrinkled like a wine-skin.</w:t>
      </w:r>
    </w:p>
    <w:p w14:paraId="0D2C6970" w14:textId="3A91FCA2" w:rsidR="00253279" w:rsidRP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What have you come for?</w:t>
      </w:r>
      <w:r>
        <w:rPr>
          <w:rFonts w:ascii="Verdana" w:hAnsi="Verdana"/>
          <w:color w:val="000000"/>
          <w:sz w:val="20"/>
        </w:rPr>
        <w:t xml:space="preserve">” </w:t>
      </w:r>
      <w:r w:rsidR="00253279" w:rsidRPr="0017186C">
        <w:rPr>
          <w:rFonts w:ascii="Verdana" w:hAnsi="Verdana"/>
          <w:color w:val="000000"/>
          <w:sz w:val="20"/>
        </w:rPr>
        <w:t>Walker asked him abruptly.</w:t>
      </w:r>
    </w:p>
    <w:p w14:paraId="05E20791"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In a whining voice the man said that he could not eat without vomiting and that he had pains here and pains there.</w:t>
      </w:r>
    </w:p>
    <w:p w14:paraId="3593CC51"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Go to the missionaries,</w:t>
      </w:r>
      <w:r>
        <w:rPr>
          <w:rFonts w:ascii="Verdana" w:hAnsi="Verdana"/>
          <w:color w:val="000000"/>
          <w:sz w:val="20"/>
        </w:rPr>
        <w:t xml:space="preserve">” </w:t>
      </w:r>
      <w:r w:rsidR="00253279" w:rsidRPr="0017186C">
        <w:rPr>
          <w:rFonts w:ascii="Verdana" w:hAnsi="Verdana"/>
          <w:color w:val="000000"/>
          <w:sz w:val="20"/>
        </w:rPr>
        <w:t>said Walker.</w:t>
      </w:r>
      <w:r>
        <w:rPr>
          <w:rFonts w:ascii="Verdana" w:hAnsi="Verdana"/>
          <w:color w:val="000000"/>
          <w:sz w:val="20"/>
        </w:rPr>
        <w:t xml:space="preserve"> “</w:t>
      </w:r>
      <w:r w:rsidR="00253279" w:rsidRPr="0017186C">
        <w:rPr>
          <w:rFonts w:ascii="Verdana" w:hAnsi="Verdana"/>
          <w:color w:val="000000"/>
          <w:sz w:val="20"/>
        </w:rPr>
        <w:t>You know that I only cure children.</w:t>
      </w:r>
      <w:r>
        <w:rPr>
          <w:rFonts w:ascii="Verdana" w:hAnsi="Verdana"/>
          <w:color w:val="000000"/>
          <w:sz w:val="20"/>
        </w:rPr>
        <w:t>”</w:t>
      </w:r>
    </w:p>
    <w:p w14:paraId="0A6322C2"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have been to the missionaries and they do me no good.</w:t>
      </w:r>
      <w:r>
        <w:rPr>
          <w:rFonts w:ascii="Verdana" w:hAnsi="Verdana"/>
          <w:color w:val="000000"/>
          <w:sz w:val="20"/>
        </w:rPr>
        <w:t>”</w:t>
      </w:r>
    </w:p>
    <w:p w14:paraId="65155F14" w14:textId="16508E4B"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Then go home and prepare yourself to die. Have you lived so long and still want to go on living? You</w:t>
      </w:r>
      <w:r>
        <w:rPr>
          <w:rFonts w:ascii="Verdana" w:hAnsi="Verdana"/>
          <w:color w:val="000000"/>
          <w:sz w:val="20"/>
        </w:rPr>
        <w:t>’re</w:t>
      </w:r>
      <w:r w:rsidR="00253279" w:rsidRPr="0017186C">
        <w:rPr>
          <w:rFonts w:ascii="Verdana" w:hAnsi="Verdana"/>
          <w:color w:val="000000"/>
          <w:sz w:val="20"/>
        </w:rPr>
        <w:t xml:space="preserve"> a fool.</w:t>
      </w:r>
      <w:r>
        <w:rPr>
          <w:rFonts w:ascii="Verdana" w:hAnsi="Verdana"/>
          <w:color w:val="000000"/>
          <w:sz w:val="20"/>
        </w:rPr>
        <w:t>”</w:t>
      </w:r>
    </w:p>
    <w:p w14:paraId="458CCC75" w14:textId="183930E4"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lastRenderedPageBreak/>
        <w:t>The man broke into querulous expostulation, but Walker, pointing to a woman with a sick child in her arms, told her to bring it to his desk. He asked her questions and looked at the child.</w:t>
      </w:r>
    </w:p>
    <w:p w14:paraId="5064D469"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will give you medicine,</w:t>
      </w:r>
      <w:r>
        <w:rPr>
          <w:rFonts w:ascii="Verdana" w:hAnsi="Verdana"/>
          <w:color w:val="000000"/>
          <w:sz w:val="20"/>
        </w:rPr>
        <w:t xml:space="preserve">” </w:t>
      </w:r>
      <w:r w:rsidR="00253279" w:rsidRPr="0017186C">
        <w:rPr>
          <w:rFonts w:ascii="Verdana" w:hAnsi="Verdana"/>
          <w:color w:val="000000"/>
          <w:sz w:val="20"/>
        </w:rPr>
        <w:t>he said. He turned to the half-caste clerk.</w:t>
      </w:r>
      <w:r>
        <w:rPr>
          <w:rFonts w:ascii="Verdana" w:hAnsi="Verdana"/>
          <w:color w:val="000000"/>
          <w:sz w:val="20"/>
        </w:rPr>
        <w:t xml:space="preserve"> “</w:t>
      </w:r>
      <w:r w:rsidR="00253279" w:rsidRPr="0017186C">
        <w:rPr>
          <w:rFonts w:ascii="Verdana" w:hAnsi="Verdana"/>
          <w:color w:val="000000"/>
          <w:sz w:val="20"/>
        </w:rPr>
        <w:t>Go into the dispensary and bring me some calomel pills.</w:t>
      </w:r>
      <w:r>
        <w:rPr>
          <w:rFonts w:ascii="Verdana" w:hAnsi="Verdana"/>
          <w:color w:val="000000"/>
          <w:sz w:val="20"/>
        </w:rPr>
        <w:t>”</w:t>
      </w:r>
    </w:p>
    <w:p w14:paraId="5D074140" w14:textId="7FED5F10"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made the child swallow one there and then and gave another to the mother.</w:t>
      </w:r>
    </w:p>
    <w:p w14:paraId="6D6FB514"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Take the child away and keep it warm. To-morrow it will be dead or better.</w:t>
      </w:r>
      <w:r>
        <w:rPr>
          <w:rFonts w:ascii="Verdana" w:hAnsi="Verdana"/>
          <w:color w:val="000000"/>
          <w:sz w:val="20"/>
        </w:rPr>
        <w:t>”</w:t>
      </w:r>
    </w:p>
    <w:p w14:paraId="5C2B2961" w14:textId="473593B1"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leaned back in his chair and lit his pipe.</w:t>
      </w:r>
    </w:p>
    <w:p w14:paraId="402FCC91" w14:textId="14C41E71"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Wonderful stuff, calomel. I</w:t>
      </w:r>
      <w:r>
        <w:rPr>
          <w:rFonts w:ascii="Verdana" w:hAnsi="Verdana"/>
          <w:color w:val="000000"/>
          <w:sz w:val="20"/>
        </w:rPr>
        <w:t xml:space="preserve">’ve </w:t>
      </w:r>
      <w:r w:rsidR="00253279" w:rsidRPr="0017186C">
        <w:rPr>
          <w:rFonts w:ascii="Verdana" w:hAnsi="Verdana"/>
          <w:color w:val="000000"/>
          <w:sz w:val="20"/>
        </w:rPr>
        <w:t>saved more lives with it than all the hospital doctors at Apia put together.</w:t>
      </w:r>
      <w:r>
        <w:rPr>
          <w:rFonts w:ascii="Verdana" w:hAnsi="Verdana"/>
          <w:color w:val="000000"/>
          <w:sz w:val="20"/>
        </w:rPr>
        <w:t>”</w:t>
      </w:r>
    </w:p>
    <w:p w14:paraId="2174C23C" w14:textId="7182C0EA"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Walker was very proud of his skill, and with the dogmatism of ignorance had no patience with the members of the medical profession.</w:t>
      </w:r>
    </w:p>
    <w:p w14:paraId="7913E8EB" w14:textId="78EF869F"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The sort of case I like,</w:t>
      </w:r>
      <w:r>
        <w:rPr>
          <w:rFonts w:ascii="Verdana" w:hAnsi="Verdana"/>
          <w:color w:val="000000"/>
          <w:sz w:val="20"/>
        </w:rPr>
        <w:t xml:space="preserve">” </w:t>
      </w:r>
      <w:r w:rsidR="00253279" w:rsidRPr="0017186C">
        <w:rPr>
          <w:rFonts w:ascii="Verdana" w:hAnsi="Verdana"/>
          <w:color w:val="000000"/>
          <w:sz w:val="20"/>
        </w:rPr>
        <w:t>he said,</w:t>
      </w:r>
      <w:r>
        <w:rPr>
          <w:rFonts w:ascii="Verdana" w:hAnsi="Verdana"/>
          <w:color w:val="000000"/>
          <w:sz w:val="20"/>
        </w:rPr>
        <w:t xml:space="preserve"> “</w:t>
      </w:r>
      <w:r w:rsidR="00253279" w:rsidRPr="0017186C">
        <w:rPr>
          <w:rFonts w:ascii="Verdana" w:hAnsi="Verdana"/>
          <w:color w:val="000000"/>
          <w:sz w:val="20"/>
        </w:rPr>
        <w:t>is the one that all the doctors have given up as hopeless. When the doctors have said they ca</w:t>
      </w:r>
      <w:r>
        <w:rPr>
          <w:rFonts w:ascii="Verdana" w:hAnsi="Verdana"/>
          <w:color w:val="000000"/>
          <w:sz w:val="20"/>
        </w:rPr>
        <w:t>n’t</w:t>
      </w:r>
      <w:r w:rsidR="00253279" w:rsidRPr="0017186C">
        <w:rPr>
          <w:rFonts w:ascii="Verdana" w:hAnsi="Verdana"/>
          <w:color w:val="000000"/>
          <w:sz w:val="20"/>
        </w:rPr>
        <w:t xml:space="preserve"> cure you, I say to them, 'come to me.' Did I ever tell you about the fellow who had a cancer?</w:t>
      </w:r>
      <w:r>
        <w:rPr>
          <w:rFonts w:ascii="Verdana" w:hAnsi="Verdana"/>
          <w:color w:val="000000"/>
          <w:sz w:val="20"/>
        </w:rPr>
        <w:t>”</w:t>
      </w:r>
    </w:p>
    <w:p w14:paraId="6741D796" w14:textId="04C79E63"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Frequently,</w:t>
      </w:r>
      <w:r>
        <w:rPr>
          <w:rFonts w:ascii="Verdana" w:hAnsi="Verdana"/>
          <w:color w:val="000000"/>
          <w:sz w:val="20"/>
        </w:rPr>
        <w:t xml:space="preserve">” </w:t>
      </w:r>
      <w:r w:rsidR="00253279" w:rsidRPr="0017186C">
        <w:rPr>
          <w:rFonts w:ascii="Verdana" w:hAnsi="Verdana"/>
          <w:color w:val="000000"/>
          <w:sz w:val="20"/>
        </w:rPr>
        <w:t>said Mackintosh.</w:t>
      </w:r>
    </w:p>
    <w:p w14:paraId="7EA2FD2E"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got him right in three months.</w:t>
      </w:r>
      <w:r>
        <w:rPr>
          <w:rFonts w:ascii="Verdana" w:hAnsi="Verdana"/>
          <w:color w:val="000000"/>
          <w:sz w:val="20"/>
        </w:rPr>
        <w:t>”</w:t>
      </w:r>
    </w:p>
    <w:p w14:paraId="6B2E79E3" w14:textId="56854408"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w:t>
      </w:r>
      <w:r>
        <w:rPr>
          <w:rFonts w:ascii="Verdana" w:hAnsi="Verdana"/>
          <w:color w:val="000000"/>
          <w:sz w:val="20"/>
        </w:rPr>
        <w:t xml:space="preserve">’ve </w:t>
      </w:r>
      <w:r w:rsidR="00253279" w:rsidRPr="0017186C">
        <w:rPr>
          <w:rFonts w:ascii="Verdana" w:hAnsi="Verdana"/>
          <w:color w:val="000000"/>
          <w:sz w:val="20"/>
        </w:rPr>
        <w:t>never told me about the people you have</w:t>
      </w:r>
      <w:r>
        <w:rPr>
          <w:rFonts w:ascii="Verdana" w:hAnsi="Verdana"/>
          <w:color w:val="000000"/>
          <w:sz w:val="20"/>
        </w:rPr>
        <w:t>n’t</w:t>
      </w:r>
      <w:r w:rsidR="00253279" w:rsidRPr="0017186C">
        <w:rPr>
          <w:rFonts w:ascii="Verdana" w:hAnsi="Verdana"/>
          <w:color w:val="000000"/>
          <w:sz w:val="20"/>
        </w:rPr>
        <w:t xml:space="preserve"> cured.</w:t>
      </w:r>
      <w:r>
        <w:rPr>
          <w:rFonts w:ascii="Verdana" w:hAnsi="Verdana"/>
          <w:color w:val="000000"/>
          <w:sz w:val="20"/>
        </w:rPr>
        <w:t>”</w:t>
      </w:r>
    </w:p>
    <w:p w14:paraId="68393FF2" w14:textId="4DD7CF09"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finished this part of the work and went on to the rest. It was a queer medley. There was a woman who could not get on with her husband and a man who complained that his wife had run away from him.</w:t>
      </w:r>
    </w:p>
    <w:p w14:paraId="32269825"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Lucky dog,</w:t>
      </w:r>
      <w:r>
        <w:rPr>
          <w:rFonts w:ascii="Verdana" w:hAnsi="Verdana"/>
          <w:color w:val="000000"/>
          <w:sz w:val="20"/>
        </w:rPr>
        <w:t xml:space="preserve">” </w:t>
      </w:r>
      <w:r w:rsidR="00253279" w:rsidRPr="0017186C">
        <w:rPr>
          <w:rFonts w:ascii="Verdana" w:hAnsi="Verdana"/>
          <w:color w:val="000000"/>
          <w:sz w:val="20"/>
        </w:rPr>
        <w:t>said Walker.</w:t>
      </w:r>
      <w:r>
        <w:rPr>
          <w:rFonts w:ascii="Verdana" w:hAnsi="Verdana"/>
          <w:color w:val="000000"/>
          <w:sz w:val="20"/>
        </w:rPr>
        <w:t xml:space="preserve"> “</w:t>
      </w:r>
      <w:r w:rsidR="00253279" w:rsidRPr="0017186C">
        <w:rPr>
          <w:rFonts w:ascii="Verdana" w:hAnsi="Verdana"/>
          <w:color w:val="000000"/>
          <w:sz w:val="20"/>
        </w:rPr>
        <w:t>Most men wish their wives would too.</w:t>
      </w:r>
      <w:r>
        <w:rPr>
          <w:rFonts w:ascii="Verdana" w:hAnsi="Verdana"/>
          <w:color w:val="000000"/>
          <w:sz w:val="20"/>
        </w:rPr>
        <w:t>”</w:t>
      </w:r>
    </w:p>
    <w:p w14:paraId="5551C6EC" w14:textId="7106EFB3"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There was a long complicated quarrel about the ownership of a few yards of land. There was a dispute about the sharing out of a catch of fish. There was a complaint against a white trader because he had given short measure. Walker listened attentively to every case, made up his mind quickly, and gave his decision. Then he would listen to nothing more; if the complainant went on he was hustled out of the office by a policeman. Mackintosh listened to it all with sullen irritation. On the whole, perhaps, it might be admitted that rough justice was done, but it exasperated the assistant that his chief trusted his instinct rather than the evidence. He would not listen to reason. He browbeat the witnesses and when they did not see what he wished them to called them thieves and liars.</w:t>
      </w:r>
    </w:p>
    <w:p w14:paraId="74387417" w14:textId="08AD56BD"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 xml:space="preserve">He left to the last a group of men who were sitting in the corner of the room. He had deliberately ignored them. The party consisted of an old chief, a tall, dignified man with short, white hair, in a new </w:t>
      </w:r>
      <w:r w:rsidRPr="0017186C">
        <w:rPr>
          <w:rFonts w:ascii="Verdana" w:hAnsi="Verdana"/>
          <w:i/>
          <w:iCs/>
          <w:color w:val="000000"/>
          <w:sz w:val="20"/>
        </w:rPr>
        <w:t>lava-lava</w:t>
      </w:r>
      <w:r w:rsidRPr="0017186C">
        <w:rPr>
          <w:rFonts w:ascii="Verdana" w:hAnsi="Verdana"/>
          <w:color w:val="000000"/>
          <w:sz w:val="20"/>
        </w:rPr>
        <w:t>, bearing a huge fly wisp as a badge of office, his son, and half a dozen of the important men of the village. Walker had had a feud with them and had beaten them. As was characteristic of him he meant now to rub in his victory, and because he had them down to profit by their helplessness. The facts were peculiar. Walker had a passion for building roads. When he had come to Talua there were but a few tracks here and there, but in course of time he had cut roads through the country, joining the villages together, and it was to this that a great part of the island</w:t>
      </w:r>
      <w:r w:rsidR="0017186C">
        <w:rPr>
          <w:rFonts w:ascii="Verdana" w:hAnsi="Verdana"/>
          <w:color w:val="000000"/>
          <w:sz w:val="20"/>
        </w:rPr>
        <w:t>’s</w:t>
      </w:r>
      <w:r w:rsidRPr="0017186C">
        <w:rPr>
          <w:rFonts w:ascii="Verdana" w:hAnsi="Verdana"/>
          <w:color w:val="000000"/>
          <w:sz w:val="20"/>
        </w:rPr>
        <w:t xml:space="preserve"> prosperity was due. Whereas in the old days it had been impossible to get the produce of the land, copra chiefly, down to the coast where it could be put on schooners or motor launches and so taken to Apia, now transport was easy and simple. His ambition was to make a road right round the island and a great part of it was already built.</w:t>
      </w:r>
    </w:p>
    <w:p w14:paraId="7038BC9F" w14:textId="0FD653B4"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In two years I shall have done it, and then I can die or they can fire me, I do</w:t>
      </w:r>
      <w:r>
        <w:rPr>
          <w:rFonts w:ascii="Verdana" w:hAnsi="Verdana"/>
          <w:color w:val="000000"/>
          <w:sz w:val="20"/>
        </w:rPr>
        <w:t>n’t</w:t>
      </w:r>
      <w:r w:rsidR="00253279" w:rsidRPr="0017186C">
        <w:rPr>
          <w:rFonts w:ascii="Verdana" w:hAnsi="Verdana"/>
          <w:color w:val="000000"/>
          <w:sz w:val="20"/>
        </w:rPr>
        <w:t xml:space="preserve"> care.</w:t>
      </w:r>
      <w:r>
        <w:rPr>
          <w:rFonts w:ascii="Verdana" w:hAnsi="Verdana"/>
          <w:color w:val="000000"/>
          <w:sz w:val="20"/>
        </w:rPr>
        <w:t>”</w:t>
      </w:r>
    </w:p>
    <w:p w14:paraId="0951CDFD" w14:textId="0DA78F7F"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 xml:space="preserve">His roads were the joy of his heart and he made excursions constantly to see that they were kept in order. They were simple enough, wide tracks, grass covered, cut through the scrub or through the plantations; but trees had to be rooted out, rocks dug up or blasted, and here and there levelling had been necessary. He was proud that he had surmounted by his own skill such difficulties as they presented. He rejoiced in his disposition of them so that they were not only convenient, but showed off the beauties of the island which his soul loved. When he spoke of his roads he was almost a poet. They meandered through those lovely scenes, and Walker had taken care that here and there they should run in a straight line, giving you a green vista through the tall trees, and here and there should turn and curve so that the heart was rested by the diversity. It was amazing that this coarse and sensual man should exercise so subtle an ingenuity to get the effects which his fancy suggested to him. He had used in making his roads all the </w:t>
      </w:r>
      <w:r w:rsidRPr="0017186C">
        <w:rPr>
          <w:rFonts w:ascii="Verdana" w:hAnsi="Verdana"/>
          <w:color w:val="000000"/>
          <w:sz w:val="20"/>
        </w:rPr>
        <w:lastRenderedPageBreak/>
        <w:t>fantastic skill of a Japanese gardener. He received a grant from headquarters for the work but took a curious pride in using but a small part of it, and the year before had spent only a hundred pounds of the thousand assigned to him.</w:t>
      </w:r>
    </w:p>
    <w:p w14:paraId="30D1E8C6" w14:textId="73CAAD98"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What do they want money for?</w:t>
      </w:r>
      <w:r>
        <w:rPr>
          <w:rFonts w:ascii="Verdana" w:hAnsi="Verdana"/>
          <w:color w:val="000000"/>
          <w:sz w:val="20"/>
        </w:rPr>
        <w:t xml:space="preserve">” </w:t>
      </w:r>
      <w:r w:rsidR="00253279" w:rsidRPr="0017186C">
        <w:rPr>
          <w:rFonts w:ascii="Verdana" w:hAnsi="Verdana"/>
          <w:color w:val="000000"/>
          <w:sz w:val="20"/>
        </w:rPr>
        <w:t>he boomed.</w:t>
      </w:r>
      <w:r>
        <w:rPr>
          <w:rFonts w:ascii="Verdana" w:hAnsi="Verdana"/>
          <w:color w:val="000000"/>
          <w:sz w:val="20"/>
        </w:rPr>
        <w:t xml:space="preserve"> “</w:t>
      </w:r>
      <w:r w:rsidR="00253279" w:rsidRPr="0017186C">
        <w:rPr>
          <w:rFonts w:ascii="Verdana" w:hAnsi="Verdana"/>
          <w:color w:val="000000"/>
          <w:sz w:val="20"/>
        </w:rPr>
        <w:t>They</w:t>
      </w:r>
      <w:r>
        <w:rPr>
          <w:rFonts w:ascii="Verdana" w:hAnsi="Verdana"/>
          <w:color w:val="000000"/>
          <w:sz w:val="20"/>
        </w:rPr>
        <w:t>’ll</w:t>
      </w:r>
      <w:r w:rsidR="00253279" w:rsidRPr="0017186C">
        <w:rPr>
          <w:rFonts w:ascii="Verdana" w:hAnsi="Verdana"/>
          <w:color w:val="000000"/>
          <w:sz w:val="20"/>
        </w:rPr>
        <w:t xml:space="preserve"> only spend it on all kinds of muck they do</w:t>
      </w:r>
      <w:r>
        <w:rPr>
          <w:rFonts w:ascii="Verdana" w:hAnsi="Verdana"/>
          <w:color w:val="000000"/>
          <w:sz w:val="20"/>
        </w:rPr>
        <w:t>n’t</w:t>
      </w:r>
      <w:r w:rsidR="00253279" w:rsidRPr="0017186C">
        <w:rPr>
          <w:rFonts w:ascii="Verdana" w:hAnsi="Verdana"/>
          <w:color w:val="000000"/>
          <w:sz w:val="20"/>
        </w:rPr>
        <w:t xml:space="preserve"> want; what the missionaries leave them, that is to say.</w:t>
      </w:r>
      <w:r>
        <w:rPr>
          <w:rFonts w:ascii="Verdana" w:hAnsi="Verdana"/>
          <w:color w:val="000000"/>
          <w:sz w:val="20"/>
        </w:rPr>
        <w:t>”</w:t>
      </w:r>
    </w:p>
    <w:p w14:paraId="74D2A9B0" w14:textId="714C4399"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For no particular reason, except perhaps pride in the economy of his administration and the desire to contrast his efficiency with the wasteful methods of the authorities at Apia, he got the natives to do the work he wanted for wages that were almost nominal. It was owing to this that he had lately had difficulty with the village whose chief men now were come to see him. The chief</w:t>
      </w:r>
      <w:r w:rsidR="0017186C">
        <w:rPr>
          <w:rFonts w:ascii="Verdana" w:hAnsi="Verdana"/>
          <w:color w:val="000000"/>
          <w:sz w:val="20"/>
        </w:rPr>
        <w:t>’s</w:t>
      </w:r>
      <w:r w:rsidRPr="0017186C">
        <w:rPr>
          <w:rFonts w:ascii="Verdana" w:hAnsi="Verdana"/>
          <w:color w:val="000000"/>
          <w:sz w:val="20"/>
        </w:rPr>
        <w:t xml:space="preserve"> son had been in Upolu for a year and on coming back had told his people of the large sums that were paid at Apia for the public works. In long, idle talks he had inflamed their hearts with the desire for gain. He held out to them visions of vast wealth and they thought of the whisky they could buy-it was dear, since there was a law that it must not be sold to natives, and so it cost them double what the white man had to pay for it-they thought of the great sandal-wood boxes in which they kept their treasures, and the scented soap and potted salmon, the luxuries for which the Kanaka will sell his soul; so that when the administrator sent for them and told them he wanted a road made from their village to a certain point along the coast and offered them twenty pounds, they asked him a hundred. The chief</w:t>
      </w:r>
      <w:r w:rsidR="0017186C">
        <w:rPr>
          <w:rFonts w:ascii="Verdana" w:hAnsi="Verdana"/>
          <w:color w:val="000000"/>
          <w:sz w:val="20"/>
        </w:rPr>
        <w:t>’s</w:t>
      </w:r>
      <w:r w:rsidRPr="0017186C">
        <w:rPr>
          <w:rFonts w:ascii="Verdana" w:hAnsi="Verdana"/>
          <w:color w:val="000000"/>
          <w:sz w:val="20"/>
        </w:rPr>
        <w:t xml:space="preserve"> son was called Manuma. He was a tall, handsome fellow, copper-coloured, with his fuzzy hair dyed red with lime, a wreath of red berries round his neck, and behind his ear a flower like a scarlet flame against his brown face. The upper part of his body was naked, but to show that he was no longer a savage, since he had lived in Apia, he wore a pair of dungarees instead of a </w:t>
      </w:r>
      <w:r w:rsidRPr="0017186C">
        <w:rPr>
          <w:rFonts w:ascii="Verdana" w:hAnsi="Verdana"/>
          <w:i/>
          <w:iCs/>
          <w:color w:val="000000"/>
          <w:sz w:val="20"/>
        </w:rPr>
        <w:t>lava-lava</w:t>
      </w:r>
      <w:r w:rsidRPr="0017186C">
        <w:rPr>
          <w:rFonts w:ascii="Verdana" w:hAnsi="Verdana"/>
          <w:color w:val="000000"/>
          <w:sz w:val="20"/>
        </w:rPr>
        <w:t>. He told them that if they held together the administrator would be obliged to accept their terms. His heart was set on building the road and when he found they would not work for less he would give them what they asked. But they must not move; whatever he said they must not abate their claim; they had asked a hundred and that they must keep to. When they mentioned the figure, Walker burst into a shout of his long, deep-voiced laughter. He told them not to make fools of themselves, but to set about the work at once. Because he was in a good humour that day he promised to give them a feast when the road was finished. But when he found that no attempt was made to start work, he went to the village and asked the men what silly game they were playing. Manuma had coached them well. They were quite calm, they did not attempt to argue-and argument is a passion with the Kanaka-they merely shrugged their shoulders: they would do it for a hundred pounds, and if he would not give them that they would do no work. He could please himself. They did not care. Then Walker flew into a passion. He was ugly then. His short fat neck swelled ominously, his red face grew purple, he foamed at the mouth. He set upon the natives with invective. He knew well how to wound and how to humiliate. He was terrifying. The older men grew pale and uneasy. They hesitated. If it had not been for Manuma, with his knowledge of the great world, and their dread of his ridicule, they would have yielded. It was Manuma who answered Walker.</w:t>
      </w:r>
    </w:p>
    <w:p w14:paraId="2CBFC3C5"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Pay us a hundred pounds and we will work.</w:t>
      </w:r>
      <w:r>
        <w:rPr>
          <w:rFonts w:ascii="Verdana" w:hAnsi="Verdana"/>
          <w:color w:val="000000"/>
          <w:sz w:val="20"/>
        </w:rPr>
        <w:t>”</w:t>
      </w:r>
    </w:p>
    <w:p w14:paraId="12F8574D" w14:textId="7FDBC273"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Walker, shaking his fist at him, called him every name he could think of. He riddled him with scorn. Manuma sat still and smiled. There may have been more bravado than confidence in his smile, but he had to make a good show before the others. He repeated his words.</w:t>
      </w:r>
    </w:p>
    <w:p w14:paraId="7198B9B3"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Pay us a hundred pounds and we will work.</w:t>
      </w:r>
      <w:r>
        <w:rPr>
          <w:rFonts w:ascii="Verdana" w:hAnsi="Verdana"/>
          <w:color w:val="000000"/>
          <w:sz w:val="20"/>
        </w:rPr>
        <w:t>”</w:t>
      </w:r>
    </w:p>
    <w:p w14:paraId="73B3BC43" w14:textId="53C61822"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They thought that Walker would spring on him. It would not have been the first time that he had thrashed a native with his own hands; they knew his strength, and though Walker was three times the age of the young man and six inches shorter they did not doubt that he was more than a match for Manuma. No one had ever thought of resisting the savage onslaught of the administrator. But Walker said nothing. He chuckled.</w:t>
      </w:r>
    </w:p>
    <w:p w14:paraId="56D6F9CA"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am not going to waste my time with a pack of fools,</w:t>
      </w:r>
      <w:r>
        <w:rPr>
          <w:rFonts w:ascii="Verdana" w:hAnsi="Verdana"/>
          <w:color w:val="000000"/>
          <w:sz w:val="20"/>
        </w:rPr>
        <w:t xml:space="preserve">” </w:t>
      </w:r>
      <w:r w:rsidR="00253279" w:rsidRPr="0017186C">
        <w:rPr>
          <w:rFonts w:ascii="Verdana" w:hAnsi="Verdana"/>
          <w:color w:val="000000"/>
          <w:sz w:val="20"/>
        </w:rPr>
        <w:t>he said.</w:t>
      </w:r>
      <w:r>
        <w:rPr>
          <w:rFonts w:ascii="Verdana" w:hAnsi="Verdana"/>
          <w:color w:val="000000"/>
          <w:sz w:val="20"/>
        </w:rPr>
        <w:t xml:space="preserve"> “</w:t>
      </w:r>
      <w:r w:rsidR="00253279" w:rsidRPr="0017186C">
        <w:rPr>
          <w:rFonts w:ascii="Verdana" w:hAnsi="Verdana"/>
          <w:color w:val="000000"/>
          <w:sz w:val="20"/>
        </w:rPr>
        <w:t>Talk it over again. You know what I have offered. If you do not start in a week, take care.</w:t>
      </w:r>
      <w:r>
        <w:rPr>
          <w:rFonts w:ascii="Verdana" w:hAnsi="Verdana"/>
          <w:color w:val="000000"/>
          <w:sz w:val="20"/>
        </w:rPr>
        <w:t>”</w:t>
      </w:r>
    </w:p>
    <w:p w14:paraId="045ECD16" w14:textId="0B5BE92B"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turned round and walked out of the chief</w:t>
      </w:r>
      <w:r w:rsidR="0017186C">
        <w:rPr>
          <w:rFonts w:ascii="Verdana" w:hAnsi="Verdana"/>
          <w:color w:val="000000"/>
          <w:sz w:val="20"/>
        </w:rPr>
        <w:t>’s</w:t>
      </w:r>
      <w:r w:rsidRPr="0017186C">
        <w:rPr>
          <w:rFonts w:ascii="Verdana" w:hAnsi="Verdana"/>
          <w:color w:val="000000"/>
          <w:sz w:val="20"/>
        </w:rPr>
        <w:t xml:space="preserve"> hut. He untied his old mare and it was typical of the relations between him and the natives that one of the elder men hung on to the off stirrup while Walker from a convenient boulder hoisted himself heavily into the saddle.</w:t>
      </w:r>
    </w:p>
    <w:p w14:paraId="509FA828" w14:textId="64AC5E85"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lastRenderedPageBreak/>
        <w:t>That same night when Walker according to his habit was strolling along the road that ran past his house, he heard something whizz past him and with a thud strike a tree. Something had been thrown at him. He ducked instinctively. With a shout,</w:t>
      </w:r>
      <w:r w:rsidR="0017186C">
        <w:rPr>
          <w:rFonts w:ascii="Verdana" w:hAnsi="Verdana"/>
          <w:color w:val="000000"/>
          <w:sz w:val="20"/>
        </w:rPr>
        <w:t xml:space="preserve"> “</w:t>
      </w:r>
      <w:r w:rsidRPr="0017186C">
        <w:rPr>
          <w:rFonts w:ascii="Verdana" w:hAnsi="Verdana"/>
          <w:color w:val="000000"/>
          <w:sz w:val="20"/>
        </w:rPr>
        <w:t>Who</w:t>
      </w:r>
      <w:r w:rsidR="0017186C">
        <w:rPr>
          <w:rFonts w:ascii="Verdana" w:hAnsi="Verdana"/>
          <w:color w:val="000000"/>
          <w:sz w:val="20"/>
        </w:rPr>
        <w:t>’s</w:t>
      </w:r>
      <w:r w:rsidRPr="0017186C">
        <w:rPr>
          <w:rFonts w:ascii="Verdana" w:hAnsi="Verdana"/>
          <w:color w:val="000000"/>
          <w:sz w:val="20"/>
        </w:rPr>
        <w:t xml:space="preserve"> that"? he ran towards the place from which the missile had come and he heard the sound of a man escaping through the bush. He knew it was hopeless to pursue in the darkness, and besides he was soon out of breath, so he stopped and made his way back to the road. He looked about for what had been thrown, but could find nothing. It was quite dark. He went quickly back to the house and called Mackintosh and the Chinese boy.</w:t>
      </w:r>
    </w:p>
    <w:p w14:paraId="0B6586FA" w14:textId="46CB33A3"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One of those devils has thrown something at me. Come along and let</w:t>
      </w:r>
      <w:r>
        <w:rPr>
          <w:rFonts w:ascii="Verdana" w:hAnsi="Verdana"/>
          <w:color w:val="000000"/>
          <w:sz w:val="20"/>
        </w:rPr>
        <w:t>’s</w:t>
      </w:r>
      <w:r w:rsidR="00253279" w:rsidRPr="0017186C">
        <w:rPr>
          <w:rFonts w:ascii="Verdana" w:hAnsi="Verdana"/>
          <w:color w:val="000000"/>
          <w:sz w:val="20"/>
        </w:rPr>
        <w:t xml:space="preserve"> find out what it was.</w:t>
      </w:r>
      <w:r>
        <w:rPr>
          <w:rFonts w:ascii="Verdana" w:hAnsi="Verdana"/>
          <w:color w:val="000000"/>
          <w:sz w:val="20"/>
        </w:rPr>
        <w:t>”</w:t>
      </w:r>
    </w:p>
    <w:p w14:paraId="1AE21492" w14:textId="1039906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told the boy to bring a lantern and the three of them made their way back to the place. They hunted about the ground, but could not find what they sought. Suddenly the boy gave a guttural cry. They turned to look. He held up the lantern, and there, sinister in the light that cut the surrounding darkness, was a long knife sticking into the trunk of a coconut tree. It had been thrown with such force that it required quite an effort to pull it out.</w:t>
      </w:r>
    </w:p>
    <w:p w14:paraId="51E0AE5F" w14:textId="6044C7D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By George, if he had</w:t>
      </w:r>
      <w:r>
        <w:rPr>
          <w:rFonts w:ascii="Verdana" w:hAnsi="Verdana"/>
          <w:color w:val="000000"/>
          <w:sz w:val="20"/>
        </w:rPr>
        <w:t>n’t</w:t>
      </w:r>
      <w:r w:rsidR="00253279" w:rsidRPr="0017186C">
        <w:rPr>
          <w:rFonts w:ascii="Verdana" w:hAnsi="Verdana"/>
          <w:color w:val="000000"/>
          <w:sz w:val="20"/>
        </w:rPr>
        <w:t xml:space="preserve"> missed me I</w:t>
      </w:r>
      <w:r>
        <w:rPr>
          <w:rFonts w:ascii="Verdana" w:hAnsi="Verdana"/>
          <w:color w:val="000000"/>
          <w:sz w:val="20"/>
        </w:rPr>
        <w:t>’d</w:t>
      </w:r>
      <w:r w:rsidR="00253279" w:rsidRPr="0017186C">
        <w:rPr>
          <w:rFonts w:ascii="Verdana" w:hAnsi="Verdana"/>
          <w:color w:val="000000"/>
          <w:sz w:val="20"/>
        </w:rPr>
        <w:t xml:space="preserve"> have been in a nice state.</w:t>
      </w:r>
      <w:r>
        <w:rPr>
          <w:rFonts w:ascii="Verdana" w:hAnsi="Verdana"/>
          <w:color w:val="000000"/>
          <w:sz w:val="20"/>
        </w:rPr>
        <w:t>”</w:t>
      </w:r>
    </w:p>
    <w:p w14:paraId="00327608" w14:textId="50F7EA34"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Walker handled the knife. It was one of those knives, made in imitation of the sailor knives brought to the islands a hundred years before by the first white men, used to divide the coconuts in two so that the copra might be dried. It was a murderous weapon, and the blade, twelve inches long, was very sharp. Walker chuckled softly.</w:t>
      </w:r>
    </w:p>
    <w:p w14:paraId="76E2B58B"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The devil, the impudent devil.</w:t>
      </w:r>
      <w:r>
        <w:rPr>
          <w:rFonts w:ascii="Verdana" w:hAnsi="Verdana"/>
          <w:color w:val="000000"/>
          <w:sz w:val="20"/>
        </w:rPr>
        <w:t>”</w:t>
      </w:r>
    </w:p>
    <w:p w14:paraId="7AFBAC15" w14:textId="338E586A"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had no doubt it was Manuma who had flung the knife. He had escaped death by three inches. He was not angry. On the contrary, he was in high spirits; the adventure exhilarated him, and when they got back to the house, calling for drinks, he rubbed his hands gleefully.</w:t>
      </w:r>
    </w:p>
    <w:p w14:paraId="3CC77A27" w14:textId="64B50A16"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w:t>
      </w:r>
      <w:r>
        <w:rPr>
          <w:rFonts w:ascii="Verdana" w:hAnsi="Verdana"/>
          <w:color w:val="000000"/>
          <w:sz w:val="20"/>
        </w:rPr>
        <w:t>’ll</w:t>
      </w:r>
      <w:r w:rsidR="00253279" w:rsidRPr="0017186C">
        <w:rPr>
          <w:rFonts w:ascii="Verdana" w:hAnsi="Verdana"/>
          <w:color w:val="000000"/>
          <w:sz w:val="20"/>
        </w:rPr>
        <w:t xml:space="preserve"> make them pay for this!</w:t>
      </w:r>
      <w:r>
        <w:rPr>
          <w:rFonts w:ascii="Verdana" w:hAnsi="Verdana"/>
          <w:color w:val="000000"/>
          <w:sz w:val="20"/>
        </w:rPr>
        <w:t>”</w:t>
      </w:r>
    </w:p>
    <w:p w14:paraId="21C2F12D" w14:textId="725B89EF"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His little eyes twinkled. He blew himself out like a turkey-cock, and for the second time within half an hour insisted on telling Mackintosh every detail of the affair. Then he asked him to play piquet, and while they played he boasted of his intentions. Mackintosh listened with tightened lips.</w:t>
      </w:r>
    </w:p>
    <w:p w14:paraId="3C3683EA"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But why should you grind them down like this?</w:t>
      </w:r>
      <w:r>
        <w:rPr>
          <w:rFonts w:ascii="Verdana" w:hAnsi="Verdana"/>
          <w:color w:val="000000"/>
          <w:sz w:val="20"/>
        </w:rPr>
        <w:t xml:space="preserve">” </w:t>
      </w:r>
      <w:r w:rsidR="00253279" w:rsidRPr="0017186C">
        <w:rPr>
          <w:rFonts w:ascii="Verdana" w:hAnsi="Verdana"/>
          <w:color w:val="000000"/>
          <w:sz w:val="20"/>
        </w:rPr>
        <w:t>he asked.</w:t>
      </w:r>
      <w:r>
        <w:rPr>
          <w:rFonts w:ascii="Verdana" w:hAnsi="Verdana"/>
          <w:color w:val="000000"/>
          <w:sz w:val="20"/>
        </w:rPr>
        <w:t xml:space="preserve"> “</w:t>
      </w:r>
      <w:r w:rsidR="00253279" w:rsidRPr="0017186C">
        <w:rPr>
          <w:rFonts w:ascii="Verdana" w:hAnsi="Verdana"/>
          <w:color w:val="000000"/>
          <w:sz w:val="20"/>
        </w:rPr>
        <w:t>Twenty pounds is precious little for the work you want them to do.</w:t>
      </w:r>
      <w:r>
        <w:rPr>
          <w:rFonts w:ascii="Verdana" w:hAnsi="Verdana"/>
          <w:color w:val="000000"/>
          <w:sz w:val="20"/>
        </w:rPr>
        <w:t>”</w:t>
      </w:r>
    </w:p>
    <w:p w14:paraId="5A95F659"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They ought to be precious thankful I give them anything.</w:t>
      </w:r>
      <w:r>
        <w:rPr>
          <w:rFonts w:ascii="Verdana" w:hAnsi="Verdana"/>
          <w:color w:val="000000"/>
          <w:sz w:val="20"/>
        </w:rPr>
        <w:t>”</w:t>
      </w:r>
    </w:p>
    <w:p w14:paraId="39186861" w14:textId="042388F9"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Hang it all, it</w:t>
      </w:r>
      <w:r>
        <w:rPr>
          <w:rFonts w:ascii="Verdana" w:hAnsi="Verdana"/>
          <w:color w:val="000000"/>
          <w:sz w:val="20"/>
        </w:rPr>
        <w:t>’s</w:t>
      </w:r>
      <w:r w:rsidR="00253279" w:rsidRPr="0017186C">
        <w:rPr>
          <w:rFonts w:ascii="Verdana" w:hAnsi="Verdana"/>
          <w:color w:val="000000"/>
          <w:sz w:val="20"/>
        </w:rPr>
        <w:t xml:space="preserve"> not your own money. The government allots you a reasonable sum. They wo</w:t>
      </w:r>
      <w:r>
        <w:rPr>
          <w:rFonts w:ascii="Verdana" w:hAnsi="Verdana"/>
          <w:color w:val="000000"/>
          <w:sz w:val="20"/>
        </w:rPr>
        <w:t>n’t</w:t>
      </w:r>
      <w:r w:rsidR="00253279" w:rsidRPr="0017186C">
        <w:rPr>
          <w:rFonts w:ascii="Verdana" w:hAnsi="Verdana"/>
          <w:color w:val="000000"/>
          <w:sz w:val="20"/>
        </w:rPr>
        <w:t xml:space="preserve"> complain if you spend it.</w:t>
      </w:r>
      <w:r>
        <w:rPr>
          <w:rFonts w:ascii="Verdana" w:hAnsi="Verdana"/>
          <w:color w:val="000000"/>
          <w:sz w:val="20"/>
        </w:rPr>
        <w:t>”</w:t>
      </w:r>
    </w:p>
    <w:p w14:paraId="73A6C6F4" w14:textId="709038E0"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They</w:t>
      </w:r>
      <w:r>
        <w:rPr>
          <w:rFonts w:ascii="Verdana" w:hAnsi="Verdana"/>
          <w:color w:val="000000"/>
          <w:sz w:val="20"/>
        </w:rPr>
        <w:t>’re</w:t>
      </w:r>
      <w:r w:rsidR="00253279" w:rsidRPr="0017186C">
        <w:rPr>
          <w:rFonts w:ascii="Verdana" w:hAnsi="Verdana"/>
          <w:color w:val="000000"/>
          <w:sz w:val="20"/>
        </w:rPr>
        <w:t xml:space="preserve"> a bunch of fools at Apia.</w:t>
      </w:r>
      <w:r>
        <w:rPr>
          <w:rFonts w:ascii="Verdana" w:hAnsi="Verdana"/>
          <w:color w:val="000000"/>
          <w:sz w:val="20"/>
        </w:rPr>
        <w:t>”</w:t>
      </w:r>
    </w:p>
    <w:p w14:paraId="408BCE05" w14:textId="0C4AE054"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saw that Walker</w:t>
      </w:r>
      <w:r w:rsidR="0017186C">
        <w:rPr>
          <w:rFonts w:ascii="Verdana" w:hAnsi="Verdana"/>
          <w:color w:val="000000"/>
          <w:sz w:val="20"/>
        </w:rPr>
        <w:t>’s</w:t>
      </w:r>
      <w:r w:rsidRPr="0017186C">
        <w:rPr>
          <w:rFonts w:ascii="Verdana" w:hAnsi="Verdana"/>
          <w:color w:val="000000"/>
          <w:sz w:val="20"/>
        </w:rPr>
        <w:t xml:space="preserve"> motive was merely vanity. He shrugged his shoulders.</w:t>
      </w:r>
    </w:p>
    <w:p w14:paraId="004EEEFA" w14:textId="5B01CE2B"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It wo</w:t>
      </w:r>
      <w:r>
        <w:rPr>
          <w:rFonts w:ascii="Verdana" w:hAnsi="Verdana"/>
          <w:color w:val="000000"/>
          <w:sz w:val="20"/>
        </w:rPr>
        <w:t>n’t</w:t>
      </w:r>
      <w:r w:rsidR="00253279" w:rsidRPr="0017186C">
        <w:rPr>
          <w:rFonts w:ascii="Verdana" w:hAnsi="Verdana"/>
          <w:color w:val="000000"/>
          <w:sz w:val="20"/>
        </w:rPr>
        <w:t xml:space="preserve"> do you much good to score off the fellows at Apia at the cost of your life.</w:t>
      </w:r>
      <w:r>
        <w:rPr>
          <w:rFonts w:ascii="Verdana" w:hAnsi="Verdana"/>
          <w:color w:val="000000"/>
          <w:sz w:val="20"/>
        </w:rPr>
        <w:t>”</w:t>
      </w:r>
    </w:p>
    <w:p w14:paraId="051F6B12" w14:textId="57D7882D"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Bless you, they would</w:t>
      </w:r>
      <w:r>
        <w:rPr>
          <w:rFonts w:ascii="Verdana" w:hAnsi="Verdana"/>
          <w:color w:val="000000"/>
          <w:sz w:val="20"/>
        </w:rPr>
        <w:t>n’t</w:t>
      </w:r>
      <w:r w:rsidR="00253279" w:rsidRPr="0017186C">
        <w:rPr>
          <w:rFonts w:ascii="Verdana" w:hAnsi="Verdana"/>
          <w:color w:val="000000"/>
          <w:sz w:val="20"/>
        </w:rPr>
        <w:t xml:space="preserve"> hurt me, these people. They could</w:t>
      </w:r>
      <w:r>
        <w:rPr>
          <w:rFonts w:ascii="Verdana" w:hAnsi="Verdana"/>
          <w:color w:val="000000"/>
          <w:sz w:val="20"/>
        </w:rPr>
        <w:t>n’t</w:t>
      </w:r>
      <w:r w:rsidR="00253279" w:rsidRPr="0017186C">
        <w:rPr>
          <w:rFonts w:ascii="Verdana" w:hAnsi="Verdana"/>
          <w:color w:val="000000"/>
          <w:sz w:val="20"/>
        </w:rPr>
        <w:t xml:space="preserve"> do without me. They worship me. Manuma is a fool. He only threw that knife to frighten me.</w:t>
      </w:r>
      <w:r>
        <w:rPr>
          <w:rFonts w:ascii="Verdana" w:hAnsi="Verdana"/>
          <w:color w:val="000000"/>
          <w:sz w:val="20"/>
        </w:rPr>
        <w:t>”</w:t>
      </w:r>
    </w:p>
    <w:p w14:paraId="150321FA" w14:textId="43597BD3"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 next day Walker rode over again to the village. It was called Matautu. He did not get off his horse. When he reached the chief</w:t>
      </w:r>
      <w:r w:rsidR="0017186C">
        <w:rPr>
          <w:rFonts w:ascii="Verdana" w:hAnsi="Verdana"/>
          <w:color w:val="000000"/>
          <w:sz w:val="20"/>
        </w:rPr>
        <w:t>’s</w:t>
      </w:r>
      <w:r w:rsidRPr="0017186C">
        <w:rPr>
          <w:rFonts w:ascii="Verdana" w:hAnsi="Verdana"/>
          <w:color w:val="000000"/>
          <w:sz w:val="20"/>
        </w:rPr>
        <w:t xml:space="preserve"> house he saw that the men were sitting round the floor in a circle, talking, and he guessed they were discussing again the question of the road. The Samoan huts are formed in this way: Trunks of slender trees are placed in a circle at intervals of perhaps five or six feet; a tall tree is set in the middle and from this downwards slopes the thatched roof. Venetian blinds of coconut leaves can be pulled down at night or when it is raining. Ordinarily the hut is open all round so that the breeze can blow through freely. Walker rode to the edge of the hut and called out to the chief.</w:t>
      </w:r>
    </w:p>
    <w:p w14:paraId="44C14425"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Oh, there, Tangatu, your son left his knife in a tree last night. I have brought it back to you.</w:t>
      </w:r>
      <w:r>
        <w:rPr>
          <w:rFonts w:ascii="Verdana" w:hAnsi="Verdana"/>
          <w:color w:val="000000"/>
          <w:sz w:val="20"/>
        </w:rPr>
        <w:t>”</w:t>
      </w:r>
    </w:p>
    <w:p w14:paraId="43A93BC1" w14:textId="215B405F"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flung it down on the ground in the midst of the circle, and with a low burst of laughter ambled off.</w:t>
      </w:r>
    </w:p>
    <w:p w14:paraId="55DADA3A" w14:textId="48B7EF00"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 xml:space="preserve">On Monday he went out to see if they had started work. There was no sign of it. He rode through the village. The inhabitants were about their ordinary avocations. Some were weaving mats of the pandanus leaf, one old man was busy with a </w:t>
      </w:r>
      <w:r w:rsidRPr="0017186C">
        <w:rPr>
          <w:rFonts w:ascii="Verdana" w:hAnsi="Verdana"/>
          <w:i/>
          <w:iCs/>
          <w:color w:val="000000"/>
          <w:sz w:val="20"/>
        </w:rPr>
        <w:t>kava</w:t>
      </w:r>
      <w:r w:rsidRPr="0017186C">
        <w:rPr>
          <w:rFonts w:ascii="Verdana" w:hAnsi="Verdana"/>
          <w:color w:val="000000"/>
          <w:sz w:val="20"/>
        </w:rPr>
        <w:t xml:space="preserve"> bowl, the children were playing, the women went about their household chores. Walker, a smile on his lips, came to the chief</w:t>
      </w:r>
      <w:r w:rsidR="0017186C">
        <w:rPr>
          <w:rFonts w:ascii="Verdana" w:hAnsi="Verdana"/>
          <w:color w:val="000000"/>
          <w:sz w:val="20"/>
        </w:rPr>
        <w:t>’s</w:t>
      </w:r>
      <w:r w:rsidRPr="0017186C">
        <w:rPr>
          <w:rFonts w:ascii="Verdana" w:hAnsi="Verdana"/>
          <w:color w:val="000000"/>
          <w:sz w:val="20"/>
        </w:rPr>
        <w:t xml:space="preserve"> house.</w:t>
      </w:r>
    </w:p>
    <w:p w14:paraId="0D8DAE1E" w14:textId="626F2A46"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53279" w:rsidRPr="0017186C">
        <w:rPr>
          <w:rFonts w:ascii="Verdana" w:hAnsi="Verdana"/>
          <w:i/>
          <w:iCs/>
          <w:color w:val="000000"/>
          <w:sz w:val="20"/>
        </w:rPr>
        <w:t>Talofa-li</w:t>
      </w:r>
      <w:r w:rsidR="00253279" w:rsidRPr="0017186C">
        <w:rPr>
          <w:rFonts w:ascii="Verdana" w:hAnsi="Verdana"/>
          <w:color w:val="000000"/>
          <w:sz w:val="20"/>
        </w:rPr>
        <w:t xml:space="preserve"> ,</w:t>
      </w:r>
      <w:r>
        <w:rPr>
          <w:rFonts w:ascii="Verdana" w:hAnsi="Verdana"/>
          <w:color w:val="000000"/>
          <w:sz w:val="20"/>
        </w:rPr>
        <w:t xml:space="preserve">” </w:t>
      </w:r>
      <w:r w:rsidR="00253279" w:rsidRPr="0017186C">
        <w:rPr>
          <w:rFonts w:ascii="Verdana" w:hAnsi="Verdana"/>
          <w:color w:val="000000"/>
          <w:sz w:val="20"/>
        </w:rPr>
        <w:t>said the chief.</w:t>
      </w:r>
    </w:p>
    <w:p w14:paraId="4CC97686" w14:textId="1D244274" w:rsidR="00253279" w:rsidRP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i/>
          <w:iCs/>
          <w:color w:val="000000"/>
          <w:sz w:val="20"/>
        </w:rPr>
        <w:t>Talofa</w:t>
      </w:r>
      <w:r w:rsidR="00253279" w:rsidRPr="0017186C">
        <w:rPr>
          <w:rFonts w:ascii="Verdana" w:hAnsi="Verdana"/>
          <w:color w:val="000000"/>
          <w:sz w:val="20"/>
        </w:rPr>
        <w:t xml:space="preserve"> ,</w:t>
      </w:r>
      <w:r>
        <w:rPr>
          <w:rFonts w:ascii="Verdana" w:hAnsi="Verdana"/>
          <w:color w:val="000000"/>
          <w:sz w:val="20"/>
        </w:rPr>
        <w:t xml:space="preserve">” </w:t>
      </w:r>
      <w:r w:rsidR="00253279" w:rsidRPr="0017186C">
        <w:rPr>
          <w:rFonts w:ascii="Verdana" w:hAnsi="Verdana"/>
          <w:color w:val="000000"/>
          <w:sz w:val="20"/>
        </w:rPr>
        <w:t>answered Walker.</w:t>
      </w:r>
    </w:p>
    <w:p w14:paraId="745B31B0"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Manuma was making a net. He sat with a cigarette between his lips and looked up at Walker with a smile of triumph.</w:t>
      </w:r>
    </w:p>
    <w:p w14:paraId="10B1481C"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 have decided that you will not make the road?</w:t>
      </w:r>
      <w:r>
        <w:rPr>
          <w:rFonts w:ascii="Verdana" w:hAnsi="Verdana"/>
          <w:color w:val="000000"/>
          <w:sz w:val="20"/>
        </w:rPr>
        <w:t>”</w:t>
      </w:r>
    </w:p>
    <w:p w14:paraId="78B3C443" w14:textId="45600BCB"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 chief answered.</w:t>
      </w:r>
    </w:p>
    <w:p w14:paraId="297D9583"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Not unless you pay us one hundred pounds.</w:t>
      </w:r>
      <w:r>
        <w:rPr>
          <w:rFonts w:ascii="Verdana" w:hAnsi="Verdana"/>
          <w:color w:val="000000"/>
          <w:sz w:val="20"/>
        </w:rPr>
        <w:t>”</w:t>
      </w:r>
    </w:p>
    <w:p w14:paraId="38ED3181" w14:textId="0716654B"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 will regret it.</w:t>
      </w:r>
      <w:r>
        <w:rPr>
          <w:rFonts w:ascii="Verdana" w:hAnsi="Verdana"/>
          <w:color w:val="000000"/>
          <w:sz w:val="20"/>
        </w:rPr>
        <w:t xml:space="preserve">” </w:t>
      </w:r>
      <w:r w:rsidR="00253279" w:rsidRPr="0017186C">
        <w:rPr>
          <w:rFonts w:ascii="Verdana" w:hAnsi="Verdana"/>
          <w:color w:val="000000"/>
          <w:sz w:val="20"/>
        </w:rPr>
        <w:t>He turned to Manuma.</w:t>
      </w:r>
      <w:r>
        <w:rPr>
          <w:rFonts w:ascii="Verdana" w:hAnsi="Verdana"/>
          <w:color w:val="000000"/>
          <w:sz w:val="20"/>
        </w:rPr>
        <w:t xml:space="preserve"> “</w:t>
      </w:r>
      <w:r w:rsidR="00253279" w:rsidRPr="0017186C">
        <w:rPr>
          <w:rFonts w:ascii="Verdana" w:hAnsi="Verdana"/>
          <w:color w:val="000000"/>
          <w:sz w:val="20"/>
        </w:rPr>
        <w:t>And you, my lad, I should</w:t>
      </w:r>
      <w:r>
        <w:rPr>
          <w:rFonts w:ascii="Verdana" w:hAnsi="Verdana"/>
          <w:color w:val="000000"/>
          <w:sz w:val="20"/>
        </w:rPr>
        <w:t>n’t</w:t>
      </w:r>
      <w:r w:rsidR="00253279" w:rsidRPr="0017186C">
        <w:rPr>
          <w:rFonts w:ascii="Verdana" w:hAnsi="Verdana"/>
          <w:color w:val="000000"/>
          <w:sz w:val="20"/>
        </w:rPr>
        <w:t xml:space="preserve"> wonder if your back was very sore before you</w:t>
      </w:r>
      <w:r>
        <w:rPr>
          <w:rFonts w:ascii="Verdana" w:hAnsi="Verdana"/>
          <w:color w:val="000000"/>
          <w:sz w:val="20"/>
        </w:rPr>
        <w:t>’re</w:t>
      </w:r>
      <w:r w:rsidR="00253279" w:rsidRPr="0017186C">
        <w:rPr>
          <w:rFonts w:ascii="Verdana" w:hAnsi="Verdana"/>
          <w:color w:val="000000"/>
          <w:sz w:val="20"/>
        </w:rPr>
        <w:t xml:space="preserve"> much older.</w:t>
      </w:r>
      <w:r>
        <w:rPr>
          <w:rFonts w:ascii="Verdana" w:hAnsi="Verdana"/>
          <w:color w:val="000000"/>
          <w:sz w:val="20"/>
        </w:rPr>
        <w:t>”</w:t>
      </w:r>
    </w:p>
    <w:p w14:paraId="6D82EFA1" w14:textId="2E105DE8"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rode away chuckling. He left the natives vaguely uneasy. They feared the fat sinful old man, and neither the missionarie</w:t>
      </w:r>
      <w:r w:rsidR="0017186C">
        <w:rPr>
          <w:rFonts w:ascii="Verdana" w:hAnsi="Verdana"/>
          <w:color w:val="000000"/>
          <w:sz w:val="20"/>
        </w:rPr>
        <w:t xml:space="preserve">s’ </w:t>
      </w:r>
      <w:r w:rsidRPr="0017186C">
        <w:rPr>
          <w:rFonts w:ascii="Verdana" w:hAnsi="Verdana"/>
          <w:color w:val="000000"/>
          <w:sz w:val="20"/>
        </w:rPr>
        <w:t>abuse of him nor the scorn which Manuma had learnt in Apia made them forget that he had a devilish cunning and that no man had ever braved him without in the long run suffering for it. They found out within twenty-four hours what scheme he had devised. It was characteristic. For next morning a great band of men, women, and children came into the village and the chief men said that they had made a bargain with Walker to build the road. He had offered them twenty pounds and they had accepted. Now the cunning lay in this, that the Polynesians have rules of hospitality which have all the force of laws; an etiquette of absolute rigidity made it necessary for the people of the village not only to give lodging to the strangers, but to provide them with food and drink as long as they wished to stay. The inhabitants of Matautu were outwitted. Every morning the workers went out in a joyous band, cut down trees, blasted rocks, levelled here and there and then in the evening tramped back again, and ate and drank, ate heartily, danced, sang hymns, and enjoyed life. For them it was a picnic. But soon their hosts began to wear long faces; the strangers had enormous appetites, and the plantains and the bread-fruit vanished before their rapacity; the alligator-pear trees, whose fruit sent to Apia might sell for good money, were stripped bare. Ruin stared them in the face. And then they found that the strangers were working very slowly. Had they received a hint from Walker that they might take their time? At this rate by the time the road was finished there would not be a scrap of food in the village. And worse than this, they were a laughing-stock; when one or other of them went to some distant hamlet on an errand he found that the story had got there before him, and he was met with derisive laughter. There is nothing the Kanaka can endure less than ridicule. It was not long before much angry talk passed among the sufferers. Manuma was no longer a hero; he had to put up with a good deal of plain speaking, and one day what Walker had suggested came to pass: a heated argument turned into a quarrel and half a dozen of the young men set upon the chief</w:t>
      </w:r>
      <w:r w:rsidR="0017186C">
        <w:rPr>
          <w:rFonts w:ascii="Verdana" w:hAnsi="Verdana"/>
          <w:color w:val="000000"/>
          <w:sz w:val="20"/>
        </w:rPr>
        <w:t>’s</w:t>
      </w:r>
      <w:r w:rsidRPr="0017186C">
        <w:rPr>
          <w:rFonts w:ascii="Verdana" w:hAnsi="Verdana"/>
          <w:color w:val="000000"/>
          <w:sz w:val="20"/>
        </w:rPr>
        <w:t xml:space="preserve"> son and gave him such a beating that for a week he lay bruised and sore on the pandanus mats. He turned from side to side and could find no ease. Every day or two the administrator rode over on his old mare and watched the progress of the road. He was not a man to resist the temptation of taunting the fallen foe, and he missed no opportunity to rub into the shamed inhabitants of Matautu the bitterness of their humiliation. He broke their spirit. And one morning, putting their pride in their pockets, a figure of speech, since pockets they had not, they all set out with the strangers and started working on the road. It was urgent to get it done quickly if they wanted to save any food at all, and the whole village joined in. But they worked silently, with rage and mortification in their hearts, and even the children toiled in silence. The women wept as they carried away bundles of brushwood. When Walker saw them he laughed so much that he almost rolled out of his saddle. The news spread quickly and tickled the people of the island to death. This was the greatest joke of all, the crowning triumph of that cunning old white man whom no Kanaka had ever been able to circumvent; and they came from distant villages, with their wives and children, to look at the foolish folk who had refused twenty pounds to make the road and now were forced to work for nothing. But the harder they worked the more easily went the guests. Why should they hurry, when they were getting good food for nothing and the longer they took about the job the better the joke became? At last the wretched villagers could stand it no longer, and they were come this morning to beg the administrator to send the strangers back to their own homes. If he would do this they promised to finish the road themselves for nothing. For him it was a victory complete and unqualified. They were humbled. A look of arrogant complacence spread over his large, naked face, and he seemed to swell in his chair like a great bullfrog. There </w:t>
      </w:r>
      <w:r w:rsidRPr="0017186C">
        <w:rPr>
          <w:rFonts w:ascii="Verdana" w:hAnsi="Verdana"/>
          <w:color w:val="000000"/>
          <w:sz w:val="20"/>
        </w:rPr>
        <w:lastRenderedPageBreak/>
        <w:t>was something sinister in his appearance, so that Mackintosh shivered with disgust. Then in his booming tones he began to speak.</w:t>
      </w:r>
    </w:p>
    <w:p w14:paraId="1799E228"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 xml:space="preserve">Is it for my good that I make the road? What benefit do you think I get out of it? It is for you, so that you can walk in comfort and carry your copra in comfort. I offered to pay you for your work, though it was for your own sake the work was done. I offered to pay you generously. Now </w:t>
      </w:r>
      <w:r w:rsidR="00253279" w:rsidRPr="0017186C">
        <w:rPr>
          <w:rFonts w:ascii="Verdana" w:hAnsi="Verdana"/>
          <w:i/>
          <w:iCs/>
          <w:color w:val="000000"/>
          <w:sz w:val="20"/>
        </w:rPr>
        <w:t>you</w:t>
      </w:r>
      <w:r w:rsidR="00253279" w:rsidRPr="0017186C">
        <w:rPr>
          <w:rFonts w:ascii="Verdana" w:hAnsi="Verdana"/>
          <w:color w:val="000000"/>
          <w:sz w:val="20"/>
        </w:rPr>
        <w:t xml:space="preserve"> must pay. I will send the people of Manua back to their homes if you will finish the road and pay the twenty pounds that I have to pay them.</w:t>
      </w:r>
      <w:r>
        <w:rPr>
          <w:rFonts w:ascii="Verdana" w:hAnsi="Verdana"/>
          <w:color w:val="000000"/>
          <w:sz w:val="20"/>
        </w:rPr>
        <w:t>”</w:t>
      </w:r>
    </w:p>
    <w:p w14:paraId="50031F0A" w14:textId="7E90E479"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There was an outcry. They sought to reason with him. They told him they had not the money. But to everything they said he replied with brutal gibes. Then the clock struck.</w:t>
      </w:r>
    </w:p>
    <w:p w14:paraId="7A99A741"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Dinner time,</w:t>
      </w:r>
      <w:r>
        <w:rPr>
          <w:rFonts w:ascii="Verdana" w:hAnsi="Verdana"/>
          <w:color w:val="000000"/>
          <w:sz w:val="20"/>
        </w:rPr>
        <w:t xml:space="preserve">” </w:t>
      </w:r>
      <w:r w:rsidR="00253279" w:rsidRPr="0017186C">
        <w:rPr>
          <w:rFonts w:ascii="Verdana" w:hAnsi="Verdana"/>
          <w:color w:val="000000"/>
          <w:sz w:val="20"/>
        </w:rPr>
        <w:t>he said.</w:t>
      </w:r>
      <w:r>
        <w:rPr>
          <w:rFonts w:ascii="Verdana" w:hAnsi="Verdana"/>
          <w:color w:val="000000"/>
          <w:sz w:val="20"/>
        </w:rPr>
        <w:t xml:space="preserve"> “</w:t>
      </w:r>
      <w:r w:rsidR="00253279" w:rsidRPr="0017186C">
        <w:rPr>
          <w:rFonts w:ascii="Verdana" w:hAnsi="Verdana"/>
          <w:color w:val="000000"/>
          <w:sz w:val="20"/>
        </w:rPr>
        <w:t>Turn them all out.</w:t>
      </w:r>
      <w:r>
        <w:rPr>
          <w:rFonts w:ascii="Verdana" w:hAnsi="Verdana"/>
          <w:color w:val="000000"/>
          <w:sz w:val="20"/>
        </w:rPr>
        <w:t>”</w:t>
      </w:r>
    </w:p>
    <w:p w14:paraId="04E997A2" w14:textId="0585D71A"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raised himself heavily from his chair and walked out of the room. When Mackintosh followed him he found him already seated at table, a napkin tied round his neck, holding his knife and fork in readiness for the meal the Chinese cook was about to bring. He was in high spirits.</w:t>
      </w:r>
    </w:p>
    <w:p w14:paraId="1EF025BA" w14:textId="00B8469B"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did 'em down fine,</w:t>
      </w:r>
      <w:r>
        <w:rPr>
          <w:rFonts w:ascii="Verdana" w:hAnsi="Verdana"/>
          <w:color w:val="000000"/>
          <w:sz w:val="20"/>
        </w:rPr>
        <w:t xml:space="preserve">” </w:t>
      </w:r>
      <w:r w:rsidR="00253279" w:rsidRPr="0017186C">
        <w:rPr>
          <w:rFonts w:ascii="Verdana" w:hAnsi="Verdana"/>
          <w:color w:val="000000"/>
          <w:sz w:val="20"/>
        </w:rPr>
        <w:t>he said, as Mackintosh sat down.</w:t>
      </w:r>
      <w:r>
        <w:rPr>
          <w:rFonts w:ascii="Verdana" w:hAnsi="Verdana"/>
          <w:color w:val="000000"/>
          <w:sz w:val="20"/>
        </w:rPr>
        <w:t xml:space="preserve"> “</w:t>
      </w:r>
      <w:r w:rsidR="00253279" w:rsidRPr="0017186C">
        <w:rPr>
          <w:rFonts w:ascii="Verdana" w:hAnsi="Verdana"/>
          <w:color w:val="000000"/>
          <w:sz w:val="20"/>
        </w:rPr>
        <w:t>I sha</w:t>
      </w:r>
      <w:r>
        <w:rPr>
          <w:rFonts w:ascii="Verdana" w:hAnsi="Verdana"/>
          <w:color w:val="000000"/>
          <w:sz w:val="20"/>
        </w:rPr>
        <w:t>n’t</w:t>
      </w:r>
      <w:r w:rsidR="00253279" w:rsidRPr="0017186C">
        <w:rPr>
          <w:rFonts w:ascii="Verdana" w:hAnsi="Verdana"/>
          <w:color w:val="000000"/>
          <w:sz w:val="20"/>
        </w:rPr>
        <w:t xml:space="preserve"> have much trouble with the roads after this.</w:t>
      </w:r>
      <w:r>
        <w:rPr>
          <w:rFonts w:ascii="Verdana" w:hAnsi="Verdana"/>
          <w:color w:val="000000"/>
          <w:sz w:val="20"/>
        </w:rPr>
        <w:t>”</w:t>
      </w:r>
    </w:p>
    <w:p w14:paraId="3E862EC0" w14:textId="73B26C42"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suppose you were joking,</w:t>
      </w:r>
      <w:r>
        <w:rPr>
          <w:rFonts w:ascii="Verdana" w:hAnsi="Verdana"/>
          <w:color w:val="000000"/>
          <w:sz w:val="20"/>
        </w:rPr>
        <w:t xml:space="preserve">” </w:t>
      </w:r>
      <w:r w:rsidR="00253279" w:rsidRPr="0017186C">
        <w:rPr>
          <w:rFonts w:ascii="Verdana" w:hAnsi="Verdana"/>
          <w:color w:val="000000"/>
          <w:sz w:val="20"/>
        </w:rPr>
        <w:t>said Mackintosh icily.</w:t>
      </w:r>
    </w:p>
    <w:p w14:paraId="30CF42C6"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What do you mean by that?</w:t>
      </w:r>
      <w:r>
        <w:rPr>
          <w:rFonts w:ascii="Verdana" w:hAnsi="Verdana"/>
          <w:color w:val="000000"/>
          <w:sz w:val="20"/>
        </w:rPr>
        <w:t>”</w:t>
      </w:r>
    </w:p>
    <w:p w14:paraId="59DBA7C2" w14:textId="738FF429"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w:t>
      </w:r>
      <w:r>
        <w:rPr>
          <w:rFonts w:ascii="Verdana" w:hAnsi="Verdana"/>
          <w:color w:val="000000"/>
          <w:sz w:val="20"/>
        </w:rPr>
        <w:t>’re</w:t>
      </w:r>
      <w:r w:rsidR="00253279" w:rsidRPr="0017186C">
        <w:rPr>
          <w:rFonts w:ascii="Verdana" w:hAnsi="Verdana"/>
          <w:color w:val="000000"/>
          <w:sz w:val="20"/>
        </w:rPr>
        <w:t xml:space="preserve"> not really going to make them pay twenty pounds?</w:t>
      </w:r>
      <w:r>
        <w:rPr>
          <w:rFonts w:ascii="Verdana" w:hAnsi="Verdana"/>
          <w:color w:val="000000"/>
          <w:sz w:val="20"/>
        </w:rPr>
        <w:t>”</w:t>
      </w:r>
    </w:p>
    <w:p w14:paraId="07B75B14"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 bet your life I am.</w:t>
      </w:r>
      <w:r>
        <w:rPr>
          <w:rFonts w:ascii="Verdana" w:hAnsi="Verdana"/>
          <w:color w:val="000000"/>
          <w:sz w:val="20"/>
        </w:rPr>
        <w:t>”</w:t>
      </w:r>
    </w:p>
    <w:p w14:paraId="161DEB52" w14:textId="44854452"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“I’m</w:t>
      </w:r>
      <w:r w:rsidR="00253279" w:rsidRPr="0017186C">
        <w:rPr>
          <w:rFonts w:ascii="Verdana" w:hAnsi="Verdana"/>
          <w:color w:val="000000"/>
          <w:sz w:val="20"/>
        </w:rPr>
        <w:t xml:space="preserve"> not sure you</w:t>
      </w:r>
      <w:r>
        <w:rPr>
          <w:rFonts w:ascii="Verdana" w:hAnsi="Verdana"/>
          <w:color w:val="000000"/>
          <w:sz w:val="20"/>
        </w:rPr>
        <w:t xml:space="preserve">’ve </w:t>
      </w:r>
      <w:r w:rsidR="00253279" w:rsidRPr="0017186C">
        <w:rPr>
          <w:rFonts w:ascii="Verdana" w:hAnsi="Verdana"/>
          <w:color w:val="000000"/>
          <w:sz w:val="20"/>
        </w:rPr>
        <w:t>got any right to.</w:t>
      </w:r>
      <w:r>
        <w:rPr>
          <w:rFonts w:ascii="Verdana" w:hAnsi="Verdana"/>
          <w:color w:val="000000"/>
          <w:sz w:val="20"/>
        </w:rPr>
        <w:t>”</w:t>
      </w:r>
    </w:p>
    <w:p w14:paraId="71AFAEA2" w14:textId="6AF734EA"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Ai</w:t>
      </w:r>
      <w:r>
        <w:rPr>
          <w:rFonts w:ascii="Verdana" w:hAnsi="Verdana"/>
          <w:color w:val="000000"/>
          <w:sz w:val="20"/>
        </w:rPr>
        <w:t>n’t</w:t>
      </w:r>
      <w:r w:rsidR="00253279" w:rsidRPr="0017186C">
        <w:rPr>
          <w:rFonts w:ascii="Verdana" w:hAnsi="Verdana"/>
          <w:color w:val="000000"/>
          <w:sz w:val="20"/>
        </w:rPr>
        <w:t xml:space="preserve"> you? I guess I</w:t>
      </w:r>
      <w:r>
        <w:rPr>
          <w:rFonts w:ascii="Verdana" w:hAnsi="Verdana"/>
          <w:color w:val="000000"/>
          <w:sz w:val="20"/>
        </w:rPr>
        <w:t xml:space="preserve">’ve </w:t>
      </w:r>
      <w:r w:rsidR="00253279" w:rsidRPr="0017186C">
        <w:rPr>
          <w:rFonts w:ascii="Verdana" w:hAnsi="Verdana"/>
          <w:color w:val="000000"/>
          <w:sz w:val="20"/>
        </w:rPr>
        <w:t>got the right to do any damned thing I like on this island.</w:t>
      </w:r>
      <w:r>
        <w:rPr>
          <w:rFonts w:ascii="Verdana" w:hAnsi="Verdana"/>
          <w:color w:val="000000"/>
          <w:sz w:val="20"/>
        </w:rPr>
        <w:t>”</w:t>
      </w:r>
    </w:p>
    <w:p w14:paraId="43F48899" w14:textId="64932CB5"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think you</w:t>
      </w:r>
      <w:r>
        <w:rPr>
          <w:rFonts w:ascii="Verdana" w:hAnsi="Verdana"/>
          <w:color w:val="000000"/>
          <w:sz w:val="20"/>
        </w:rPr>
        <w:t xml:space="preserve">’ve </w:t>
      </w:r>
      <w:r w:rsidR="00253279" w:rsidRPr="0017186C">
        <w:rPr>
          <w:rFonts w:ascii="Verdana" w:hAnsi="Verdana"/>
          <w:color w:val="000000"/>
          <w:sz w:val="20"/>
        </w:rPr>
        <w:t>bullied them quite enough.</w:t>
      </w:r>
      <w:r>
        <w:rPr>
          <w:rFonts w:ascii="Verdana" w:hAnsi="Verdana"/>
          <w:color w:val="000000"/>
          <w:sz w:val="20"/>
        </w:rPr>
        <w:t>”</w:t>
      </w:r>
    </w:p>
    <w:p w14:paraId="1A1131FA" w14:textId="7BCB5E7B"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Walker laughed fatly. He did not care what Mackintosh thought.</w:t>
      </w:r>
    </w:p>
    <w:p w14:paraId="754E69A7" w14:textId="09987F51" w:rsidR="00253279" w:rsidRP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When I want your opinion I</w:t>
      </w:r>
      <w:r>
        <w:rPr>
          <w:rFonts w:ascii="Verdana" w:hAnsi="Verdana"/>
          <w:color w:val="000000"/>
          <w:sz w:val="20"/>
        </w:rPr>
        <w:t>’ll</w:t>
      </w:r>
      <w:r w:rsidR="00253279" w:rsidRPr="0017186C">
        <w:rPr>
          <w:rFonts w:ascii="Verdana" w:hAnsi="Verdana"/>
          <w:color w:val="000000"/>
          <w:sz w:val="20"/>
        </w:rPr>
        <w:t xml:space="preserve"> ask for it.</w:t>
      </w:r>
      <w:r>
        <w:rPr>
          <w:rFonts w:ascii="Verdana" w:hAnsi="Verdana"/>
          <w:color w:val="000000"/>
          <w:sz w:val="20"/>
        </w:rPr>
        <w:t xml:space="preserve">” </w:t>
      </w:r>
      <w:r w:rsidR="00253279" w:rsidRPr="0017186C">
        <w:rPr>
          <w:rFonts w:ascii="Verdana" w:hAnsi="Verdana"/>
          <w:color w:val="000000"/>
          <w:sz w:val="20"/>
        </w:rPr>
        <w:t>Mackintosh grew very white. He knew by bitter experience that he could do nothing but keep silence, and the violent effort at self-control made him sick and faint. He could not eat the food that was before him and with disgust he watched Walker shovel meat into his vast mouth. He was a dirty feeder, and to sit at table with him needed a strong stomach. Mackintosh shuddered. A tremendous desire seized him to humiliate that gross and cruel man; he would give anything in the world to see him in the dust, suffering as much as he had made others suffer. He had never loathed the bully with such loathing as now.</w:t>
      </w:r>
    </w:p>
    <w:p w14:paraId="65C947CF"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 day wore on. Mackintosh tried to sleep after dinner, but the passion in his heart prevented him; he tried to read, but the letters swam before his eyes. The sun beat down pitilessly, and he longed for rain; but he knew that rain would bring no coolness; it would only make it hotter and more steamy. He was a native of Aberdeen and his heart yearned suddenly for the icy winds that whistled through the granite streets of that city. Here he was a prisoner, imprisoned not only by that placid sea, but by his hatred for that horrible old man. He pressed his hands to his aching head. He would like to kill him. But he pulled himself together. He must do something to distract his mind, and since he could not read he thought he would set his private papers in order. It was a job which he had long meant to do and which he had constantly put off. He unlocked the drawer of his desk and took out a handful of letters. He caught sight of his revolver. An impulse, no sooner realised than set aside, to put a bullet through his head and so escape from the intolerable bondage of life flashed through his mind. He noticed that in the damp air the revolver was slightly rusted, and he got an oil rag and began to clean it. It was while he was thus occupied that he grew aware of someone slinking round the door. He looked up and called:</w:t>
      </w:r>
    </w:p>
    <w:p w14:paraId="220D13E9"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Who is there?</w:t>
      </w:r>
      <w:r>
        <w:rPr>
          <w:rFonts w:ascii="Verdana" w:hAnsi="Verdana"/>
          <w:color w:val="000000"/>
          <w:sz w:val="20"/>
        </w:rPr>
        <w:t>”</w:t>
      </w:r>
    </w:p>
    <w:p w14:paraId="05CB4105" w14:textId="0D3398A2"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There was a moment</w:t>
      </w:r>
      <w:r w:rsidR="0017186C">
        <w:rPr>
          <w:rFonts w:ascii="Verdana" w:hAnsi="Verdana"/>
          <w:color w:val="000000"/>
          <w:sz w:val="20"/>
        </w:rPr>
        <w:t>’s</w:t>
      </w:r>
      <w:r w:rsidRPr="0017186C">
        <w:rPr>
          <w:rFonts w:ascii="Verdana" w:hAnsi="Verdana"/>
          <w:color w:val="000000"/>
          <w:sz w:val="20"/>
        </w:rPr>
        <w:t xml:space="preserve"> pause, then Manuma showed himself.</w:t>
      </w:r>
    </w:p>
    <w:p w14:paraId="1D0B88B6"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What do you want?</w:t>
      </w:r>
      <w:r>
        <w:rPr>
          <w:rFonts w:ascii="Verdana" w:hAnsi="Verdana"/>
          <w:color w:val="000000"/>
          <w:sz w:val="20"/>
        </w:rPr>
        <w:t>”</w:t>
      </w:r>
    </w:p>
    <w:p w14:paraId="11EA3473" w14:textId="50FCD695"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 chief</w:t>
      </w:r>
      <w:r w:rsidR="0017186C">
        <w:rPr>
          <w:rFonts w:ascii="Verdana" w:hAnsi="Verdana"/>
          <w:color w:val="000000"/>
          <w:sz w:val="20"/>
        </w:rPr>
        <w:t>’s</w:t>
      </w:r>
      <w:r w:rsidRPr="0017186C">
        <w:rPr>
          <w:rFonts w:ascii="Verdana" w:hAnsi="Verdana"/>
          <w:color w:val="000000"/>
          <w:sz w:val="20"/>
        </w:rPr>
        <w:t xml:space="preserve"> son stood for a moment, sullen and silent, and when he spoke it was with a strangled voice.</w:t>
      </w:r>
    </w:p>
    <w:p w14:paraId="34B82BFD" w14:textId="01D41EFD"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We ca</w:t>
      </w:r>
      <w:r>
        <w:rPr>
          <w:rFonts w:ascii="Verdana" w:hAnsi="Verdana"/>
          <w:color w:val="000000"/>
          <w:sz w:val="20"/>
        </w:rPr>
        <w:t>n’t</w:t>
      </w:r>
      <w:r w:rsidR="00253279" w:rsidRPr="0017186C">
        <w:rPr>
          <w:rFonts w:ascii="Verdana" w:hAnsi="Verdana"/>
          <w:color w:val="000000"/>
          <w:sz w:val="20"/>
        </w:rPr>
        <w:t xml:space="preserve"> pay twenty pounds. We have</w:t>
      </w:r>
      <w:r>
        <w:rPr>
          <w:rFonts w:ascii="Verdana" w:hAnsi="Verdana"/>
          <w:color w:val="000000"/>
          <w:sz w:val="20"/>
        </w:rPr>
        <w:t>n’t</w:t>
      </w:r>
      <w:r w:rsidR="00253279" w:rsidRPr="0017186C">
        <w:rPr>
          <w:rFonts w:ascii="Verdana" w:hAnsi="Verdana"/>
          <w:color w:val="000000"/>
          <w:sz w:val="20"/>
        </w:rPr>
        <w:t xml:space="preserve"> the money.</w:t>
      </w:r>
      <w:r>
        <w:rPr>
          <w:rFonts w:ascii="Verdana" w:hAnsi="Verdana"/>
          <w:color w:val="000000"/>
          <w:sz w:val="20"/>
        </w:rPr>
        <w:t>”</w:t>
      </w:r>
    </w:p>
    <w:p w14:paraId="77F36543"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What am I to do?</w:t>
      </w:r>
      <w:r>
        <w:rPr>
          <w:rFonts w:ascii="Verdana" w:hAnsi="Verdana"/>
          <w:color w:val="000000"/>
          <w:sz w:val="20"/>
        </w:rPr>
        <w:t xml:space="preserve">” </w:t>
      </w:r>
      <w:r w:rsidR="00253279" w:rsidRPr="0017186C">
        <w:rPr>
          <w:rFonts w:ascii="Verdana" w:hAnsi="Verdana"/>
          <w:color w:val="000000"/>
          <w:sz w:val="20"/>
        </w:rPr>
        <w:t>said Mackintosh.</w:t>
      </w:r>
      <w:r>
        <w:rPr>
          <w:rFonts w:ascii="Verdana" w:hAnsi="Verdana"/>
          <w:color w:val="000000"/>
          <w:sz w:val="20"/>
        </w:rPr>
        <w:t xml:space="preserve"> “</w:t>
      </w:r>
      <w:r w:rsidR="00253279" w:rsidRPr="0017186C">
        <w:rPr>
          <w:rFonts w:ascii="Verdana" w:hAnsi="Verdana"/>
          <w:color w:val="000000"/>
          <w:sz w:val="20"/>
        </w:rPr>
        <w:t>You heard what Mr Walker said.</w:t>
      </w:r>
      <w:r>
        <w:rPr>
          <w:rFonts w:ascii="Verdana" w:hAnsi="Verdana"/>
          <w:color w:val="000000"/>
          <w:sz w:val="20"/>
        </w:rPr>
        <w:t>”</w:t>
      </w:r>
    </w:p>
    <w:p w14:paraId="0FD57DFB" w14:textId="187C69CC"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Manuma began to plead, half in Samoan and half in English. It was a sing-song whine, with the quavering intonations of a beggar, and it filled Mackintosh with disgust. It outraged him that the man should let himself be so crushed. He was a pitiful object.</w:t>
      </w:r>
    </w:p>
    <w:p w14:paraId="18069C7D"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53279" w:rsidRPr="0017186C">
        <w:rPr>
          <w:rFonts w:ascii="Verdana" w:hAnsi="Verdana"/>
          <w:color w:val="000000"/>
          <w:sz w:val="20"/>
        </w:rPr>
        <w:t>I can do nothing,</w:t>
      </w:r>
      <w:r>
        <w:rPr>
          <w:rFonts w:ascii="Verdana" w:hAnsi="Verdana"/>
          <w:color w:val="000000"/>
          <w:sz w:val="20"/>
        </w:rPr>
        <w:t xml:space="preserve">” </w:t>
      </w:r>
      <w:r w:rsidR="00253279" w:rsidRPr="0017186C">
        <w:rPr>
          <w:rFonts w:ascii="Verdana" w:hAnsi="Verdana"/>
          <w:color w:val="000000"/>
          <w:sz w:val="20"/>
        </w:rPr>
        <w:t>said Mackintosh irritably.</w:t>
      </w:r>
      <w:r>
        <w:rPr>
          <w:rFonts w:ascii="Verdana" w:hAnsi="Verdana"/>
          <w:color w:val="000000"/>
          <w:sz w:val="20"/>
        </w:rPr>
        <w:t xml:space="preserve"> “</w:t>
      </w:r>
      <w:r w:rsidR="00253279" w:rsidRPr="0017186C">
        <w:rPr>
          <w:rFonts w:ascii="Verdana" w:hAnsi="Verdana"/>
          <w:color w:val="000000"/>
          <w:sz w:val="20"/>
        </w:rPr>
        <w:t>You know that Mr Walker is master here.</w:t>
      </w:r>
      <w:r>
        <w:rPr>
          <w:rFonts w:ascii="Verdana" w:hAnsi="Verdana"/>
          <w:color w:val="000000"/>
          <w:sz w:val="20"/>
        </w:rPr>
        <w:t>”</w:t>
      </w:r>
    </w:p>
    <w:p w14:paraId="16656210" w14:textId="4F80B758"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Manuma was silent again. He still stood in the doorway.</w:t>
      </w:r>
    </w:p>
    <w:p w14:paraId="435B5BDA"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am sick,</w:t>
      </w:r>
      <w:r>
        <w:rPr>
          <w:rFonts w:ascii="Verdana" w:hAnsi="Verdana"/>
          <w:color w:val="000000"/>
          <w:sz w:val="20"/>
        </w:rPr>
        <w:t xml:space="preserve">” </w:t>
      </w:r>
      <w:r w:rsidR="00253279" w:rsidRPr="0017186C">
        <w:rPr>
          <w:rFonts w:ascii="Verdana" w:hAnsi="Verdana"/>
          <w:color w:val="000000"/>
          <w:sz w:val="20"/>
        </w:rPr>
        <w:t>he said at last.</w:t>
      </w:r>
      <w:r>
        <w:rPr>
          <w:rFonts w:ascii="Verdana" w:hAnsi="Verdana"/>
          <w:color w:val="000000"/>
          <w:sz w:val="20"/>
        </w:rPr>
        <w:t xml:space="preserve"> “</w:t>
      </w:r>
      <w:r w:rsidR="00253279" w:rsidRPr="0017186C">
        <w:rPr>
          <w:rFonts w:ascii="Verdana" w:hAnsi="Verdana"/>
          <w:color w:val="000000"/>
          <w:sz w:val="20"/>
        </w:rPr>
        <w:t>Give me some medicine.</w:t>
      </w:r>
      <w:r>
        <w:rPr>
          <w:rFonts w:ascii="Verdana" w:hAnsi="Verdana"/>
          <w:color w:val="000000"/>
          <w:sz w:val="20"/>
        </w:rPr>
        <w:t>”</w:t>
      </w:r>
    </w:p>
    <w:p w14:paraId="74FFDD4B"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What is the matter with you?</w:t>
      </w:r>
      <w:r>
        <w:rPr>
          <w:rFonts w:ascii="Verdana" w:hAnsi="Verdana"/>
          <w:color w:val="000000"/>
          <w:sz w:val="20"/>
        </w:rPr>
        <w:t>”</w:t>
      </w:r>
    </w:p>
    <w:p w14:paraId="3186616B"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do not know. I am sick. I have pains in my body.</w:t>
      </w:r>
      <w:r>
        <w:rPr>
          <w:rFonts w:ascii="Verdana" w:hAnsi="Verdana"/>
          <w:color w:val="000000"/>
          <w:sz w:val="20"/>
        </w:rPr>
        <w:t>”</w:t>
      </w:r>
    </w:p>
    <w:p w14:paraId="36626E81" w14:textId="6C24F723"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Do</w:t>
      </w:r>
      <w:r>
        <w:rPr>
          <w:rFonts w:ascii="Verdana" w:hAnsi="Verdana"/>
          <w:color w:val="000000"/>
          <w:sz w:val="20"/>
        </w:rPr>
        <w:t>n’t</w:t>
      </w:r>
      <w:r w:rsidR="00253279" w:rsidRPr="0017186C">
        <w:rPr>
          <w:rFonts w:ascii="Verdana" w:hAnsi="Verdana"/>
          <w:color w:val="000000"/>
          <w:sz w:val="20"/>
        </w:rPr>
        <w:t xml:space="preserve"> stand there,</w:t>
      </w:r>
      <w:r>
        <w:rPr>
          <w:rFonts w:ascii="Verdana" w:hAnsi="Verdana"/>
          <w:color w:val="000000"/>
          <w:sz w:val="20"/>
        </w:rPr>
        <w:t xml:space="preserve">” </w:t>
      </w:r>
      <w:r w:rsidR="00253279" w:rsidRPr="0017186C">
        <w:rPr>
          <w:rFonts w:ascii="Verdana" w:hAnsi="Verdana"/>
          <w:color w:val="000000"/>
          <w:sz w:val="20"/>
        </w:rPr>
        <w:t>said Mackintosh sharply.</w:t>
      </w:r>
      <w:r>
        <w:rPr>
          <w:rFonts w:ascii="Verdana" w:hAnsi="Verdana"/>
          <w:color w:val="000000"/>
          <w:sz w:val="20"/>
        </w:rPr>
        <w:t xml:space="preserve"> “</w:t>
      </w:r>
      <w:r w:rsidR="00253279" w:rsidRPr="0017186C">
        <w:rPr>
          <w:rFonts w:ascii="Verdana" w:hAnsi="Verdana"/>
          <w:color w:val="000000"/>
          <w:sz w:val="20"/>
        </w:rPr>
        <w:t>Come in and let me look at you.</w:t>
      </w:r>
      <w:r>
        <w:rPr>
          <w:rFonts w:ascii="Verdana" w:hAnsi="Verdana"/>
          <w:color w:val="000000"/>
          <w:sz w:val="20"/>
        </w:rPr>
        <w:t>”</w:t>
      </w:r>
    </w:p>
    <w:p w14:paraId="3CA9EDFC" w14:textId="0B5426D5"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Manuma entered the little room and stood before the desk.</w:t>
      </w:r>
    </w:p>
    <w:p w14:paraId="2BEBCD6B"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have pains here and here.</w:t>
      </w:r>
      <w:r>
        <w:rPr>
          <w:rFonts w:ascii="Verdana" w:hAnsi="Verdana"/>
          <w:color w:val="000000"/>
          <w:sz w:val="20"/>
        </w:rPr>
        <w:t>”</w:t>
      </w:r>
    </w:p>
    <w:p w14:paraId="5BDE418C" w14:textId="50D642E9"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put his hands to his loins and his face assumed an expression of pain. Suddenly Mackintosh grew conscious that the boy</w:t>
      </w:r>
      <w:r w:rsidR="0017186C">
        <w:rPr>
          <w:rFonts w:ascii="Verdana" w:hAnsi="Verdana"/>
          <w:color w:val="000000"/>
          <w:sz w:val="20"/>
        </w:rPr>
        <w:t>’s</w:t>
      </w:r>
      <w:r w:rsidRPr="0017186C">
        <w:rPr>
          <w:rFonts w:ascii="Verdana" w:hAnsi="Verdana"/>
          <w:color w:val="000000"/>
          <w:sz w:val="20"/>
        </w:rPr>
        <w:t xml:space="preserve"> eyes were resting on the revolver which he had laid on the desk when Manuma appeared in the doorway. There was a silence between the two which to Mackintosh was endless. He seemed to read the thoughts which were in the Kanaka</w:t>
      </w:r>
      <w:r w:rsidR="0017186C">
        <w:rPr>
          <w:rFonts w:ascii="Verdana" w:hAnsi="Verdana"/>
          <w:color w:val="000000"/>
          <w:sz w:val="20"/>
        </w:rPr>
        <w:t>’s</w:t>
      </w:r>
      <w:r w:rsidRPr="0017186C">
        <w:rPr>
          <w:rFonts w:ascii="Verdana" w:hAnsi="Verdana"/>
          <w:color w:val="000000"/>
          <w:sz w:val="20"/>
        </w:rPr>
        <w:t xml:space="preserve"> mind. His heart beat violently. And then he felt as though something possessed him so that he acted under the compulsion of a foreign will. Himself did not make the movements of his body, but a power that was strange to him. His throat was suddenly dry, and he put his hand to it mechanically in order to help his speech. He was impelled to avoid Manuma</w:t>
      </w:r>
      <w:r w:rsidR="0017186C">
        <w:rPr>
          <w:rFonts w:ascii="Verdana" w:hAnsi="Verdana"/>
          <w:color w:val="000000"/>
          <w:sz w:val="20"/>
        </w:rPr>
        <w:t>’s</w:t>
      </w:r>
      <w:r w:rsidRPr="0017186C">
        <w:rPr>
          <w:rFonts w:ascii="Verdana" w:hAnsi="Verdana"/>
          <w:color w:val="000000"/>
          <w:sz w:val="20"/>
        </w:rPr>
        <w:t xml:space="preserve"> eyes.</w:t>
      </w:r>
    </w:p>
    <w:p w14:paraId="4330AC7B" w14:textId="03553AA3"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Just wait here,</w:t>
      </w:r>
      <w:r>
        <w:rPr>
          <w:rFonts w:ascii="Verdana" w:hAnsi="Verdana"/>
          <w:color w:val="000000"/>
          <w:sz w:val="20"/>
        </w:rPr>
        <w:t xml:space="preserve">” </w:t>
      </w:r>
      <w:r w:rsidR="00253279" w:rsidRPr="0017186C">
        <w:rPr>
          <w:rFonts w:ascii="Verdana" w:hAnsi="Verdana"/>
          <w:color w:val="000000"/>
          <w:sz w:val="20"/>
        </w:rPr>
        <w:t>he said, his voice sounded as though someone had seized him by the windpipe,</w:t>
      </w:r>
      <w:r>
        <w:rPr>
          <w:rFonts w:ascii="Verdana" w:hAnsi="Verdana"/>
          <w:color w:val="000000"/>
          <w:sz w:val="20"/>
        </w:rPr>
        <w:t xml:space="preserve"> “</w:t>
      </w:r>
      <w:r w:rsidR="00253279" w:rsidRPr="0017186C">
        <w:rPr>
          <w:rFonts w:ascii="Verdana" w:hAnsi="Verdana"/>
          <w:color w:val="000000"/>
          <w:sz w:val="20"/>
        </w:rPr>
        <w:t>and I</w:t>
      </w:r>
      <w:r>
        <w:rPr>
          <w:rFonts w:ascii="Verdana" w:hAnsi="Verdana"/>
          <w:color w:val="000000"/>
          <w:sz w:val="20"/>
        </w:rPr>
        <w:t>’ll</w:t>
      </w:r>
      <w:r w:rsidR="00253279" w:rsidRPr="0017186C">
        <w:rPr>
          <w:rFonts w:ascii="Verdana" w:hAnsi="Verdana"/>
          <w:color w:val="000000"/>
          <w:sz w:val="20"/>
        </w:rPr>
        <w:t xml:space="preserve"> fetch you something from the dispensary.</w:t>
      </w:r>
      <w:r>
        <w:rPr>
          <w:rFonts w:ascii="Verdana" w:hAnsi="Verdana"/>
          <w:color w:val="000000"/>
          <w:sz w:val="20"/>
        </w:rPr>
        <w:t>”</w:t>
      </w:r>
    </w:p>
    <w:p w14:paraId="01C34627" w14:textId="1034586B"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got up. Was it his fancy that he staggered a little? Manuma stood silently, and though he kept his eyes averted, Mackintosh knew that he was looking dully out of the door. It was this other person that possessed him that drove him out of the room, but it was himself that took a handful of muddled papers and threw them on the revolver in order to hide it from view. He went to the dispensary. He got a pill and poured out some blue draught into a small bottle, and then came out into the compound. He did not want to go back into his own bungalow, so he called to Manuma.</w:t>
      </w:r>
    </w:p>
    <w:p w14:paraId="1CBD6D3C"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Come here.</w:t>
      </w:r>
      <w:r>
        <w:rPr>
          <w:rFonts w:ascii="Verdana" w:hAnsi="Verdana"/>
          <w:color w:val="000000"/>
          <w:sz w:val="20"/>
        </w:rPr>
        <w:t>”</w:t>
      </w:r>
    </w:p>
    <w:p w14:paraId="69C67159" w14:textId="3D55B995"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gave him the drugs and instructions how to take them. He did not know what it was that made it impossible for him to look at the Kanaka. While he was speaking to him he kept his eyes on his shoulder. Manuma took the medicine and slunk out of the gate.</w:t>
      </w:r>
    </w:p>
    <w:p w14:paraId="0D4E81F8" w14:textId="6BCCCF1A"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went into the dining-room and turned over once more the old newspapers. But he could not read them. The house was very still. Walker was upstairs in his room asleep, the Chinese cook was busy in the kitchen, the two policemen were out fishing. The silence that seemed to brood over the house was unearthly, and there hammered in Mackintosh</w:t>
      </w:r>
      <w:r w:rsidR="0017186C">
        <w:rPr>
          <w:rFonts w:ascii="Verdana" w:hAnsi="Verdana"/>
          <w:color w:val="000000"/>
          <w:sz w:val="20"/>
        </w:rPr>
        <w:t>’s</w:t>
      </w:r>
      <w:r w:rsidRPr="0017186C">
        <w:rPr>
          <w:rFonts w:ascii="Verdana" w:hAnsi="Verdana"/>
          <w:color w:val="000000"/>
          <w:sz w:val="20"/>
        </w:rPr>
        <w:t xml:space="preserve"> head the question whether the revolver still lay where he had placed it. He could not bring himself to look. The uncertainty was horrible, but the certainty would be more horrible still. He sweated. At last he could stand the silence no longer, and he made up his mind to go down the road to the trader</w:t>
      </w:r>
      <w:r w:rsidR="0017186C">
        <w:rPr>
          <w:rFonts w:ascii="Verdana" w:hAnsi="Verdana"/>
          <w:color w:val="000000"/>
          <w:sz w:val="20"/>
        </w:rPr>
        <w:t>’s</w:t>
      </w:r>
      <w:r w:rsidRPr="0017186C">
        <w:rPr>
          <w:rFonts w:ascii="Verdana" w:hAnsi="Verdana"/>
          <w:color w:val="000000"/>
          <w:sz w:val="20"/>
        </w:rPr>
        <w:t>, a man named Jervis, who had a store about a mile away. He was a half-caste, but even that amount of white blood made him possible to talk to. He wanted to get away from his bungalow, with the desk littered with untidy papers, and underneath them something, or nothing. He walked along the road. As he passed the fine hut of a chief a greeting was called out to him. Then he came to the store. Behind the counter sat the trader</w:t>
      </w:r>
      <w:r w:rsidR="0017186C">
        <w:rPr>
          <w:rFonts w:ascii="Verdana" w:hAnsi="Verdana"/>
          <w:color w:val="000000"/>
          <w:sz w:val="20"/>
        </w:rPr>
        <w:t>’s</w:t>
      </w:r>
      <w:r w:rsidRPr="0017186C">
        <w:rPr>
          <w:rFonts w:ascii="Verdana" w:hAnsi="Verdana"/>
          <w:color w:val="000000"/>
          <w:sz w:val="20"/>
        </w:rPr>
        <w:t xml:space="preserve"> daughter, a swarthy broad-featured girl in a pink blouse and a white drill skirt. Jervis hoped he would marry her. He had money, and he had told Mackintosh that his daughter</w:t>
      </w:r>
      <w:r w:rsidR="0017186C">
        <w:rPr>
          <w:rFonts w:ascii="Verdana" w:hAnsi="Verdana"/>
          <w:color w:val="000000"/>
          <w:sz w:val="20"/>
        </w:rPr>
        <w:t>’s</w:t>
      </w:r>
      <w:r w:rsidRPr="0017186C">
        <w:rPr>
          <w:rFonts w:ascii="Verdana" w:hAnsi="Verdana"/>
          <w:color w:val="000000"/>
          <w:sz w:val="20"/>
        </w:rPr>
        <w:t xml:space="preserve"> husband would be well-to-do. She flushed a little when she saw Mackintosh.</w:t>
      </w:r>
    </w:p>
    <w:p w14:paraId="6B4F049C" w14:textId="487FB4BA"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Father</w:t>
      </w:r>
      <w:r>
        <w:rPr>
          <w:rFonts w:ascii="Verdana" w:hAnsi="Verdana"/>
          <w:color w:val="000000"/>
          <w:sz w:val="20"/>
        </w:rPr>
        <w:t>’s</w:t>
      </w:r>
      <w:r w:rsidR="00253279" w:rsidRPr="0017186C">
        <w:rPr>
          <w:rFonts w:ascii="Verdana" w:hAnsi="Verdana"/>
          <w:color w:val="000000"/>
          <w:sz w:val="20"/>
        </w:rPr>
        <w:t xml:space="preserve"> just unpacking some cases that have come in this morning. I</w:t>
      </w:r>
      <w:r>
        <w:rPr>
          <w:rFonts w:ascii="Verdana" w:hAnsi="Verdana"/>
          <w:color w:val="000000"/>
          <w:sz w:val="20"/>
        </w:rPr>
        <w:t>’ll</w:t>
      </w:r>
      <w:r w:rsidR="00253279" w:rsidRPr="0017186C">
        <w:rPr>
          <w:rFonts w:ascii="Verdana" w:hAnsi="Verdana"/>
          <w:color w:val="000000"/>
          <w:sz w:val="20"/>
        </w:rPr>
        <w:t xml:space="preserve"> tell him you</w:t>
      </w:r>
      <w:r>
        <w:rPr>
          <w:rFonts w:ascii="Verdana" w:hAnsi="Verdana"/>
          <w:color w:val="000000"/>
          <w:sz w:val="20"/>
        </w:rPr>
        <w:t>’re</w:t>
      </w:r>
      <w:r w:rsidR="00253279" w:rsidRPr="0017186C">
        <w:rPr>
          <w:rFonts w:ascii="Verdana" w:hAnsi="Verdana"/>
          <w:color w:val="000000"/>
          <w:sz w:val="20"/>
        </w:rPr>
        <w:t xml:space="preserve"> here.</w:t>
      </w:r>
      <w:r>
        <w:rPr>
          <w:rFonts w:ascii="Verdana" w:hAnsi="Verdana"/>
          <w:color w:val="000000"/>
          <w:sz w:val="20"/>
        </w:rPr>
        <w:t>”</w:t>
      </w:r>
    </w:p>
    <w:p w14:paraId="20B4A052" w14:textId="2A14640D"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sat down and the girl went out behind the shop. In a moment her mother waddled in, a huge old woman, a chiefess, who owned much land in her own right; and gave him her hand. Her monstrous obesity was an offence, but she managed to convey an impression of dignity. She was cordial without obsequiousness; affable, but conscious of her station.</w:t>
      </w:r>
    </w:p>
    <w:p w14:paraId="70D724CB" w14:textId="72B74831"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w:t>
      </w:r>
      <w:r>
        <w:rPr>
          <w:rFonts w:ascii="Verdana" w:hAnsi="Verdana"/>
          <w:color w:val="000000"/>
          <w:sz w:val="20"/>
        </w:rPr>
        <w:t>’re</w:t>
      </w:r>
      <w:r w:rsidR="00253279" w:rsidRPr="0017186C">
        <w:rPr>
          <w:rFonts w:ascii="Verdana" w:hAnsi="Verdana"/>
          <w:color w:val="000000"/>
          <w:sz w:val="20"/>
        </w:rPr>
        <w:t xml:space="preserve"> quite a stranger, Mr Mackintosh. Teresa was saying only this morning: 'Why, we never see Mr Mackintosh now.'</w:t>
      </w:r>
      <w:r>
        <w:rPr>
          <w:rFonts w:ascii="Verdana" w:hAnsi="Verdana"/>
          <w:color w:val="000000"/>
          <w:sz w:val="20"/>
        </w:rPr>
        <w:t>”</w:t>
      </w:r>
    </w:p>
    <w:p w14:paraId="7D606648" w14:textId="3BE1C9D6"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shuddered a little as he thought of himself as that old native</w:t>
      </w:r>
      <w:r w:rsidR="0017186C">
        <w:rPr>
          <w:rFonts w:ascii="Verdana" w:hAnsi="Verdana"/>
          <w:color w:val="000000"/>
          <w:sz w:val="20"/>
        </w:rPr>
        <w:t>’s</w:t>
      </w:r>
      <w:r w:rsidRPr="0017186C">
        <w:rPr>
          <w:rFonts w:ascii="Verdana" w:hAnsi="Verdana"/>
          <w:color w:val="000000"/>
          <w:sz w:val="20"/>
        </w:rPr>
        <w:t xml:space="preserve"> son-in-law. It was notorious that she ruled her husband, notwithstanding his white blood, with a firm hand. Hers was the authority and hers the business head. She might be no more than Mrs </w:t>
      </w:r>
      <w:r w:rsidRPr="0017186C">
        <w:rPr>
          <w:rFonts w:ascii="Verdana" w:hAnsi="Verdana"/>
          <w:color w:val="000000"/>
          <w:sz w:val="20"/>
        </w:rPr>
        <w:lastRenderedPageBreak/>
        <w:t>Jervis to the white people, but her father had been a chief of the blood royal, and his father and his father</w:t>
      </w:r>
      <w:r w:rsidR="0017186C">
        <w:rPr>
          <w:rFonts w:ascii="Verdana" w:hAnsi="Verdana"/>
          <w:color w:val="000000"/>
          <w:sz w:val="20"/>
        </w:rPr>
        <w:t>’s</w:t>
      </w:r>
      <w:r w:rsidRPr="0017186C">
        <w:rPr>
          <w:rFonts w:ascii="Verdana" w:hAnsi="Verdana"/>
          <w:color w:val="000000"/>
          <w:sz w:val="20"/>
        </w:rPr>
        <w:t xml:space="preserve"> father had ruled as kings. The trader came in, small beside his imposing wife, a dark man with a black beard going grey, in ducks, with handsome eyes and flashing teeth. He was very British, and his conversation was slangy, but you felt he spoke English as a foreign tongue; with his family he used the language of his native mother. He was a servile man, cringing and obsequious.</w:t>
      </w:r>
    </w:p>
    <w:p w14:paraId="31F47184"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Ah, Mr Mackintosh, this is a joyful surprise. Get the whisky, Teresa; Mr Mackintosh will have a gargle with us.</w:t>
      </w:r>
      <w:r>
        <w:rPr>
          <w:rFonts w:ascii="Verdana" w:hAnsi="Verdana"/>
          <w:color w:val="000000"/>
          <w:sz w:val="20"/>
        </w:rPr>
        <w:t>”</w:t>
      </w:r>
    </w:p>
    <w:p w14:paraId="0814AB17" w14:textId="529D8ED1"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gave all the latest news of Apia, watching his guest</w:t>
      </w:r>
      <w:r w:rsidR="0017186C">
        <w:rPr>
          <w:rFonts w:ascii="Verdana" w:hAnsi="Verdana"/>
          <w:color w:val="000000"/>
          <w:sz w:val="20"/>
        </w:rPr>
        <w:t>’s</w:t>
      </w:r>
      <w:r w:rsidRPr="0017186C">
        <w:rPr>
          <w:rFonts w:ascii="Verdana" w:hAnsi="Verdana"/>
          <w:color w:val="000000"/>
          <w:sz w:val="20"/>
        </w:rPr>
        <w:t xml:space="preserve"> eyes the while, so that he might know the welcome thing to say.</w:t>
      </w:r>
    </w:p>
    <w:p w14:paraId="4D371410" w14:textId="5F5D03B4"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And how is Walker? We</w:t>
      </w:r>
      <w:r>
        <w:rPr>
          <w:rFonts w:ascii="Verdana" w:hAnsi="Verdana"/>
          <w:color w:val="000000"/>
          <w:sz w:val="20"/>
        </w:rPr>
        <w:t xml:space="preserve">’ve </w:t>
      </w:r>
      <w:r w:rsidR="00253279" w:rsidRPr="0017186C">
        <w:rPr>
          <w:rFonts w:ascii="Verdana" w:hAnsi="Verdana"/>
          <w:color w:val="000000"/>
          <w:sz w:val="20"/>
        </w:rPr>
        <w:t>not seen him just lately. Mrs Jervis is going to send him a sucking-pig one day this week.</w:t>
      </w:r>
      <w:r>
        <w:rPr>
          <w:rFonts w:ascii="Verdana" w:hAnsi="Verdana"/>
          <w:color w:val="000000"/>
          <w:sz w:val="20"/>
        </w:rPr>
        <w:t>”</w:t>
      </w:r>
    </w:p>
    <w:p w14:paraId="5C0922B9" w14:textId="09B3AE6C"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saw him riding home this morning,</w:t>
      </w:r>
      <w:r>
        <w:rPr>
          <w:rFonts w:ascii="Verdana" w:hAnsi="Verdana"/>
          <w:color w:val="000000"/>
          <w:sz w:val="20"/>
        </w:rPr>
        <w:t xml:space="preserve">” </w:t>
      </w:r>
      <w:r w:rsidR="00253279" w:rsidRPr="0017186C">
        <w:rPr>
          <w:rFonts w:ascii="Verdana" w:hAnsi="Verdana"/>
          <w:color w:val="000000"/>
          <w:sz w:val="20"/>
        </w:rPr>
        <w:t>said Teresa.</w:t>
      </w:r>
    </w:p>
    <w:p w14:paraId="7575E29E" w14:textId="2B364176" w:rsidR="00253279" w:rsidRP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Here</w:t>
      </w:r>
      <w:r>
        <w:rPr>
          <w:rFonts w:ascii="Verdana" w:hAnsi="Verdana"/>
          <w:color w:val="000000"/>
          <w:sz w:val="20"/>
        </w:rPr>
        <w:t>’s</w:t>
      </w:r>
      <w:r w:rsidR="00253279" w:rsidRPr="0017186C">
        <w:rPr>
          <w:rFonts w:ascii="Verdana" w:hAnsi="Verdana"/>
          <w:color w:val="000000"/>
          <w:sz w:val="20"/>
        </w:rPr>
        <w:t xml:space="preserve"> how,</w:t>
      </w:r>
      <w:r>
        <w:rPr>
          <w:rFonts w:ascii="Verdana" w:hAnsi="Verdana"/>
          <w:color w:val="000000"/>
          <w:sz w:val="20"/>
        </w:rPr>
        <w:t xml:space="preserve">” </w:t>
      </w:r>
      <w:r w:rsidR="00253279" w:rsidRPr="0017186C">
        <w:rPr>
          <w:rFonts w:ascii="Verdana" w:hAnsi="Verdana"/>
          <w:color w:val="000000"/>
          <w:sz w:val="20"/>
        </w:rPr>
        <w:t>said Jervis, holding up his whisky.</w:t>
      </w:r>
    </w:p>
    <w:p w14:paraId="3882B817"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drank. The two women sat and looked at him, Mrs Jervis in her black Mother Hubbard, placid and haughty, and Teresa, anxious to smile whenever she caught his eye, while the trader gossiped insufferably.</w:t>
      </w:r>
    </w:p>
    <w:p w14:paraId="6C11AC8C" w14:textId="27697643"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They were saying in Apia it was about time Walker retired. He ai</w:t>
      </w:r>
      <w:r>
        <w:rPr>
          <w:rFonts w:ascii="Verdana" w:hAnsi="Verdana"/>
          <w:color w:val="000000"/>
          <w:sz w:val="20"/>
        </w:rPr>
        <w:t>n’t</w:t>
      </w:r>
      <w:r w:rsidR="00253279" w:rsidRPr="0017186C">
        <w:rPr>
          <w:rFonts w:ascii="Verdana" w:hAnsi="Verdana"/>
          <w:color w:val="000000"/>
          <w:sz w:val="20"/>
        </w:rPr>
        <w:t xml:space="preserve"> so young as he was. Things have changed since he first come to the islands and he ai</w:t>
      </w:r>
      <w:r>
        <w:rPr>
          <w:rFonts w:ascii="Verdana" w:hAnsi="Verdana"/>
          <w:color w:val="000000"/>
          <w:sz w:val="20"/>
        </w:rPr>
        <w:t>n’t</w:t>
      </w:r>
      <w:r w:rsidR="00253279" w:rsidRPr="0017186C">
        <w:rPr>
          <w:rFonts w:ascii="Verdana" w:hAnsi="Verdana"/>
          <w:color w:val="000000"/>
          <w:sz w:val="20"/>
        </w:rPr>
        <w:t xml:space="preserve"> changed with them.</w:t>
      </w:r>
      <w:r>
        <w:rPr>
          <w:rFonts w:ascii="Verdana" w:hAnsi="Verdana"/>
          <w:color w:val="000000"/>
          <w:sz w:val="20"/>
        </w:rPr>
        <w:t>”</w:t>
      </w:r>
    </w:p>
    <w:p w14:paraId="3C0C8C8E" w14:textId="05778BF5"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He</w:t>
      </w:r>
      <w:r>
        <w:rPr>
          <w:rFonts w:ascii="Verdana" w:hAnsi="Verdana"/>
          <w:color w:val="000000"/>
          <w:sz w:val="20"/>
        </w:rPr>
        <w:t>’ll</w:t>
      </w:r>
      <w:r w:rsidR="00253279" w:rsidRPr="0017186C">
        <w:rPr>
          <w:rFonts w:ascii="Verdana" w:hAnsi="Verdana"/>
          <w:color w:val="000000"/>
          <w:sz w:val="20"/>
        </w:rPr>
        <w:t xml:space="preserve"> go too far,</w:t>
      </w:r>
      <w:r>
        <w:rPr>
          <w:rFonts w:ascii="Verdana" w:hAnsi="Verdana"/>
          <w:color w:val="000000"/>
          <w:sz w:val="20"/>
        </w:rPr>
        <w:t xml:space="preserve">” </w:t>
      </w:r>
      <w:r w:rsidR="00253279" w:rsidRPr="0017186C">
        <w:rPr>
          <w:rFonts w:ascii="Verdana" w:hAnsi="Verdana"/>
          <w:color w:val="000000"/>
          <w:sz w:val="20"/>
        </w:rPr>
        <w:t>said the old chiefess.</w:t>
      </w:r>
      <w:r>
        <w:rPr>
          <w:rFonts w:ascii="Verdana" w:hAnsi="Verdana"/>
          <w:color w:val="000000"/>
          <w:sz w:val="20"/>
        </w:rPr>
        <w:t xml:space="preserve"> “</w:t>
      </w:r>
      <w:r w:rsidR="00253279" w:rsidRPr="0017186C">
        <w:rPr>
          <w:rFonts w:ascii="Verdana" w:hAnsi="Verdana"/>
          <w:color w:val="000000"/>
          <w:sz w:val="20"/>
        </w:rPr>
        <w:t>The natives are</w:t>
      </w:r>
      <w:r>
        <w:rPr>
          <w:rFonts w:ascii="Verdana" w:hAnsi="Verdana"/>
          <w:color w:val="000000"/>
          <w:sz w:val="20"/>
        </w:rPr>
        <w:t>n’t</w:t>
      </w:r>
      <w:r w:rsidR="00253279" w:rsidRPr="0017186C">
        <w:rPr>
          <w:rFonts w:ascii="Verdana" w:hAnsi="Verdana"/>
          <w:color w:val="000000"/>
          <w:sz w:val="20"/>
        </w:rPr>
        <w:t xml:space="preserve"> satisfied.</w:t>
      </w:r>
      <w:r>
        <w:rPr>
          <w:rFonts w:ascii="Verdana" w:hAnsi="Verdana"/>
          <w:color w:val="000000"/>
          <w:sz w:val="20"/>
        </w:rPr>
        <w:t>”</w:t>
      </w:r>
    </w:p>
    <w:p w14:paraId="665F7C18"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That was a good joke about the road,</w:t>
      </w:r>
      <w:r>
        <w:rPr>
          <w:rFonts w:ascii="Verdana" w:hAnsi="Verdana"/>
          <w:color w:val="000000"/>
          <w:sz w:val="20"/>
        </w:rPr>
        <w:t xml:space="preserve">” </w:t>
      </w:r>
      <w:r w:rsidR="00253279" w:rsidRPr="0017186C">
        <w:rPr>
          <w:rFonts w:ascii="Verdana" w:hAnsi="Verdana"/>
          <w:color w:val="000000"/>
          <w:sz w:val="20"/>
        </w:rPr>
        <w:t>laughed the trader.</w:t>
      </w:r>
      <w:r>
        <w:rPr>
          <w:rFonts w:ascii="Verdana" w:hAnsi="Verdana"/>
          <w:color w:val="000000"/>
          <w:sz w:val="20"/>
        </w:rPr>
        <w:t xml:space="preserve"> “</w:t>
      </w:r>
      <w:r w:rsidR="00253279" w:rsidRPr="0017186C">
        <w:rPr>
          <w:rFonts w:ascii="Verdana" w:hAnsi="Verdana"/>
          <w:color w:val="000000"/>
          <w:sz w:val="20"/>
        </w:rPr>
        <w:t>When I told them about it in Apia they fair split their sides with laughing. Good old Walker.</w:t>
      </w:r>
      <w:r>
        <w:rPr>
          <w:rFonts w:ascii="Verdana" w:hAnsi="Verdana"/>
          <w:color w:val="000000"/>
          <w:sz w:val="20"/>
        </w:rPr>
        <w:t>”</w:t>
      </w:r>
    </w:p>
    <w:p w14:paraId="1CD498BB" w14:textId="4879091D"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looked at him savagely. What did he mean by talking of him in that fashion? To a half-caste trader he was Mr Walker. It was on his tongue to utter a harsh rebuke for the impertinence. He did not know what held him back.</w:t>
      </w:r>
    </w:p>
    <w:p w14:paraId="45DF365C" w14:textId="131627B0"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When he goes I hope you</w:t>
      </w:r>
      <w:r>
        <w:rPr>
          <w:rFonts w:ascii="Verdana" w:hAnsi="Verdana"/>
          <w:color w:val="000000"/>
          <w:sz w:val="20"/>
        </w:rPr>
        <w:t>’ll</w:t>
      </w:r>
      <w:r w:rsidR="00253279" w:rsidRPr="0017186C">
        <w:rPr>
          <w:rFonts w:ascii="Verdana" w:hAnsi="Verdana"/>
          <w:color w:val="000000"/>
          <w:sz w:val="20"/>
        </w:rPr>
        <w:t xml:space="preserve"> take his place, Mr Mackintosh,</w:t>
      </w:r>
      <w:r>
        <w:rPr>
          <w:rFonts w:ascii="Verdana" w:hAnsi="Verdana"/>
          <w:color w:val="000000"/>
          <w:sz w:val="20"/>
        </w:rPr>
        <w:t xml:space="preserve">” </w:t>
      </w:r>
      <w:r w:rsidR="00253279" w:rsidRPr="0017186C">
        <w:rPr>
          <w:rFonts w:ascii="Verdana" w:hAnsi="Verdana"/>
          <w:color w:val="000000"/>
          <w:sz w:val="20"/>
        </w:rPr>
        <w:t>said Jervis.</w:t>
      </w:r>
      <w:r>
        <w:rPr>
          <w:rFonts w:ascii="Verdana" w:hAnsi="Verdana"/>
          <w:color w:val="000000"/>
          <w:sz w:val="20"/>
        </w:rPr>
        <w:t xml:space="preserve"> “</w:t>
      </w:r>
      <w:r w:rsidR="00253279" w:rsidRPr="0017186C">
        <w:rPr>
          <w:rFonts w:ascii="Verdana" w:hAnsi="Verdana"/>
          <w:color w:val="000000"/>
          <w:sz w:val="20"/>
        </w:rPr>
        <w:t>We all like you on the island. You understand the natives. They</w:t>
      </w:r>
      <w:r>
        <w:rPr>
          <w:rFonts w:ascii="Verdana" w:hAnsi="Verdana"/>
          <w:color w:val="000000"/>
          <w:sz w:val="20"/>
        </w:rPr>
        <w:t>’re</w:t>
      </w:r>
      <w:r w:rsidR="00253279" w:rsidRPr="0017186C">
        <w:rPr>
          <w:rFonts w:ascii="Verdana" w:hAnsi="Verdana"/>
          <w:color w:val="000000"/>
          <w:sz w:val="20"/>
        </w:rPr>
        <w:t xml:space="preserve"> educated now, they must be treated differently to the old days. It wants an educated man to be administrator now. Walker was only a trader same as I am.</w:t>
      </w:r>
      <w:r>
        <w:rPr>
          <w:rFonts w:ascii="Verdana" w:hAnsi="Verdana"/>
          <w:color w:val="000000"/>
          <w:sz w:val="20"/>
        </w:rPr>
        <w:t>”</w:t>
      </w:r>
    </w:p>
    <w:p w14:paraId="3767C96D" w14:textId="76284364"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Teresa</w:t>
      </w:r>
      <w:r w:rsidR="0017186C">
        <w:rPr>
          <w:rFonts w:ascii="Verdana" w:hAnsi="Verdana"/>
          <w:color w:val="000000"/>
          <w:sz w:val="20"/>
        </w:rPr>
        <w:t>’s</w:t>
      </w:r>
      <w:r w:rsidRPr="0017186C">
        <w:rPr>
          <w:rFonts w:ascii="Verdana" w:hAnsi="Verdana"/>
          <w:color w:val="000000"/>
          <w:sz w:val="20"/>
        </w:rPr>
        <w:t xml:space="preserve"> eyes glistened.</w:t>
      </w:r>
    </w:p>
    <w:p w14:paraId="5AE16451" w14:textId="34DD3F5B"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When the time comes if there</w:t>
      </w:r>
      <w:r>
        <w:rPr>
          <w:rFonts w:ascii="Verdana" w:hAnsi="Verdana"/>
          <w:color w:val="000000"/>
          <w:sz w:val="20"/>
        </w:rPr>
        <w:t>’s</w:t>
      </w:r>
      <w:r w:rsidR="00253279" w:rsidRPr="0017186C">
        <w:rPr>
          <w:rFonts w:ascii="Verdana" w:hAnsi="Verdana"/>
          <w:color w:val="000000"/>
          <w:sz w:val="20"/>
        </w:rPr>
        <w:t xml:space="preserve"> anything anyone can do here, you bet your bottom dollar we</w:t>
      </w:r>
      <w:r>
        <w:rPr>
          <w:rFonts w:ascii="Verdana" w:hAnsi="Verdana"/>
          <w:color w:val="000000"/>
          <w:sz w:val="20"/>
        </w:rPr>
        <w:t>’ll</w:t>
      </w:r>
      <w:r w:rsidR="00253279" w:rsidRPr="0017186C">
        <w:rPr>
          <w:rFonts w:ascii="Verdana" w:hAnsi="Verdana"/>
          <w:color w:val="000000"/>
          <w:sz w:val="20"/>
        </w:rPr>
        <w:t xml:space="preserve"> do it. I</w:t>
      </w:r>
      <w:r>
        <w:rPr>
          <w:rFonts w:ascii="Verdana" w:hAnsi="Verdana"/>
          <w:color w:val="000000"/>
          <w:sz w:val="20"/>
        </w:rPr>
        <w:t>’d</w:t>
      </w:r>
      <w:r w:rsidR="00253279" w:rsidRPr="0017186C">
        <w:rPr>
          <w:rFonts w:ascii="Verdana" w:hAnsi="Verdana"/>
          <w:color w:val="000000"/>
          <w:sz w:val="20"/>
        </w:rPr>
        <w:t xml:space="preserve"> get all the chiefs to go over to Apia and make a petition.</w:t>
      </w:r>
      <w:r>
        <w:rPr>
          <w:rFonts w:ascii="Verdana" w:hAnsi="Verdana"/>
          <w:color w:val="000000"/>
          <w:sz w:val="20"/>
        </w:rPr>
        <w:t>”</w:t>
      </w:r>
    </w:p>
    <w:p w14:paraId="3EDAEED0" w14:textId="1F354D40"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felt horribly sick. It had not struck him that if anything happened to Walker it might be he who would succeed him. It was true that no one in his official position knew the island so well. He got up suddenly and scarcely taking his leave walked back to the compound. And now he went straight to his room. He took a quick look at his desk. He rummaged among the papers.</w:t>
      </w:r>
    </w:p>
    <w:p w14:paraId="700875B4" w14:textId="77777777"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 revolver was not there.</w:t>
      </w:r>
    </w:p>
    <w:p w14:paraId="7BD0083B" w14:textId="79304CEC"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His heart thumped violently against his ribs. He looked for the revolver everywhere. He hunted in the chairs and in the drawers. He looked desperately, and all the time he knew he would not find it. Suddenly he heard Walker</w:t>
      </w:r>
      <w:r w:rsidR="0017186C">
        <w:rPr>
          <w:rFonts w:ascii="Verdana" w:hAnsi="Verdana"/>
          <w:color w:val="000000"/>
          <w:sz w:val="20"/>
        </w:rPr>
        <w:t>’s</w:t>
      </w:r>
      <w:r w:rsidRPr="0017186C">
        <w:rPr>
          <w:rFonts w:ascii="Verdana" w:hAnsi="Verdana"/>
          <w:color w:val="000000"/>
          <w:sz w:val="20"/>
        </w:rPr>
        <w:t xml:space="preserve"> gruff, hearty voice.</w:t>
      </w:r>
    </w:p>
    <w:p w14:paraId="0B1EFA5B"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What the devil are you up to, Mac?</w:t>
      </w:r>
      <w:r>
        <w:rPr>
          <w:rFonts w:ascii="Verdana" w:hAnsi="Verdana"/>
          <w:color w:val="000000"/>
          <w:sz w:val="20"/>
        </w:rPr>
        <w:t>”</w:t>
      </w:r>
    </w:p>
    <w:p w14:paraId="109B3ADB" w14:textId="13D26FFD"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started. Walker was standing in the doorway and instinctively he turned round to hide what lay upon his desk.</w:t>
      </w:r>
    </w:p>
    <w:p w14:paraId="7C0A650F" w14:textId="1B042504"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Tidying up?</w:t>
      </w:r>
      <w:r>
        <w:rPr>
          <w:rFonts w:ascii="Verdana" w:hAnsi="Verdana"/>
          <w:color w:val="000000"/>
          <w:sz w:val="20"/>
        </w:rPr>
        <w:t xml:space="preserve">” </w:t>
      </w:r>
      <w:r w:rsidR="00253279" w:rsidRPr="0017186C">
        <w:rPr>
          <w:rFonts w:ascii="Verdana" w:hAnsi="Verdana"/>
          <w:color w:val="000000"/>
          <w:sz w:val="20"/>
        </w:rPr>
        <w:t>quizzed Walker.</w:t>
      </w:r>
      <w:r>
        <w:rPr>
          <w:rFonts w:ascii="Verdana" w:hAnsi="Verdana"/>
          <w:color w:val="000000"/>
          <w:sz w:val="20"/>
        </w:rPr>
        <w:t xml:space="preserve"> “</w:t>
      </w:r>
      <w:r w:rsidR="00253279" w:rsidRPr="0017186C">
        <w:rPr>
          <w:rFonts w:ascii="Verdana" w:hAnsi="Verdana"/>
          <w:color w:val="000000"/>
          <w:sz w:val="20"/>
        </w:rPr>
        <w:t>I</w:t>
      </w:r>
      <w:r>
        <w:rPr>
          <w:rFonts w:ascii="Verdana" w:hAnsi="Verdana"/>
          <w:color w:val="000000"/>
          <w:sz w:val="20"/>
        </w:rPr>
        <w:t xml:space="preserve">’ve </w:t>
      </w:r>
      <w:r w:rsidR="00253279" w:rsidRPr="0017186C">
        <w:rPr>
          <w:rFonts w:ascii="Verdana" w:hAnsi="Verdana"/>
          <w:color w:val="000000"/>
          <w:sz w:val="20"/>
        </w:rPr>
        <w:t xml:space="preserve">told 'em to put the grey in the trap. </w:t>
      </w:r>
      <w:r>
        <w:rPr>
          <w:rFonts w:ascii="Verdana" w:hAnsi="Verdana"/>
          <w:color w:val="000000"/>
          <w:sz w:val="20"/>
        </w:rPr>
        <w:t>I’m</w:t>
      </w:r>
      <w:r w:rsidR="00253279" w:rsidRPr="0017186C">
        <w:rPr>
          <w:rFonts w:ascii="Verdana" w:hAnsi="Verdana"/>
          <w:color w:val="000000"/>
          <w:sz w:val="20"/>
        </w:rPr>
        <w:t xml:space="preserve"> going down to Tafoni to bathe. You</w:t>
      </w:r>
      <w:r>
        <w:rPr>
          <w:rFonts w:ascii="Verdana" w:hAnsi="Verdana"/>
          <w:color w:val="000000"/>
          <w:sz w:val="20"/>
        </w:rPr>
        <w:t>’d</w:t>
      </w:r>
      <w:r w:rsidR="00253279" w:rsidRPr="0017186C">
        <w:rPr>
          <w:rFonts w:ascii="Verdana" w:hAnsi="Verdana"/>
          <w:color w:val="000000"/>
          <w:sz w:val="20"/>
        </w:rPr>
        <w:t xml:space="preserve"> better come along.</w:t>
      </w:r>
      <w:r>
        <w:rPr>
          <w:rFonts w:ascii="Verdana" w:hAnsi="Verdana"/>
          <w:color w:val="000000"/>
          <w:sz w:val="20"/>
        </w:rPr>
        <w:t>”</w:t>
      </w:r>
    </w:p>
    <w:p w14:paraId="5F149AE0" w14:textId="3E772670" w:rsidR="00253279" w:rsidRP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All right,</w:t>
      </w:r>
      <w:r>
        <w:rPr>
          <w:rFonts w:ascii="Verdana" w:hAnsi="Verdana"/>
          <w:color w:val="000000"/>
          <w:sz w:val="20"/>
        </w:rPr>
        <w:t xml:space="preserve">” </w:t>
      </w:r>
      <w:r w:rsidR="00253279" w:rsidRPr="0017186C">
        <w:rPr>
          <w:rFonts w:ascii="Verdana" w:hAnsi="Verdana"/>
          <w:color w:val="000000"/>
          <w:sz w:val="20"/>
        </w:rPr>
        <w:t>said Mackintosh.</w:t>
      </w:r>
    </w:p>
    <w:p w14:paraId="096D0667"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 xml:space="preserve">So long as he was with Walker nothing could happen. The place they were bound for was about three miles away, and there was a fresh-water pool, separated by a thin barrier of rock from the sea, which the administrator had blasted out for the natives to bathe in. He had done this at spots round the island, wherever there was a spring; and the fresh water, compared with the sticky warmth of the sea, was cool and invigorating. They drove along the silent grassy road, splashing now and then through fords, where the sea had forced its way in, past a couple of native villages, the bell-shaped huts spaced out roomily and the white chapel in the middle, and at the third village they got out of the trap, tied up the horse, and walked down to the pool. They were accompanied by four or five girls and a dozen children. Soon they were all splashing about, shouting and laughing, while Walker, in a </w:t>
      </w:r>
      <w:r w:rsidRPr="0017186C">
        <w:rPr>
          <w:rFonts w:ascii="Verdana" w:hAnsi="Verdana"/>
          <w:i/>
          <w:iCs/>
          <w:color w:val="000000"/>
          <w:sz w:val="20"/>
        </w:rPr>
        <w:t>lava-lava</w:t>
      </w:r>
      <w:r w:rsidRPr="0017186C">
        <w:rPr>
          <w:rFonts w:ascii="Verdana" w:hAnsi="Verdana"/>
          <w:color w:val="000000"/>
          <w:sz w:val="20"/>
        </w:rPr>
        <w:t xml:space="preserve">, swam to and fro like an unwieldy porpoise. He </w:t>
      </w:r>
      <w:r w:rsidRPr="0017186C">
        <w:rPr>
          <w:rFonts w:ascii="Verdana" w:hAnsi="Verdana"/>
          <w:color w:val="000000"/>
          <w:sz w:val="20"/>
        </w:rPr>
        <w:lastRenderedPageBreak/>
        <w:t>made lewd jokes with the girls, and they amused themselves by diving under him and wriggling away when he tried to catch them. When he was tired he lay down on a rock, while the girls and children surrounded him; it was a happy family; and the old man, huge, with his crescent of white hair and his shining bald crown, looked like some old sea god. Once Mackintosh caught a queer soft look in his eyes.</w:t>
      </w:r>
    </w:p>
    <w:p w14:paraId="1EBE48AD" w14:textId="4818674C"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They</w:t>
      </w:r>
      <w:r>
        <w:rPr>
          <w:rFonts w:ascii="Verdana" w:hAnsi="Verdana"/>
          <w:color w:val="000000"/>
          <w:sz w:val="20"/>
        </w:rPr>
        <w:t>’re</w:t>
      </w:r>
      <w:r w:rsidR="00253279" w:rsidRPr="0017186C">
        <w:rPr>
          <w:rFonts w:ascii="Verdana" w:hAnsi="Verdana"/>
          <w:color w:val="000000"/>
          <w:sz w:val="20"/>
        </w:rPr>
        <w:t xml:space="preserve"> dear children,</w:t>
      </w:r>
      <w:r>
        <w:rPr>
          <w:rFonts w:ascii="Verdana" w:hAnsi="Verdana"/>
          <w:color w:val="000000"/>
          <w:sz w:val="20"/>
        </w:rPr>
        <w:t xml:space="preserve">” </w:t>
      </w:r>
      <w:r w:rsidR="00253279" w:rsidRPr="0017186C">
        <w:rPr>
          <w:rFonts w:ascii="Verdana" w:hAnsi="Verdana"/>
          <w:color w:val="000000"/>
          <w:sz w:val="20"/>
        </w:rPr>
        <w:t>he said.</w:t>
      </w:r>
      <w:r>
        <w:rPr>
          <w:rFonts w:ascii="Verdana" w:hAnsi="Verdana"/>
          <w:color w:val="000000"/>
          <w:sz w:val="20"/>
        </w:rPr>
        <w:t xml:space="preserve"> “</w:t>
      </w:r>
      <w:r w:rsidR="00253279" w:rsidRPr="0017186C">
        <w:rPr>
          <w:rFonts w:ascii="Verdana" w:hAnsi="Verdana"/>
          <w:color w:val="000000"/>
          <w:sz w:val="20"/>
        </w:rPr>
        <w:t>They look upon me as their father.</w:t>
      </w:r>
      <w:r>
        <w:rPr>
          <w:rFonts w:ascii="Verdana" w:hAnsi="Verdana"/>
          <w:color w:val="000000"/>
          <w:sz w:val="20"/>
        </w:rPr>
        <w:t>”</w:t>
      </w:r>
    </w:p>
    <w:p w14:paraId="7D669863" w14:textId="35D3F081"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And then without a pause he turned to one of the girls and made an obscene remark which sent them all into fits of laughter. Mackintosh started to dress. With his thin legs and thin arms he made a grotesque figure, a sinister Don Quixote, and Walker began to make coarse jokes about him. They were acknowledged with little smothered laughs. Mackintosh struggled with his shirt. He knew he looked absurd, but he hated being laughed at. He stood silent and glowering.</w:t>
      </w:r>
    </w:p>
    <w:p w14:paraId="0CA6305A"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If you want to get back in time for dinner you ought to come soon.</w:t>
      </w:r>
      <w:r>
        <w:rPr>
          <w:rFonts w:ascii="Verdana" w:hAnsi="Verdana"/>
          <w:color w:val="000000"/>
          <w:sz w:val="20"/>
        </w:rPr>
        <w:t>”</w:t>
      </w:r>
    </w:p>
    <w:p w14:paraId="45A2B52B" w14:textId="79E0AA06"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w:t>
      </w:r>
      <w:r>
        <w:rPr>
          <w:rFonts w:ascii="Verdana" w:hAnsi="Verdana"/>
          <w:color w:val="000000"/>
          <w:sz w:val="20"/>
        </w:rPr>
        <w:t>’re</w:t>
      </w:r>
      <w:r w:rsidR="00253279" w:rsidRPr="0017186C">
        <w:rPr>
          <w:rFonts w:ascii="Verdana" w:hAnsi="Verdana"/>
          <w:color w:val="000000"/>
          <w:sz w:val="20"/>
        </w:rPr>
        <w:t xml:space="preserve"> not a bad fellow, Mac. Only you</w:t>
      </w:r>
      <w:r>
        <w:rPr>
          <w:rFonts w:ascii="Verdana" w:hAnsi="Verdana"/>
          <w:color w:val="000000"/>
          <w:sz w:val="20"/>
        </w:rPr>
        <w:t>’re</w:t>
      </w:r>
      <w:r w:rsidR="00253279" w:rsidRPr="0017186C">
        <w:rPr>
          <w:rFonts w:ascii="Verdana" w:hAnsi="Verdana"/>
          <w:color w:val="000000"/>
          <w:sz w:val="20"/>
        </w:rPr>
        <w:t xml:space="preserve"> a fool. When you</w:t>
      </w:r>
      <w:r>
        <w:rPr>
          <w:rFonts w:ascii="Verdana" w:hAnsi="Verdana"/>
          <w:color w:val="000000"/>
          <w:sz w:val="20"/>
        </w:rPr>
        <w:t>’re</w:t>
      </w:r>
      <w:r w:rsidR="00253279" w:rsidRPr="0017186C">
        <w:rPr>
          <w:rFonts w:ascii="Verdana" w:hAnsi="Verdana"/>
          <w:color w:val="000000"/>
          <w:sz w:val="20"/>
        </w:rPr>
        <w:t xml:space="preserve"> doing one thing you always want to do another. That</w:t>
      </w:r>
      <w:r>
        <w:rPr>
          <w:rFonts w:ascii="Verdana" w:hAnsi="Verdana"/>
          <w:color w:val="000000"/>
          <w:sz w:val="20"/>
        </w:rPr>
        <w:t>’s</w:t>
      </w:r>
      <w:r w:rsidR="00253279" w:rsidRPr="0017186C">
        <w:rPr>
          <w:rFonts w:ascii="Verdana" w:hAnsi="Verdana"/>
          <w:color w:val="000000"/>
          <w:sz w:val="20"/>
        </w:rPr>
        <w:t xml:space="preserve"> not the way to live.</w:t>
      </w:r>
      <w:r>
        <w:rPr>
          <w:rFonts w:ascii="Verdana" w:hAnsi="Verdana"/>
          <w:color w:val="000000"/>
          <w:sz w:val="20"/>
        </w:rPr>
        <w:t>”</w:t>
      </w:r>
    </w:p>
    <w:p w14:paraId="57B55313" w14:textId="5E999980"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 xml:space="preserve">But all the same he raised himself slowly to his feet and began to put on his clothes. They sauntered back to the village, drank a bowl of </w:t>
      </w:r>
      <w:r w:rsidRPr="0017186C">
        <w:rPr>
          <w:rFonts w:ascii="Verdana" w:hAnsi="Verdana"/>
          <w:i/>
          <w:iCs/>
          <w:color w:val="000000"/>
          <w:sz w:val="20"/>
        </w:rPr>
        <w:t>kava</w:t>
      </w:r>
      <w:r w:rsidRPr="0017186C">
        <w:rPr>
          <w:rFonts w:ascii="Verdana" w:hAnsi="Verdana"/>
          <w:color w:val="000000"/>
          <w:sz w:val="20"/>
        </w:rPr>
        <w:t xml:space="preserve"> with the chief, and then, after a joyful farewell from all the lazy villagers, drove home.</w:t>
      </w:r>
    </w:p>
    <w:p w14:paraId="280DFE89"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After dinner, according to his habit, Walker, lighting his cigar, prepared to go for a stroll. Mackintosh was suddenly seized with fear.</w:t>
      </w:r>
    </w:p>
    <w:p w14:paraId="230BDA6A" w14:textId="6151C77E"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Do</w:t>
      </w:r>
      <w:r>
        <w:rPr>
          <w:rFonts w:ascii="Verdana" w:hAnsi="Verdana"/>
          <w:color w:val="000000"/>
          <w:sz w:val="20"/>
        </w:rPr>
        <w:t>n’t</w:t>
      </w:r>
      <w:r w:rsidR="00253279" w:rsidRPr="0017186C">
        <w:rPr>
          <w:rFonts w:ascii="Verdana" w:hAnsi="Verdana"/>
          <w:color w:val="000000"/>
          <w:sz w:val="20"/>
        </w:rPr>
        <w:t xml:space="preserve"> you think it</w:t>
      </w:r>
      <w:r>
        <w:rPr>
          <w:rFonts w:ascii="Verdana" w:hAnsi="Verdana"/>
          <w:color w:val="000000"/>
          <w:sz w:val="20"/>
        </w:rPr>
        <w:t>’s</w:t>
      </w:r>
      <w:r w:rsidR="00253279" w:rsidRPr="0017186C">
        <w:rPr>
          <w:rFonts w:ascii="Verdana" w:hAnsi="Verdana"/>
          <w:color w:val="000000"/>
          <w:sz w:val="20"/>
        </w:rPr>
        <w:t xml:space="preserve"> rather unwise to go out at night by yourself just now?</w:t>
      </w:r>
      <w:r>
        <w:rPr>
          <w:rFonts w:ascii="Verdana" w:hAnsi="Verdana"/>
          <w:color w:val="000000"/>
          <w:sz w:val="20"/>
        </w:rPr>
        <w:t>”</w:t>
      </w:r>
    </w:p>
    <w:p w14:paraId="09B52515" w14:textId="0E0CFB28"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Walker stared at him with his round blue eyes.</w:t>
      </w:r>
    </w:p>
    <w:p w14:paraId="21904B11"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What the devil do you mean?</w:t>
      </w:r>
      <w:r>
        <w:rPr>
          <w:rFonts w:ascii="Verdana" w:hAnsi="Verdana"/>
          <w:color w:val="000000"/>
          <w:sz w:val="20"/>
        </w:rPr>
        <w:t>”</w:t>
      </w:r>
    </w:p>
    <w:p w14:paraId="0E84C6DD" w14:textId="5EC4C4B9"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Remember the knife the other night. You</w:t>
      </w:r>
      <w:r>
        <w:rPr>
          <w:rFonts w:ascii="Verdana" w:hAnsi="Verdana"/>
          <w:color w:val="000000"/>
          <w:sz w:val="20"/>
        </w:rPr>
        <w:t xml:space="preserve">’ve </w:t>
      </w:r>
      <w:r w:rsidR="00253279" w:rsidRPr="0017186C">
        <w:rPr>
          <w:rFonts w:ascii="Verdana" w:hAnsi="Verdana"/>
          <w:color w:val="000000"/>
          <w:sz w:val="20"/>
        </w:rPr>
        <w:t>got those fellow</w:t>
      </w:r>
      <w:r>
        <w:rPr>
          <w:rFonts w:ascii="Verdana" w:hAnsi="Verdana"/>
          <w:color w:val="000000"/>
          <w:sz w:val="20"/>
        </w:rPr>
        <w:t xml:space="preserve">s’ </w:t>
      </w:r>
      <w:r w:rsidR="00253279" w:rsidRPr="0017186C">
        <w:rPr>
          <w:rFonts w:ascii="Verdana" w:hAnsi="Verdana"/>
          <w:color w:val="000000"/>
          <w:sz w:val="20"/>
        </w:rPr>
        <w:t>backs up.</w:t>
      </w:r>
      <w:r>
        <w:rPr>
          <w:rFonts w:ascii="Verdana" w:hAnsi="Verdana"/>
          <w:color w:val="000000"/>
          <w:sz w:val="20"/>
        </w:rPr>
        <w:t>”</w:t>
      </w:r>
    </w:p>
    <w:p w14:paraId="6DB593D9" w14:textId="70002A83"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Pooh! They would</w:t>
      </w:r>
      <w:r>
        <w:rPr>
          <w:rFonts w:ascii="Verdana" w:hAnsi="Verdana"/>
          <w:color w:val="000000"/>
          <w:sz w:val="20"/>
        </w:rPr>
        <w:t>n’t</w:t>
      </w:r>
      <w:r w:rsidR="00253279" w:rsidRPr="0017186C">
        <w:rPr>
          <w:rFonts w:ascii="Verdana" w:hAnsi="Verdana"/>
          <w:color w:val="000000"/>
          <w:sz w:val="20"/>
        </w:rPr>
        <w:t xml:space="preserve"> dare.</w:t>
      </w:r>
      <w:r>
        <w:rPr>
          <w:rFonts w:ascii="Verdana" w:hAnsi="Verdana"/>
          <w:color w:val="000000"/>
          <w:sz w:val="20"/>
        </w:rPr>
        <w:t>”</w:t>
      </w:r>
    </w:p>
    <w:p w14:paraId="161FF87A"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Someone dared before.</w:t>
      </w:r>
      <w:r>
        <w:rPr>
          <w:rFonts w:ascii="Verdana" w:hAnsi="Verdana"/>
          <w:color w:val="000000"/>
          <w:sz w:val="20"/>
        </w:rPr>
        <w:t>”</w:t>
      </w:r>
    </w:p>
    <w:p w14:paraId="10A0E21F" w14:textId="309650F2"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That was only a bluff. They would</w:t>
      </w:r>
      <w:r>
        <w:rPr>
          <w:rFonts w:ascii="Verdana" w:hAnsi="Verdana"/>
          <w:color w:val="000000"/>
          <w:sz w:val="20"/>
        </w:rPr>
        <w:t>n’t</w:t>
      </w:r>
      <w:r w:rsidR="00253279" w:rsidRPr="0017186C">
        <w:rPr>
          <w:rFonts w:ascii="Verdana" w:hAnsi="Verdana"/>
          <w:color w:val="000000"/>
          <w:sz w:val="20"/>
        </w:rPr>
        <w:t xml:space="preserve"> hurt me. They look upon me as a father. They know that whatever I do is for their own good.</w:t>
      </w:r>
      <w:r>
        <w:rPr>
          <w:rFonts w:ascii="Verdana" w:hAnsi="Verdana"/>
          <w:color w:val="000000"/>
          <w:sz w:val="20"/>
        </w:rPr>
        <w:t>”</w:t>
      </w:r>
    </w:p>
    <w:p w14:paraId="723191D6" w14:textId="455A356F"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watched him with contempt in his heart. The man</w:t>
      </w:r>
      <w:r w:rsidR="0017186C">
        <w:rPr>
          <w:rFonts w:ascii="Verdana" w:hAnsi="Verdana"/>
          <w:color w:val="000000"/>
          <w:sz w:val="20"/>
        </w:rPr>
        <w:t>’s</w:t>
      </w:r>
      <w:r w:rsidRPr="0017186C">
        <w:rPr>
          <w:rFonts w:ascii="Verdana" w:hAnsi="Verdana"/>
          <w:color w:val="000000"/>
          <w:sz w:val="20"/>
        </w:rPr>
        <w:t xml:space="preserve"> self-complacency outraged him, and yet something, he knew not what, made him insist.</w:t>
      </w:r>
    </w:p>
    <w:p w14:paraId="757DFC2B" w14:textId="3853BB90"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Remember what happened this morning. It would</w:t>
      </w:r>
      <w:r>
        <w:rPr>
          <w:rFonts w:ascii="Verdana" w:hAnsi="Verdana"/>
          <w:color w:val="000000"/>
          <w:sz w:val="20"/>
        </w:rPr>
        <w:t>n’t</w:t>
      </w:r>
      <w:r w:rsidR="00253279" w:rsidRPr="0017186C">
        <w:rPr>
          <w:rFonts w:ascii="Verdana" w:hAnsi="Verdana"/>
          <w:color w:val="000000"/>
          <w:sz w:val="20"/>
        </w:rPr>
        <w:t xml:space="preserve"> hurt you to stay at home just to-night. I</w:t>
      </w:r>
      <w:r>
        <w:rPr>
          <w:rFonts w:ascii="Verdana" w:hAnsi="Verdana"/>
          <w:color w:val="000000"/>
          <w:sz w:val="20"/>
        </w:rPr>
        <w:t>’ll</w:t>
      </w:r>
      <w:r w:rsidR="00253279" w:rsidRPr="0017186C">
        <w:rPr>
          <w:rFonts w:ascii="Verdana" w:hAnsi="Verdana"/>
          <w:color w:val="000000"/>
          <w:sz w:val="20"/>
        </w:rPr>
        <w:t xml:space="preserve"> play piquet with you.</w:t>
      </w:r>
      <w:r>
        <w:rPr>
          <w:rFonts w:ascii="Verdana" w:hAnsi="Verdana"/>
          <w:color w:val="000000"/>
          <w:sz w:val="20"/>
        </w:rPr>
        <w:t>”</w:t>
      </w:r>
    </w:p>
    <w:p w14:paraId="17FF9BC0" w14:textId="1EB620E2"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w:t>
      </w:r>
      <w:r>
        <w:rPr>
          <w:rFonts w:ascii="Verdana" w:hAnsi="Verdana"/>
          <w:color w:val="000000"/>
          <w:sz w:val="20"/>
        </w:rPr>
        <w:t>’ll</w:t>
      </w:r>
      <w:r w:rsidR="00253279" w:rsidRPr="0017186C">
        <w:rPr>
          <w:rFonts w:ascii="Verdana" w:hAnsi="Verdana"/>
          <w:color w:val="000000"/>
          <w:sz w:val="20"/>
        </w:rPr>
        <w:t xml:space="preserve"> play piquet with you when I come back. The Kanaka is</w:t>
      </w:r>
      <w:r>
        <w:rPr>
          <w:rFonts w:ascii="Verdana" w:hAnsi="Verdana"/>
          <w:color w:val="000000"/>
          <w:sz w:val="20"/>
        </w:rPr>
        <w:t>n’t</w:t>
      </w:r>
      <w:r w:rsidR="00253279" w:rsidRPr="0017186C">
        <w:rPr>
          <w:rFonts w:ascii="Verdana" w:hAnsi="Verdana"/>
          <w:color w:val="000000"/>
          <w:sz w:val="20"/>
        </w:rPr>
        <w:t xml:space="preserve"> born yet who can make me alter my plans.</w:t>
      </w:r>
      <w:r>
        <w:rPr>
          <w:rFonts w:ascii="Verdana" w:hAnsi="Verdana"/>
          <w:color w:val="000000"/>
          <w:sz w:val="20"/>
        </w:rPr>
        <w:t>”</w:t>
      </w:r>
    </w:p>
    <w:p w14:paraId="5233B6A4" w14:textId="291E31F1"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w:t>
      </w:r>
      <w:r>
        <w:rPr>
          <w:rFonts w:ascii="Verdana" w:hAnsi="Verdana"/>
          <w:color w:val="000000"/>
          <w:sz w:val="20"/>
        </w:rPr>
        <w:t>’d</w:t>
      </w:r>
      <w:r w:rsidR="00253279" w:rsidRPr="0017186C">
        <w:rPr>
          <w:rFonts w:ascii="Verdana" w:hAnsi="Verdana"/>
          <w:color w:val="000000"/>
          <w:sz w:val="20"/>
        </w:rPr>
        <w:t xml:space="preserve"> better let me come with you.</w:t>
      </w:r>
      <w:r>
        <w:rPr>
          <w:rFonts w:ascii="Verdana" w:hAnsi="Verdana"/>
          <w:color w:val="000000"/>
          <w:sz w:val="20"/>
        </w:rPr>
        <w:t>”</w:t>
      </w:r>
    </w:p>
    <w:p w14:paraId="071DA215"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 stay where you are.</w:t>
      </w:r>
      <w:r>
        <w:rPr>
          <w:rFonts w:ascii="Verdana" w:hAnsi="Verdana"/>
          <w:color w:val="000000"/>
          <w:sz w:val="20"/>
        </w:rPr>
        <w:t>”</w:t>
      </w:r>
    </w:p>
    <w:p w14:paraId="369210A9" w14:textId="24F28679"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shrugged his shoulders. He had given the man full warning. If he did not heed it that was his own lookout. Walker put on his hat and went out. Mackintosh began to read; but then he thought of something; perhaps it would be as well to have his own whereabouts quite clear. He crossed over to the kitchen and, inventing some pretext, talked for a few minutes with the cook. Then he got out the gramophone and put a record on it, but while it ground out its melancholy tune, some comic song of a London music-hall, his ear was strained for a sound away there in the night. At his elbow the record reeled out its loudness, the words were raucous, but notwithstanding he seemed to be surrounded by an unearthly silence. He heard the dull roar of the breakers against the reef. He heard the breeze sigh, far up, in the leaves of the coconut trees. How long would it be? It was awful.</w:t>
      </w:r>
    </w:p>
    <w:p w14:paraId="01B9FA88"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heard a hoarse laugh.</w:t>
      </w:r>
    </w:p>
    <w:p w14:paraId="1F59DF4F" w14:textId="6B3FFBC9"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Wonders will never cease. It</w:t>
      </w:r>
      <w:r>
        <w:rPr>
          <w:rFonts w:ascii="Verdana" w:hAnsi="Verdana"/>
          <w:color w:val="000000"/>
          <w:sz w:val="20"/>
        </w:rPr>
        <w:t>’s</w:t>
      </w:r>
      <w:r w:rsidR="00253279" w:rsidRPr="0017186C">
        <w:rPr>
          <w:rFonts w:ascii="Verdana" w:hAnsi="Verdana"/>
          <w:color w:val="000000"/>
          <w:sz w:val="20"/>
        </w:rPr>
        <w:t xml:space="preserve"> not often you play yourself a tune, Mac.</w:t>
      </w:r>
      <w:r>
        <w:rPr>
          <w:rFonts w:ascii="Verdana" w:hAnsi="Verdana"/>
          <w:color w:val="000000"/>
          <w:sz w:val="20"/>
        </w:rPr>
        <w:t>”</w:t>
      </w:r>
    </w:p>
    <w:p w14:paraId="3AF95A51" w14:textId="16DFB61B"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Walker stood at the window, red-faced, bluff and jovial.</w:t>
      </w:r>
    </w:p>
    <w:p w14:paraId="73A65B3C" w14:textId="4A23F685"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 xml:space="preserve">Well, you see </w:t>
      </w:r>
      <w:r>
        <w:rPr>
          <w:rFonts w:ascii="Verdana" w:hAnsi="Verdana"/>
          <w:color w:val="000000"/>
          <w:sz w:val="20"/>
        </w:rPr>
        <w:t>I’m</w:t>
      </w:r>
      <w:r w:rsidR="00253279" w:rsidRPr="0017186C">
        <w:rPr>
          <w:rFonts w:ascii="Verdana" w:hAnsi="Verdana"/>
          <w:color w:val="000000"/>
          <w:sz w:val="20"/>
        </w:rPr>
        <w:t xml:space="preserve"> alive and kicking. What were you playing for?</w:t>
      </w:r>
      <w:r>
        <w:rPr>
          <w:rFonts w:ascii="Verdana" w:hAnsi="Verdana"/>
          <w:color w:val="000000"/>
          <w:sz w:val="20"/>
        </w:rPr>
        <w:t>”</w:t>
      </w:r>
    </w:p>
    <w:p w14:paraId="2A09AC72" w14:textId="55D8A7B3"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Walker came in.</w:t>
      </w:r>
    </w:p>
    <w:p w14:paraId="39510D56"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Nerves a bit dicky, eh? Playing a tune to keep your pecker up?</w:t>
      </w:r>
      <w:r>
        <w:rPr>
          <w:rFonts w:ascii="Verdana" w:hAnsi="Verdana"/>
          <w:color w:val="000000"/>
          <w:sz w:val="20"/>
        </w:rPr>
        <w:t>”</w:t>
      </w:r>
    </w:p>
    <w:p w14:paraId="4BC8A26F"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was playing your requiem.</w:t>
      </w:r>
      <w:r>
        <w:rPr>
          <w:rFonts w:ascii="Verdana" w:hAnsi="Verdana"/>
          <w:color w:val="000000"/>
          <w:sz w:val="20"/>
        </w:rPr>
        <w:t>”</w:t>
      </w:r>
    </w:p>
    <w:p w14:paraId="56157B1D" w14:textId="11F6CB28"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What the devil</w:t>
      </w:r>
      <w:r>
        <w:rPr>
          <w:rFonts w:ascii="Verdana" w:hAnsi="Verdana"/>
          <w:color w:val="000000"/>
          <w:sz w:val="20"/>
        </w:rPr>
        <w:t>’s</w:t>
      </w:r>
      <w:r w:rsidR="00253279" w:rsidRPr="0017186C">
        <w:rPr>
          <w:rFonts w:ascii="Verdana" w:hAnsi="Verdana"/>
          <w:color w:val="000000"/>
          <w:sz w:val="20"/>
        </w:rPr>
        <w:t xml:space="preserve"> that?</w:t>
      </w:r>
      <w:r>
        <w:rPr>
          <w:rFonts w:ascii="Verdana" w:hAnsi="Verdana"/>
          <w:color w:val="000000"/>
          <w:sz w:val="20"/>
        </w:rPr>
        <w:t>”</w:t>
      </w:r>
    </w:p>
    <w:p w14:paraId="38AECC4D"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'Alf o' bitter an' a pint of stout.</w:t>
      </w:r>
      <w:r>
        <w:rPr>
          <w:rFonts w:ascii="Verdana" w:hAnsi="Verdana"/>
          <w:color w:val="000000"/>
          <w:sz w:val="20"/>
        </w:rPr>
        <w:t>”</w:t>
      </w:r>
    </w:p>
    <w:p w14:paraId="53DEDCDF" w14:textId="1FA8482A"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A rattling good song too. I do</w:t>
      </w:r>
      <w:r>
        <w:rPr>
          <w:rFonts w:ascii="Verdana" w:hAnsi="Verdana"/>
          <w:color w:val="000000"/>
          <w:sz w:val="20"/>
        </w:rPr>
        <w:t>n’t</w:t>
      </w:r>
      <w:r w:rsidR="00253279" w:rsidRPr="0017186C">
        <w:rPr>
          <w:rFonts w:ascii="Verdana" w:hAnsi="Verdana"/>
          <w:color w:val="000000"/>
          <w:sz w:val="20"/>
        </w:rPr>
        <w:t xml:space="preserve"> mind how often I hear it. Now </w:t>
      </w:r>
      <w:r>
        <w:rPr>
          <w:rFonts w:ascii="Verdana" w:hAnsi="Verdana"/>
          <w:color w:val="000000"/>
          <w:sz w:val="20"/>
        </w:rPr>
        <w:t>I’m</w:t>
      </w:r>
      <w:r w:rsidR="00253279" w:rsidRPr="0017186C">
        <w:rPr>
          <w:rFonts w:ascii="Verdana" w:hAnsi="Verdana"/>
          <w:color w:val="000000"/>
          <w:sz w:val="20"/>
        </w:rPr>
        <w:t xml:space="preserve"> ready to take your money off you at piquet.</w:t>
      </w:r>
      <w:r>
        <w:rPr>
          <w:rFonts w:ascii="Verdana" w:hAnsi="Verdana"/>
          <w:color w:val="000000"/>
          <w:sz w:val="20"/>
        </w:rPr>
        <w:t>”</w:t>
      </w:r>
    </w:p>
    <w:p w14:paraId="41DAEB5D" w14:textId="24E081C3"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lastRenderedPageBreak/>
        <w:t>They played and Walker bullied his way to victory, bluffing his opponent, chaffing him, jeering at his mistakes, up to every dodge, browbeating him, exulting. Presently Mackintosh recovered his coolness, and standing outside himself, as it were, he was able to take a detached pleasure in watching the overbearing old man and in his own cold reserve. Somewhere Manuma sat quietly and awaited his opportunity.</w:t>
      </w:r>
    </w:p>
    <w:p w14:paraId="7D816A52"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Walker won game after game and pocketed his winnings at the end of the evening in high good humour.</w:t>
      </w:r>
    </w:p>
    <w:p w14:paraId="609A5FEF" w14:textId="588BBCEB"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w:t>
      </w:r>
      <w:r>
        <w:rPr>
          <w:rFonts w:ascii="Verdana" w:hAnsi="Verdana"/>
          <w:color w:val="000000"/>
          <w:sz w:val="20"/>
        </w:rPr>
        <w:t>’ll</w:t>
      </w:r>
      <w:r w:rsidR="00253279" w:rsidRPr="0017186C">
        <w:rPr>
          <w:rFonts w:ascii="Verdana" w:hAnsi="Verdana"/>
          <w:color w:val="000000"/>
          <w:sz w:val="20"/>
        </w:rPr>
        <w:t xml:space="preserve"> have to grow a little bit older before you stand much chance against me, Mac. The fact is I have a natural gift for cards.</w:t>
      </w:r>
      <w:r>
        <w:rPr>
          <w:rFonts w:ascii="Verdana" w:hAnsi="Verdana"/>
          <w:color w:val="000000"/>
          <w:sz w:val="20"/>
        </w:rPr>
        <w:t>”</w:t>
      </w:r>
    </w:p>
    <w:p w14:paraId="68D1D422" w14:textId="1B7F4402"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do</w:t>
      </w:r>
      <w:r>
        <w:rPr>
          <w:rFonts w:ascii="Verdana" w:hAnsi="Verdana"/>
          <w:color w:val="000000"/>
          <w:sz w:val="20"/>
        </w:rPr>
        <w:t>n’t</w:t>
      </w:r>
      <w:r w:rsidR="00253279" w:rsidRPr="0017186C">
        <w:rPr>
          <w:rFonts w:ascii="Verdana" w:hAnsi="Verdana"/>
          <w:color w:val="000000"/>
          <w:sz w:val="20"/>
        </w:rPr>
        <w:t xml:space="preserve"> know that there</w:t>
      </w:r>
      <w:r>
        <w:rPr>
          <w:rFonts w:ascii="Verdana" w:hAnsi="Verdana"/>
          <w:color w:val="000000"/>
          <w:sz w:val="20"/>
        </w:rPr>
        <w:t>’s</w:t>
      </w:r>
      <w:r w:rsidR="00253279" w:rsidRPr="0017186C">
        <w:rPr>
          <w:rFonts w:ascii="Verdana" w:hAnsi="Verdana"/>
          <w:color w:val="000000"/>
          <w:sz w:val="20"/>
        </w:rPr>
        <w:t xml:space="preserve"> much gift about it when I happen to deal you fourteen aces.</w:t>
      </w:r>
      <w:r>
        <w:rPr>
          <w:rFonts w:ascii="Verdana" w:hAnsi="Verdana"/>
          <w:color w:val="000000"/>
          <w:sz w:val="20"/>
        </w:rPr>
        <w:t>”</w:t>
      </w:r>
    </w:p>
    <w:p w14:paraId="7F636977" w14:textId="026B993A"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Good cards come to good players,</w:t>
      </w:r>
      <w:r>
        <w:rPr>
          <w:rFonts w:ascii="Verdana" w:hAnsi="Verdana"/>
          <w:color w:val="000000"/>
          <w:sz w:val="20"/>
        </w:rPr>
        <w:t xml:space="preserve">” </w:t>
      </w:r>
      <w:r w:rsidR="00253279" w:rsidRPr="0017186C">
        <w:rPr>
          <w:rFonts w:ascii="Verdana" w:hAnsi="Verdana"/>
          <w:color w:val="000000"/>
          <w:sz w:val="20"/>
        </w:rPr>
        <w:t>retorted Walker.</w:t>
      </w:r>
      <w:r>
        <w:rPr>
          <w:rFonts w:ascii="Verdana" w:hAnsi="Verdana"/>
          <w:color w:val="000000"/>
          <w:sz w:val="20"/>
        </w:rPr>
        <w:t xml:space="preserve"> “</w:t>
      </w:r>
      <w:r w:rsidR="00253279" w:rsidRPr="0017186C">
        <w:rPr>
          <w:rFonts w:ascii="Verdana" w:hAnsi="Verdana"/>
          <w:color w:val="000000"/>
          <w:sz w:val="20"/>
        </w:rPr>
        <w:t>I</w:t>
      </w:r>
      <w:r>
        <w:rPr>
          <w:rFonts w:ascii="Verdana" w:hAnsi="Verdana"/>
          <w:color w:val="000000"/>
          <w:sz w:val="20"/>
        </w:rPr>
        <w:t>’d</w:t>
      </w:r>
      <w:r w:rsidR="00253279" w:rsidRPr="0017186C">
        <w:rPr>
          <w:rFonts w:ascii="Verdana" w:hAnsi="Verdana"/>
          <w:color w:val="000000"/>
          <w:sz w:val="20"/>
        </w:rPr>
        <w:t xml:space="preserve"> have won if I</w:t>
      </w:r>
      <w:r>
        <w:rPr>
          <w:rFonts w:ascii="Verdana" w:hAnsi="Verdana"/>
          <w:color w:val="000000"/>
          <w:sz w:val="20"/>
        </w:rPr>
        <w:t>’d</w:t>
      </w:r>
      <w:r w:rsidR="00253279" w:rsidRPr="0017186C">
        <w:rPr>
          <w:rFonts w:ascii="Verdana" w:hAnsi="Verdana"/>
          <w:color w:val="000000"/>
          <w:sz w:val="20"/>
        </w:rPr>
        <w:t xml:space="preserve"> had your hands.</w:t>
      </w:r>
      <w:r>
        <w:rPr>
          <w:rFonts w:ascii="Verdana" w:hAnsi="Verdana"/>
          <w:color w:val="000000"/>
          <w:sz w:val="20"/>
        </w:rPr>
        <w:t>”</w:t>
      </w:r>
    </w:p>
    <w:p w14:paraId="1DC1FA07" w14:textId="54C40793"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went on to tell long stories of the various occasions on which he had played cards with notorious sharpers and to their consternation had taken all their money from them. He boasted. He praised himself. And Mackintosh listened with absorption. He wanted now to feed his hatred; and everything Walker said, every gesture, made him more detestable. At last Walker got up.</w:t>
      </w:r>
    </w:p>
    <w:p w14:paraId="49E301AC" w14:textId="148A1AC5"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 xml:space="preserve">Well, </w:t>
      </w:r>
      <w:r>
        <w:rPr>
          <w:rFonts w:ascii="Verdana" w:hAnsi="Verdana"/>
          <w:color w:val="000000"/>
          <w:sz w:val="20"/>
        </w:rPr>
        <w:t>I’m</w:t>
      </w:r>
      <w:r w:rsidR="00253279" w:rsidRPr="0017186C">
        <w:rPr>
          <w:rFonts w:ascii="Verdana" w:hAnsi="Verdana"/>
          <w:color w:val="000000"/>
          <w:sz w:val="20"/>
        </w:rPr>
        <w:t xml:space="preserve"> going to turn in,</w:t>
      </w:r>
      <w:r>
        <w:rPr>
          <w:rFonts w:ascii="Verdana" w:hAnsi="Verdana"/>
          <w:color w:val="000000"/>
          <w:sz w:val="20"/>
        </w:rPr>
        <w:t xml:space="preserve">” </w:t>
      </w:r>
      <w:r w:rsidR="00253279" w:rsidRPr="0017186C">
        <w:rPr>
          <w:rFonts w:ascii="Verdana" w:hAnsi="Verdana"/>
          <w:color w:val="000000"/>
          <w:sz w:val="20"/>
        </w:rPr>
        <w:t>he said with a loud yawn.</w:t>
      </w:r>
      <w:r>
        <w:rPr>
          <w:rFonts w:ascii="Verdana" w:hAnsi="Verdana"/>
          <w:color w:val="000000"/>
          <w:sz w:val="20"/>
        </w:rPr>
        <w:t xml:space="preserve"> “</w:t>
      </w:r>
      <w:r w:rsidR="00253279" w:rsidRPr="0017186C">
        <w:rPr>
          <w:rFonts w:ascii="Verdana" w:hAnsi="Verdana"/>
          <w:color w:val="000000"/>
          <w:sz w:val="20"/>
        </w:rPr>
        <w:t>I</w:t>
      </w:r>
      <w:r>
        <w:rPr>
          <w:rFonts w:ascii="Verdana" w:hAnsi="Verdana"/>
          <w:color w:val="000000"/>
          <w:sz w:val="20"/>
        </w:rPr>
        <w:t xml:space="preserve">’ve </w:t>
      </w:r>
      <w:r w:rsidR="00253279" w:rsidRPr="0017186C">
        <w:rPr>
          <w:rFonts w:ascii="Verdana" w:hAnsi="Verdana"/>
          <w:color w:val="000000"/>
          <w:sz w:val="20"/>
        </w:rPr>
        <w:t>got a long day to-morrow.</w:t>
      </w:r>
      <w:r>
        <w:rPr>
          <w:rFonts w:ascii="Verdana" w:hAnsi="Verdana"/>
          <w:color w:val="000000"/>
          <w:sz w:val="20"/>
        </w:rPr>
        <w:t>”</w:t>
      </w:r>
    </w:p>
    <w:p w14:paraId="10D3E88E"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What are you going to do?</w:t>
      </w:r>
      <w:r>
        <w:rPr>
          <w:rFonts w:ascii="Verdana" w:hAnsi="Verdana"/>
          <w:color w:val="000000"/>
          <w:sz w:val="20"/>
        </w:rPr>
        <w:t>”</w:t>
      </w:r>
    </w:p>
    <w:p w14:paraId="45520BF4" w14:textId="3D83883E"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“I’m</w:t>
      </w:r>
      <w:r w:rsidR="00253279" w:rsidRPr="0017186C">
        <w:rPr>
          <w:rFonts w:ascii="Verdana" w:hAnsi="Verdana"/>
          <w:color w:val="000000"/>
          <w:sz w:val="20"/>
        </w:rPr>
        <w:t xml:space="preserve"> driving over to the other side of the island. I</w:t>
      </w:r>
      <w:r>
        <w:rPr>
          <w:rFonts w:ascii="Verdana" w:hAnsi="Verdana"/>
          <w:color w:val="000000"/>
          <w:sz w:val="20"/>
        </w:rPr>
        <w:t>’ll</w:t>
      </w:r>
      <w:r w:rsidR="00253279" w:rsidRPr="0017186C">
        <w:rPr>
          <w:rFonts w:ascii="Verdana" w:hAnsi="Verdana"/>
          <w:color w:val="000000"/>
          <w:sz w:val="20"/>
        </w:rPr>
        <w:t xml:space="preserve"> start at five, but I do</w:t>
      </w:r>
      <w:r>
        <w:rPr>
          <w:rFonts w:ascii="Verdana" w:hAnsi="Verdana"/>
          <w:color w:val="000000"/>
          <w:sz w:val="20"/>
        </w:rPr>
        <w:t>n’t</w:t>
      </w:r>
      <w:r w:rsidR="00253279" w:rsidRPr="0017186C">
        <w:rPr>
          <w:rFonts w:ascii="Verdana" w:hAnsi="Verdana"/>
          <w:color w:val="000000"/>
          <w:sz w:val="20"/>
        </w:rPr>
        <w:t xml:space="preserve"> expect I shall get back to dinner till late.</w:t>
      </w:r>
      <w:r>
        <w:rPr>
          <w:rFonts w:ascii="Verdana" w:hAnsi="Verdana"/>
          <w:color w:val="000000"/>
          <w:sz w:val="20"/>
        </w:rPr>
        <w:t>”</w:t>
      </w:r>
    </w:p>
    <w:p w14:paraId="39C86328" w14:textId="2C8D5712"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They generally dined at seven.</w:t>
      </w:r>
    </w:p>
    <w:p w14:paraId="081BB10E" w14:textId="1A29D8D1"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We</w:t>
      </w:r>
      <w:r>
        <w:rPr>
          <w:rFonts w:ascii="Verdana" w:hAnsi="Verdana"/>
          <w:color w:val="000000"/>
          <w:sz w:val="20"/>
        </w:rPr>
        <w:t>’d</w:t>
      </w:r>
      <w:r w:rsidR="00253279" w:rsidRPr="0017186C">
        <w:rPr>
          <w:rFonts w:ascii="Verdana" w:hAnsi="Verdana"/>
          <w:color w:val="000000"/>
          <w:sz w:val="20"/>
        </w:rPr>
        <w:t xml:space="preserve"> better make it half past seven then.</w:t>
      </w:r>
      <w:r>
        <w:rPr>
          <w:rFonts w:ascii="Verdana" w:hAnsi="Verdana"/>
          <w:color w:val="000000"/>
          <w:sz w:val="20"/>
        </w:rPr>
        <w:t>”</w:t>
      </w:r>
    </w:p>
    <w:p w14:paraId="00ED72B6"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guess it would be as well.</w:t>
      </w:r>
      <w:r>
        <w:rPr>
          <w:rFonts w:ascii="Verdana" w:hAnsi="Verdana"/>
          <w:color w:val="000000"/>
          <w:sz w:val="20"/>
        </w:rPr>
        <w:t>”</w:t>
      </w:r>
    </w:p>
    <w:p w14:paraId="68E30C0E" w14:textId="15C67FD9"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watched him knock the ashes out of his pipe. His vitality was rude and exuberant. It was strange to think that death hung over him. A faint smile flickered in Mackintosh</w:t>
      </w:r>
      <w:r w:rsidR="0017186C">
        <w:rPr>
          <w:rFonts w:ascii="Verdana" w:hAnsi="Verdana"/>
          <w:color w:val="000000"/>
          <w:sz w:val="20"/>
        </w:rPr>
        <w:t>’s</w:t>
      </w:r>
      <w:r w:rsidRPr="0017186C">
        <w:rPr>
          <w:rFonts w:ascii="Verdana" w:hAnsi="Verdana"/>
          <w:color w:val="000000"/>
          <w:sz w:val="20"/>
        </w:rPr>
        <w:t xml:space="preserve"> cold, gloomy eyes.</w:t>
      </w:r>
    </w:p>
    <w:p w14:paraId="7DDE4863"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Would you like me to come with you?</w:t>
      </w:r>
      <w:r>
        <w:rPr>
          <w:rFonts w:ascii="Verdana" w:hAnsi="Verdana"/>
          <w:color w:val="000000"/>
          <w:sz w:val="20"/>
        </w:rPr>
        <w:t>”</w:t>
      </w:r>
    </w:p>
    <w:p w14:paraId="3CF75597" w14:textId="17DBA39C"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What in God</w:t>
      </w:r>
      <w:r>
        <w:rPr>
          <w:rFonts w:ascii="Verdana" w:hAnsi="Verdana"/>
          <w:color w:val="000000"/>
          <w:sz w:val="20"/>
        </w:rPr>
        <w:t>’s</w:t>
      </w:r>
      <w:r w:rsidR="00253279" w:rsidRPr="0017186C">
        <w:rPr>
          <w:rFonts w:ascii="Verdana" w:hAnsi="Verdana"/>
          <w:color w:val="000000"/>
          <w:sz w:val="20"/>
        </w:rPr>
        <w:t xml:space="preserve"> name should I want that for? </w:t>
      </w:r>
      <w:r>
        <w:rPr>
          <w:rFonts w:ascii="Verdana" w:hAnsi="Verdana"/>
          <w:color w:val="000000"/>
          <w:sz w:val="20"/>
        </w:rPr>
        <w:t>I’m</w:t>
      </w:r>
      <w:r w:rsidR="00253279" w:rsidRPr="0017186C">
        <w:rPr>
          <w:rFonts w:ascii="Verdana" w:hAnsi="Verdana"/>
          <w:color w:val="000000"/>
          <w:sz w:val="20"/>
        </w:rPr>
        <w:t xml:space="preserve"> using the mare and she</w:t>
      </w:r>
      <w:r>
        <w:rPr>
          <w:rFonts w:ascii="Verdana" w:hAnsi="Verdana"/>
          <w:color w:val="000000"/>
          <w:sz w:val="20"/>
        </w:rPr>
        <w:t>’ll</w:t>
      </w:r>
      <w:r w:rsidR="00253279" w:rsidRPr="0017186C">
        <w:rPr>
          <w:rFonts w:ascii="Verdana" w:hAnsi="Verdana"/>
          <w:color w:val="000000"/>
          <w:sz w:val="20"/>
        </w:rPr>
        <w:t xml:space="preserve"> have enough to do to carry me; she do</w:t>
      </w:r>
      <w:r>
        <w:rPr>
          <w:rFonts w:ascii="Verdana" w:hAnsi="Verdana"/>
          <w:color w:val="000000"/>
          <w:sz w:val="20"/>
        </w:rPr>
        <w:t>n’t</w:t>
      </w:r>
      <w:r w:rsidR="00253279" w:rsidRPr="0017186C">
        <w:rPr>
          <w:rFonts w:ascii="Verdana" w:hAnsi="Verdana"/>
          <w:color w:val="000000"/>
          <w:sz w:val="20"/>
        </w:rPr>
        <w:t xml:space="preserve"> want to drag you over thirty miles of road.</w:t>
      </w:r>
      <w:r>
        <w:rPr>
          <w:rFonts w:ascii="Verdana" w:hAnsi="Verdana"/>
          <w:color w:val="000000"/>
          <w:sz w:val="20"/>
        </w:rPr>
        <w:t>”</w:t>
      </w:r>
    </w:p>
    <w:p w14:paraId="1EA0A743" w14:textId="2CA0CC15"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Perhaps you do</w:t>
      </w:r>
      <w:r>
        <w:rPr>
          <w:rFonts w:ascii="Verdana" w:hAnsi="Verdana"/>
          <w:color w:val="000000"/>
          <w:sz w:val="20"/>
        </w:rPr>
        <w:t>n’t</w:t>
      </w:r>
      <w:r w:rsidR="00253279" w:rsidRPr="0017186C">
        <w:rPr>
          <w:rFonts w:ascii="Verdana" w:hAnsi="Verdana"/>
          <w:color w:val="000000"/>
          <w:sz w:val="20"/>
        </w:rPr>
        <w:t xml:space="preserve"> quite realise what the feeling is at Matautu. I think it would be safer if I came with you.</w:t>
      </w:r>
      <w:r>
        <w:rPr>
          <w:rFonts w:ascii="Verdana" w:hAnsi="Verdana"/>
          <w:color w:val="000000"/>
          <w:sz w:val="20"/>
        </w:rPr>
        <w:t>”</w:t>
      </w:r>
    </w:p>
    <w:p w14:paraId="190641B2" w14:textId="779B5F3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Walker burst into contemptuous laughter.</w:t>
      </w:r>
    </w:p>
    <w:p w14:paraId="1294AF7B" w14:textId="55D81578"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w:t>
      </w:r>
      <w:r>
        <w:rPr>
          <w:rFonts w:ascii="Verdana" w:hAnsi="Verdana"/>
          <w:color w:val="000000"/>
          <w:sz w:val="20"/>
        </w:rPr>
        <w:t>’d</w:t>
      </w:r>
      <w:r w:rsidR="00253279" w:rsidRPr="0017186C">
        <w:rPr>
          <w:rFonts w:ascii="Verdana" w:hAnsi="Verdana"/>
          <w:color w:val="000000"/>
          <w:sz w:val="20"/>
        </w:rPr>
        <w:t xml:space="preserve"> be a fine lot of use in a scrap. </w:t>
      </w:r>
      <w:r>
        <w:rPr>
          <w:rFonts w:ascii="Verdana" w:hAnsi="Verdana"/>
          <w:color w:val="000000"/>
          <w:sz w:val="20"/>
        </w:rPr>
        <w:t>I’m</w:t>
      </w:r>
      <w:r w:rsidR="00253279" w:rsidRPr="0017186C">
        <w:rPr>
          <w:rFonts w:ascii="Verdana" w:hAnsi="Verdana"/>
          <w:color w:val="000000"/>
          <w:sz w:val="20"/>
        </w:rPr>
        <w:t xml:space="preserve"> not a great hand at getting the wind up.</w:t>
      </w:r>
      <w:r>
        <w:rPr>
          <w:rFonts w:ascii="Verdana" w:hAnsi="Verdana"/>
          <w:color w:val="000000"/>
          <w:sz w:val="20"/>
        </w:rPr>
        <w:t>”</w:t>
      </w:r>
    </w:p>
    <w:p w14:paraId="33487BC3" w14:textId="427F99AC"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Now the smile passed from Mackintosh</w:t>
      </w:r>
      <w:r w:rsidR="0017186C">
        <w:rPr>
          <w:rFonts w:ascii="Verdana" w:hAnsi="Verdana"/>
          <w:color w:val="000000"/>
          <w:sz w:val="20"/>
        </w:rPr>
        <w:t>’s</w:t>
      </w:r>
      <w:r w:rsidRPr="0017186C">
        <w:rPr>
          <w:rFonts w:ascii="Verdana" w:hAnsi="Verdana"/>
          <w:color w:val="000000"/>
          <w:sz w:val="20"/>
        </w:rPr>
        <w:t xml:space="preserve"> eyes to his lips. It distorted them painfully.</w:t>
      </w:r>
    </w:p>
    <w:p w14:paraId="0295299A"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i/>
          <w:iCs/>
          <w:color w:val="000000"/>
          <w:sz w:val="20"/>
        </w:rPr>
        <w:t>Quem deus vult perdere prius dementat.</w:t>
      </w:r>
      <w:r>
        <w:rPr>
          <w:rFonts w:ascii="Verdana" w:hAnsi="Verdana"/>
          <w:color w:val="000000"/>
          <w:sz w:val="20"/>
        </w:rPr>
        <w:t xml:space="preserve"> ”</w:t>
      </w:r>
    </w:p>
    <w:p w14:paraId="2073AA10" w14:textId="6D1CBD40"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What the hell is that?</w:t>
      </w:r>
      <w:r>
        <w:rPr>
          <w:rFonts w:ascii="Verdana" w:hAnsi="Verdana"/>
          <w:color w:val="000000"/>
          <w:sz w:val="20"/>
        </w:rPr>
        <w:t xml:space="preserve">” </w:t>
      </w:r>
      <w:r w:rsidR="00253279" w:rsidRPr="0017186C">
        <w:rPr>
          <w:rFonts w:ascii="Verdana" w:hAnsi="Verdana"/>
          <w:color w:val="000000"/>
          <w:sz w:val="20"/>
        </w:rPr>
        <w:t>said Walker.</w:t>
      </w:r>
    </w:p>
    <w:p w14:paraId="2876CC90" w14:textId="3D1F0E77" w:rsidR="00253279" w:rsidRP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Latin,</w:t>
      </w:r>
      <w:r>
        <w:rPr>
          <w:rFonts w:ascii="Verdana" w:hAnsi="Verdana"/>
          <w:color w:val="000000"/>
          <w:sz w:val="20"/>
        </w:rPr>
        <w:t xml:space="preserve">” </w:t>
      </w:r>
      <w:r w:rsidR="00253279" w:rsidRPr="0017186C">
        <w:rPr>
          <w:rFonts w:ascii="Verdana" w:hAnsi="Verdana"/>
          <w:color w:val="000000"/>
          <w:sz w:val="20"/>
        </w:rPr>
        <w:t>answered Mackintosh as he went out.</w:t>
      </w:r>
    </w:p>
    <w:p w14:paraId="70926C2D" w14:textId="4721EA83"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And now he chuckled. His mood had changed. He had done all he could and the matter was in the hands of fate. He slept more soundly than he had done for weeks. When he awoke next morning he went out. After a good night he found a pleasant exhilaration in the freshness of the early air. The sea was a more vivid blue, the sky more brilliant, than on most days, the trade wind was fresh, and there was a ripple on the lagoon as the breeze brushed over it like velvet brushed the wrong way. He felt himself stronger and younger. He entered upon the day</w:t>
      </w:r>
      <w:r w:rsidR="0017186C">
        <w:rPr>
          <w:rFonts w:ascii="Verdana" w:hAnsi="Verdana"/>
          <w:color w:val="000000"/>
          <w:sz w:val="20"/>
        </w:rPr>
        <w:t>’s</w:t>
      </w:r>
      <w:r w:rsidRPr="0017186C">
        <w:rPr>
          <w:rFonts w:ascii="Verdana" w:hAnsi="Verdana"/>
          <w:color w:val="000000"/>
          <w:sz w:val="20"/>
        </w:rPr>
        <w:t xml:space="preserve"> work with zest. After luncheon he slept again, and as evening drew on he had the bay saddled and sauntered through the bush. He seemed to see it all with new eyes. He felt more normal. The extraordinary thing was that he was able to put Walker out of his mind altogether. So far as he was concerned he might never have existed.</w:t>
      </w:r>
    </w:p>
    <w:p w14:paraId="4523A1CA"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returned late, hot after his ride, and bathed again. Then he sat on the verandah, smoking his pipe, and looked at the day declining over the lagoon. In the sunset the lagoon, rosy and purple and green, was very beautiful. He felt at peace with the world and with himself. When the cook came out to say that dinner was ready and to ask whether he should wait, Mackintosh smiled at him with friendly eyes. He looked at his watch.</w:t>
      </w:r>
    </w:p>
    <w:p w14:paraId="0647630C" w14:textId="3C97B910"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It</w:t>
      </w:r>
      <w:r>
        <w:rPr>
          <w:rFonts w:ascii="Verdana" w:hAnsi="Verdana"/>
          <w:color w:val="000000"/>
          <w:sz w:val="20"/>
        </w:rPr>
        <w:t>’s</w:t>
      </w:r>
      <w:r w:rsidR="00253279" w:rsidRPr="0017186C">
        <w:rPr>
          <w:rFonts w:ascii="Verdana" w:hAnsi="Verdana"/>
          <w:color w:val="000000"/>
          <w:sz w:val="20"/>
        </w:rPr>
        <w:t xml:space="preserve"> half-past seven. Better not wait. One ca</w:t>
      </w:r>
      <w:r>
        <w:rPr>
          <w:rFonts w:ascii="Verdana" w:hAnsi="Verdana"/>
          <w:color w:val="000000"/>
          <w:sz w:val="20"/>
        </w:rPr>
        <w:t>n’t</w:t>
      </w:r>
      <w:r w:rsidR="00253279" w:rsidRPr="0017186C">
        <w:rPr>
          <w:rFonts w:ascii="Verdana" w:hAnsi="Verdana"/>
          <w:color w:val="000000"/>
          <w:sz w:val="20"/>
        </w:rPr>
        <w:t xml:space="preserve"> tell when the boss</w:t>
      </w:r>
      <w:r>
        <w:rPr>
          <w:rFonts w:ascii="Verdana" w:hAnsi="Verdana"/>
          <w:color w:val="000000"/>
          <w:sz w:val="20"/>
        </w:rPr>
        <w:t>’ll</w:t>
      </w:r>
      <w:r w:rsidR="00253279" w:rsidRPr="0017186C">
        <w:rPr>
          <w:rFonts w:ascii="Verdana" w:hAnsi="Verdana"/>
          <w:color w:val="000000"/>
          <w:sz w:val="20"/>
        </w:rPr>
        <w:t xml:space="preserve"> be back.</w:t>
      </w:r>
      <w:r>
        <w:rPr>
          <w:rFonts w:ascii="Verdana" w:hAnsi="Verdana"/>
          <w:color w:val="000000"/>
          <w:sz w:val="20"/>
        </w:rPr>
        <w:t>”</w:t>
      </w:r>
    </w:p>
    <w:p w14:paraId="0FE5D500" w14:textId="3C246942"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 xml:space="preserve">The boy nodded, and in a moment Mackintosh saw him carry across the yard a bowl of steaming soup. He got up lazily, went into the dining-room, and ate his dinner. Had it </w:t>
      </w:r>
      <w:r w:rsidRPr="0017186C">
        <w:rPr>
          <w:rFonts w:ascii="Verdana" w:hAnsi="Verdana"/>
          <w:color w:val="000000"/>
          <w:sz w:val="20"/>
        </w:rPr>
        <w:lastRenderedPageBreak/>
        <w:t>happened? The uncertainty was amusing and Mackintosh chuckled in the silence. The food did not seem so monotonous as usual, and even though there was Hamburger steak, the cook</w:t>
      </w:r>
      <w:r w:rsidR="0017186C">
        <w:rPr>
          <w:rFonts w:ascii="Verdana" w:hAnsi="Verdana"/>
          <w:color w:val="000000"/>
          <w:sz w:val="20"/>
        </w:rPr>
        <w:t>’s</w:t>
      </w:r>
      <w:r w:rsidRPr="0017186C">
        <w:rPr>
          <w:rFonts w:ascii="Verdana" w:hAnsi="Verdana"/>
          <w:color w:val="000000"/>
          <w:sz w:val="20"/>
        </w:rPr>
        <w:t xml:space="preserve"> invariable dish when his poor invention failed him, it tasted by some miracle succulent and spiced. After dinner he strolled over lazily to his bungalow to get a book. He liked the intense stillness, and now that the night had fallen the stars were blazing in the sky. He shouted for a lamp and in a moment the Chink pattered over on his bare feet, piercing the darkness with a ray of light. He put the lamp on the desk and noiselessly slipped out of the room. Mackintosh stood rooted to the floor, for there, half hidden by untidy papers, was his revolver. His heart throbbed painfully, and he broke into a sweat. It was done then.</w:t>
      </w:r>
    </w:p>
    <w:p w14:paraId="7F2919DE" w14:textId="77777777"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took up the revolver with a shaking hand. Four of the chambers were empty. He paused a moment and looked suspiciously out into the night, but there was no one there. He quickly slipped four cartridges into the empty chambers and locked the revolver in his drawer.</w:t>
      </w:r>
    </w:p>
    <w:p w14:paraId="66D254AE" w14:textId="77777777"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sat down to wait.</w:t>
      </w:r>
    </w:p>
    <w:p w14:paraId="1A9D8AA5"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An hour passed, a second hour passed. There was nothing. He sat at his desk as though he were writing, but he neither wrote nor read. He merely listened. He strained his ears for a sound travelling from a far distance. At last he heard hesitating footsteps and knew it was the Chinese cook.</w:t>
      </w:r>
    </w:p>
    <w:p w14:paraId="70044052" w14:textId="5ED041C1" w:rsidR="00253279" w:rsidRP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Ah-Sung,</w:t>
      </w:r>
      <w:r>
        <w:rPr>
          <w:rFonts w:ascii="Verdana" w:hAnsi="Verdana"/>
          <w:color w:val="000000"/>
          <w:sz w:val="20"/>
        </w:rPr>
        <w:t xml:space="preserve">” </w:t>
      </w:r>
      <w:r w:rsidR="00253279" w:rsidRPr="0017186C">
        <w:rPr>
          <w:rFonts w:ascii="Verdana" w:hAnsi="Verdana"/>
          <w:color w:val="000000"/>
          <w:sz w:val="20"/>
        </w:rPr>
        <w:t>he called.</w:t>
      </w:r>
    </w:p>
    <w:p w14:paraId="69B70E5A"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 boy came to the door.</w:t>
      </w:r>
    </w:p>
    <w:p w14:paraId="16071A90"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Boss velly late,</w:t>
      </w:r>
      <w:r>
        <w:rPr>
          <w:rFonts w:ascii="Verdana" w:hAnsi="Verdana"/>
          <w:color w:val="000000"/>
          <w:sz w:val="20"/>
        </w:rPr>
        <w:t xml:space="preserve">” </w:t>
      </w:r>
      <w:r w:rsidR="00253279" w:rsidRPr="0017186C">
        <w:rPr>
          <w:rFonts w:ascii="Verdana" w:hAnsi="Verdana"/>
          <w:color w:val="000000"/>
          <w:sz w:val="20"/>
        </w:rPr>
        <w:t>he said.</w:t>
      </w:r>
      <w:r>
        <w:rPr>
          <w:rFonts w:ascii="Verdana" w:hAnsi="Verdana"/>
          <w:color w:val="000000"/>
          <w:sz w:val="20"/>
        </w:rPr>
        <w:t xml:space="preserve"> “</w:t>
      </w:r>
      <w:r w:rsidR="00253279" w:rsidRPr="0017186C">
        <w:rPr>
          <w:rFonts w:ascii="Verdana" w:hAnsi="Verdana"/>
          <w:color w:val="000000"/>
          <w:sz w:val="20"/>
        </w:rPr>
        <w:t>Dinner no good.</w:t>
      </w:r>
      <w:r>
        <w:rPr>
          <w:rFonts w:ascii="Verdana" w:hAnsi="Verdana"/>
          <w:color w:val="000000"/>
          <w:sz w:val="20"/>
        </w:rPr>
        <w:t>”</w:t>
      </w:r>
    </w:p>
    <w:p w14:paraId="53FCF9AB" w14:textId="7BAF7ACE"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stared at him, wondering whether he knew what had happened, and whether, when he knew, he would realise on what terms he and Walker had been. He went about his work, sleek, silent, and smiling, and who could tell his thoughts?</w:t>
      </w:r>
    </w:p>
    <w:p w14:paraId="7EA33865" w14:textId="3FF4E780"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expect he</w:t>
      </w:r>
      <w:r>
        <w:rPr>
          <w:rFonts w:ascii="Verdana" w:hAnsi="Verdana"/>
          <w:color w:val="000000"/>
          <w:sz w:val="20"/>
        </w:rPr>
        <w:t>’s</w:t>
      </w:r>
      <w:r w:rsidR="00253279" w:rsidRPr="0017186C">
        <w:rPr>
          <w:rFonts w:ascii="Verdana" w:hAnsi="Verdana"/>
          <w:color w:val="000000"/>
          <w:sz w:val="20"/>
        </w:rPr>
        <w:t xml:space="preserve"> had dinner on the way, but you must keep the soup hot at all events.</w:t>
      </w:r>
      <w:r>
        <w:rPr>
          <w:rFonts w:ascii="Verdana" w:hAnsi="Verdana"/>
          <w:color w:val="000000"/>
          <w:sz w:val="20"/>
        </w:rPr>
        <w:t>”</w:t>
      </w:r>
    </w:p>
    <w:p w14:paraId="366E70FF" w14:textId="2992C52E"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 words were hardly out of his mouth when the silence was suddenly broken into by a confusion, cries, and a rapid patter of naked feet. A number of natives ran into the compound, men and women and children; they crowded round Mackintosh and they all talked at once. They were unintelligible. They were excited and frightened and some of them were crying. Mackintosh pushed his way through them and went to the gateway. Though he had scarcely understood what they said he knew quite well what had happened. And as he reached the gate the dog-cart arrived. The old mare was being led by a tall Kanaka, and in the dog-cart crouched two men, trying to hold Walker up. A little crowd of natives surrounded it.</w:t>
      </w:r>
    </w:p>
    <w:p w14:paraId="45F1C7E5" w14:textId="77777777"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 mare was led into the yard and the natives surged in after it. Mackintosh shouted to them to stand back and the two policemen, sprang suddenly from God knows where, pushed them violently aside. By now he had managed to understand that some lads who had been fishing, on their way back to their village had come across the cart on the home side of the ford. The mare was nuzzling about the herbage and in the darkness they could just see the great white bulk of the old man sunk between the seat and the dashboard. At first they thought he was drunk and they peered in, grinning, but then they heard him groan, and guessed that something was amiss. They ran to the village and called for help. It was when they returned, accompanied by half a hundred people, that they discovered Walker had been shot.</w:t>
      </w:r>
    </w:p>
    <w:p w14:paraId="678E6D30" w14:textId="05886C78"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With a sudden thrill of horror Mackintosh asked himself whether he was already dead. The first thing at all events was to get him out of the cart, and that, owing to Walker</w:t>
      </w:r>
      <w:r w:rsidR="0017186C">
        <w:rPr>
          <w:rFonts w:ascii="Verdana" w:hAnsi="Verdana"/>
          <w:color w:val="000000"/>
          <w:sz w:val="20"/>
        </w:rPr>
        <w:t>’s</w:t>
      </w:r>
      <w:r w:rsidRPr="0017186C">
        <w:rPr>
          <w:rFonts w:ascii="Verdana" w:hAnsi="Verdana"/>
          <w:color w:val="000000"/>
          <w:sz w:val="20"/>
        </w:rPr>
        <w:t xml:space="preserve"> corpulence, was a difficult job. It took four strong men to lift him. They jolted him and he uttered a dull groan. He was still alive. At last they carried him into the house, up the stairs, and placed him on his bed. Then Mackintosh was able to see him, for in the yard, lit only by half a dozen hurricane lamps, everything had been obscured. Walker</w:t>
      </w:r>
      <w:r w:rsidR="0017186C">
        <w:rPr>
          <w:rFonts w:ascii="Verdana" w:hAnsi="Verdana"/>
          <w:color w:val="000000"/>
          <w:sz w:val="20"/>
        </w:rPr>
        <w:t>’s</w:t>
      </w:r>
      <w:r w:rsidRPr="0017186C">
        <w:rPr>
          <w:rFonts w:ascii="Verdana" w:hAnsi="Verdana"/>
          <w:color w:val="000000"/>
          <w:sz w:val="20"/>
        </w:rPr>
        <w:t xml:space="preserve"> white ducks were stained with blood, and the men who had carried him wiped their hands, red and sticky, on their </w:t>
      </w:r>
      <w:r w:rsidRPr="0017186C">
        <w:rPr>
          <w:rFonts w:ascii="Verdana" w:hAnsi="Verdana"/>
          <w:i/>
          <w:iCs/>
          <w:color w:val="000000"/>
          <w:sz w:val="20"/>
        </w:rPr>
        <w:t>lava-lavas</w:t>
      </w:r>
      <w:r w:rsidRPr="0017186C">
        <w:rPr>
          <w:rFonts w:ascii="Verdana" w:hAnsi="Verdana"/>
          <w:color w:val="000000"/>
          <w:sz w:val="20"/>
        </w:rPr>
        <w:t>. Mackintosh held up the lamp. He had not expected the old man to be so pale. His eyes were closed. He was breathing still, his pulse could be just felt, but it was obvious that he was dying. Mackintosh had not bargained for the shock of horror that convulsed him. He saw that the native clerk was there, and in a voice hoarse with fear told him to go into the dispensary and get what was necessary for a hypodermic injection. One of the policemen had brought up the whisky, and Mackintosh forced a little into the old man</w:t>
      </w:r>
      <w:r w:rsidR="0017186C">
        <w:rPr>
          <w:rFonts w:ascii="Verdana" w:hAnsi="Verdana"/>
          <w:color w:val="000000"/>
          <w:sz w:val="20"/>
        </w:rPr>
        <w:t>’s</w:t>
      </w:r>
      <w:r w:rsidRPr="0017186C">
        <w:rPr>
          <w:rFonts w:ascii="Verdana" w:hAnsi="Verdana"/>
          <w:color w:val="000000"/>
          <w:sz w:val="20"/>
        </w:rPr>
        <w:t xml:space="preserve"> mouth. The room was crowded with natives. They sat </w:t>
      </w:r>
      <w:r w:rsidRPr="0017186C">
        <w:rPr>
          <w:rFonts w:ascii="Verdana" w:hAnsi="Verdana"/>
          <w:color w:val="000000"/>
          <w:sz w:val="20"/>
        </w:rPr>
        <w:lastRenderedPageBreak/>
        <w:t>about the floor, speechless now and terrified, and every now and then one wailed aloud. It was very hot, but Mackintosh felt cold, his hands and his feet were like ice, and he had to make a violent effort not to tremble in all his limbs. He did not know what to do. He did not know if Walker was bleeding still, and if he was, how he could stop the bleeding.</w:t>
      </w:r>
    </w:p>
    <w:p w14:paraId="7E65D7F6"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 clerk brought the hypodermic needle.</w:t>
      </w:r>
    </w:p>
    <w:p w14:paraId="55FE4B71" w14:textId="6580FA58"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 give it to him,</w:t>
      </w:r>
      <w:r>
        <w:rPr>
          <w:rFonts w:ascii="Verdana" w:hAnsi="Verdana"/>
          <w:color w:val="000000"/>
          <w:sz w:val="20"/>
        </w:rPr>
        <w:t xml:space="preserve">” </w:t>
      </w:r>
      <w:r w:rsidR="00253279" w:rsidRPr="0017186C">
        <w:rPr>
          <w:rFonts w:ascii="Verdana" w:hAnsi="Verdana"/>
          <w:color w:val="000000"/>
          <w:sz w:val="20"/>
        </w:rPr>
        <w:t>said Mackintosh.</w:t>
      </w:r>
      <w:r>
        <w:rPr>
          <w:rFonts w:ascii="Verdana" w:hAnsi="Verdana"/>
          <w:color w:val="000000"/>
          <w:sz w:val="20"/>
        </w:rPr>
        <w:t xml:space="preserve"> “</w:t>
      </w:r>
      <w:r w:rsidR="00253279" w:rsidRPr="0017186C">
        <w:rPr>
          <w:rFonts w:ascii="Verdana" w:hAnsi="Verdana"/>
          <w:color w:val="000000"/>
          <w:sz w:val="20"/>
        </w:rPr>
        <w:t>You</w:t>
      </w:r>
      <w:r>
        <w:rPr>
          <w:rFonts w:ascii="Verdana" w:hAnsi="Verdana"/>
          <w:color w:val="000000"/>
          <w:sz w:val="20"/>
        </w:rPr>
        <w:t>’re</w:t>
      </w:r>
      <w:r w:rsidR="00253279" w:rsidRPr="0017186C">
        <w:rPr>
          <w:rFonts w:ascii="Verdana" w:hAnsi="Verdana"/>
          <w:color w:val="000000"/>
          <w:sz w:val="20"/>
        </w:rPr>
        <w:t xml:space="preserve"> more used to that sort of thing than I am.</w:t>
      </w:r>
      <w:r>
        <w:rPr>
          <w:rFonts w:ascii="Verdana" w:hAnsi="Verdana"/>
          <w:color w:val="000000"/>
          <w:sz w:val="20"/>
        </w:rPr>
        <w:t>”</w:t>
      </w:r>
    </w:p>
    <w:p w14:paraId="3C83E224" w14:textId="56B76DDB"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His head ached horribly. It felt as though all sorts of little savage things were beating inside it, trying to get out. They watched for the effect of the injection. Presently Walker opened his eyes slowly. He did not seem to know where he was.</w:t>
      </w:r>
    </w:p>
    <w:p w14:paraId="16EC70AF" w14:textId="2F0DF840"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Keep quiet,</w:t>
      </w:r>
      <w:r>
        <w:rPr>
          <w:rFonts w:ascii="Verdana" w:hAnsi="Verdana"/>
          <w:color w:val="000000"/>
          <w:sz w:val="20"/>
        </w:rPr>
        <w:t xml:space="preserve">” </w:t>
      </w:r>
      <w:r w:rsidR="00253279" w:rsidRPr="0017186C">
        <w:rPr>
          <w:rFonts w:ascii="Verdana" w:hAnsi="Verdana"/>
          <w:color w:val="000000"/>
          <w:sz w:val="20"/>
        </w:rPr>
        <w:t>said Mackintosh.</w:t>
      </w:r>
      <w:r>
        <w:rPr>
          <w:rFonts w:ascii="Verdana" w:hAnsi="Verdana"/>
          <w:color w:val="000000"/>
          <w:sz w:val="20"/>
        </w:rPr>
        <w:t xml:space="preserve"> “</w:t>
      </w:r>
      <w:r w:rsidR="00253279" w:rsidRPr="0017186C">
        <w:rPr>
          <w:rFonts w:ascii="Verdana" w:hAnsi="Verdana"/>
          <w:color w:val="000000"/>
          <w:sz w:val="20"/>
        </w:rPr>
        <w:t>You</w:t>
      </w:r>
      <w:r>
        <w:rPr>
          <w:rFonts w:ascii="Verdana" w:hAnsi="Verdana"/>
          <w:color w:val="000000"/>
          <w:sz w:val="20"/>
        </w:rPr>
        <w:t>’re</w:t>
      </w:r>
      <w:r w:rsidR="00253279" w:rsidRPr="0017186C">
        <w:rPr>
          <w:rFonts w:ascii="Verdana" w:hAnsi="Verdana"/>
          <w:color w:val="000000"/>
          <w:sz w:val="20"/>
        </w:rPr>
        <w:t xml:space="preserve"> at home. You</w:t>
      </w:r>
      <w:r>
        <w:rPr>
          <w:rFonts w:ascii="Verdana" w:hAnsi="Verdana"/>
          <w:color w:val="000000"/>
          <w:sz w:val="20"/>
        </w:rPr>
        <w:t>’re</w:t>
      </w:r>
      <w:r w:rsidR="00253279" w:rsidRPr="0017186C">
        <w:rPr>
          <w:rFonts w:ascii="Verdana" w:hAnsi="Verdana"/>
          <w:color w:val="000000"/>
          <w:sz w:val="20"/>
        </w:rPr>
        <w:t xml:space="preserve"> quite safe.</w:t>
      </w:r>
      <w:r>
        <w:rPr>
          <w:rFonts w:ascii="Verdana" w:hAnsi="Verdana"/>
          <w:color w:val="000000"/>
          <w:sz w:val="20"/>
        </w:rPr>
        <w:t>”</w:t>
      </w:r>
    </w:p>
    <w:p w14:paraId="136B328A" w14:textId="271362B2"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Walker</w:t>
      </w:r>
      <w:r w:rsidR="0017186C">
        <w:rPr>
          <w:rFonts w:ascii="Verdana" w:hAnsi="Verdana"/>
          <w:color w:val="000000"/>
          <w:sz w:val="20"/>
        </w:rPr>
        <w:t>’s</w:t>
      </w:r>
      <w:r w:rsidRPr="0017186C">
        <w:rPr>
          <w:rFonts w:ascii="Verdana" w:hAnsi="Verdana"/>
          <w:color w:val="000000"/>
          <w:sz w:val="20"/>
        </w:rPr>
        <w:t xml:space="preserve"> lips outlined a shadowy smile.</w:t>
      </w:r>
    </w:p>
    <w:p w14:paraId="4A607818" w14:textId="67632149"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They</w:t>
      </w:r>
      <w:r>
        <w:rPr>
          <w:rFonts w:ascii="Verdana" w:hAnsi="Verdana"/>
          <w:color w:val="000000"/>
          <w:sz w:val="20"/>
        </w:rPr>
        <w:t xml:space="preserve">’ve </w:t>
      </w:r>
      <w:r w:rsidR="00253279" w:rsidRPr="0017186C">
        <w:rPr>
          <w:rFonts w:ascii="Verdana" w:hAnsi="Verdana"/>
          <w:color w:val="000000"/>
          <w:sz w:val="20"/>
        </w:rPr>
        <w:t>got me,</w:t>
      </w:r>
      <w:r>
        <w:rPr>
          <w:rFonts w:ascii="Verdana" w:hAnsi="Verdana"/>
          <w:color w:val="000000"/>
          <w:sz w:val="20"/>
        </w:rPr>
        <w:t xml:space="preserve">” </w:t>
      </w:r>
      <w:r w:rsidR="00253279" w:rsidRPr="0017186C">
        <w:rPr>
          <w:rFonts w:ascii="Verdana" w:hAnsi="Verdana"/>
          <w:color w:val="000000"/>
          <w:sz w:val="20"/>
        </w:rPr>
        <w:t>he whispered.</w:t>
      </w:r>
    </w:p>
    <w:p w14:paraId="613E44A8" w14:textId="511F5DA0"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w:t>
      </w:r>
      <w:r>
        <w:rPr>
          <w:rFonts w:ascii="Verdana" w:hAnsi="Verdana"/>
          <w:color w:val="000000"/>
          <w:sz w:val="20"/>
        </w:rPr>
        <w:t>’ll</w:t>
      </w:r>
      <w:r w:rsidR="00253279" w:rsidRPr="0017186C">
        <w:rPr>
          <w:rFonts w:ascii="Verdana" w:hAnsi="Verdana"/>
          <w:color w:val="000000"/>
          <w:sz w:val="20"/>
        </w:rPr>
        <w:t xml:space="preserve"> get Jervis to send his motor-boat to Apia at once. We</w:t>
      </w:r>
      <w:r>
        <w:rPr>
          <w:rFonts w:ascii="Verdana" w:hAnsi="Verdana"/>
          <w:color w:val="000000"/>
          <w:sz w:val="20"/>
        </w:rPr>
        <w:t>’ll</w:t>
      </w:r>
      <w:r w:rsidR="00253279" w:rsidRPr="0017186C">
        <w:rPr>
          <w:rFonts w:ascii="Verdana" w:hAnsi="Verdana"/>
          <w:color w:val="000000"/>
          <w:sz w:val="20"/>
        </w:rPr>
        <w:t xml:space="preserve"> get a doctor out by to-morrow afternoon.</w:t>
      </w:r>
      <w:r>
        <w:rPr>
          <w:rFonts w:ascii="Verdana" w:hAnsi="Verdana"/>
          <w:color w:val="000000"/>
          <w:sz w:val="20"/>
        </w:rPr>
        <w:t>”</w:t>
      </w:r>
    </w:p>
    <w:p w14:paraId="72A5F5ED" w14:textId="07ABB4A8"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There was a long pause before the old man answered,</w:t>
      </w:r>
    </w:p>
    <w:p w14:paraId="2BD724BA"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shall be dead by then.</w:t>
      </w:r>
      <w:r>
        <w:rPr>
          <w:rFonts w:ascii="Verdana" w:hAnsi="Verdana"/>
          <w:color w:val="000000"/>
          <w:sz w:val="20"/>
        </w:rPr>
        <w:t>”</w:t>
      </w:r>
    </w:p>
    <w:p w14:paraId="7F6D93CB" w14:textId="6F6823C3"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A ghastly expression passed over Mackintosh</w:t>
      </w:r>
      <w:r w:rsidR="0017186C">
        <w:rPr>
          <w:rFonts w:ascii="Verdana" w:hAnsi="Verdana"/>
          <w:color w:val="000000"/>
          <w:sz w:val="20"/>
        </w:rPr>
        <w:t>’s</w:t>
      </w:r>
      <w:r w:rsidRPr="0017186C">
        <w:rPr>
          <w:rFonts w:ascii="Verdana" w:hAnsi="Verdana"/>
          <w:color w:val="000000"/>
          <w:sz w:val="20"/>
        </w:rPr>
        <w:t xml:space="preserve"> pale face. He forced himself to laugh.</w:t>
      </w:r>
    </w:p>
    <w:p w14:paraId="203C3992" w14:textId="2D38A9DE"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What rot! You keep quiet and you</w:t>
      </w:r>
      <w:r>
        <w:rPr>
          <w:rFonts w:ascii="Verdana" w:hAnsi="Verdana"/>
          <w:color w:val="000000"/>
          <w:sz w:val="20"/>
        </w:rPr>
        <w:t>’ll</w:t>
      </w:r>
      <w:r w:rsidR="00253279" w:rsidRPr="0017186C">
        <w:rPr>
          <w:rFonts w:ascii="Verdana" w:hAnsi="Verdana"/>
          <w:color w:val="000000"/>
          <w:sz w:val="20"/>
        </w:rPr>
        <w:t xml:space="preserve"> be as right as rain.</w:t>
      </w:r>
      <w:r>
        <w:rPr>
          <w:rFonts w:ascii="Verdana" w:hAnsi="Verdana"/>
          <w:color w:val="000000"/>
          <w:sz w:val="20"/>
        </w:rPr>
        <w:t>”</w:t>
      </w:r>
    </w:p>
    <w:p w14:paraId="6847B91E"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Give me a drink,</w:t>
      </w:r>
      <w:r>
        <w:rPr>
          <w:rFonts w:ascii="Verdana" w:hAnsi="Verdana"/>
          <w:color w:val="000000"/>
          <w:sz w:val="20"/>
        </w:rPr>
        <w:t xml:space="preserve">” </w:t>
      </w:r>
      <w:r w:rsidR="00253279" w:rsidRPr="0017186C">
        <w:rPr>
          <w:rFonts w:ascii="Verdana" w:hAnsi="Verdana"/>
          <w:color w:val="000000"/>
          <w:sz w:val="20"/>
        </w:rPr>
        <w:t>said Walker.</w:t>
      </w:r>
      <w:r>
        <w:rPr>
          <w:rFonts w:ascii="Verdana" w:hAnsi="Verdana"/>
          <w:color w:val="000000"/>
          <w:sz w:val="20"/>
        </w:rPr>
        <w:t xml:space="preserve"> “</w:t>
      </w:r>
      <w:r w:rsidR="00253279" w:rsidRPr="0017186C">
        <w:rPr>
          <w:rFonts w:ascii="Verdana" w:hAnsi="Verdana"/>
          <w:color w:val="000000"/>
          <w:sz w:val="20"/>
        </w:rPr>
        <w:t>A stiff one.</w:t>
      </w:r>
      <w:r>
        <w:rPr>
          <w:rFonts w:ascii="Verdana" w:hAnsi="Verdana"/>
          <w:color w:val="000000"/>
          <w:sz w:val="20"/>
        </w:rPr>
        <w:t>”</w:t>
      </w:r>
    </w:p>
    <w:p w14:paraId="6FFE14B3" w14:textId="41795F3F"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With shaking hand Mackintosh poured out whisky and water, half and half, and held the glass while Walker drank greedily. It seemed to restore him. He gave a long sigh and a little colour came into his great fleshy face. Mackintosh felt extraordinarily helpless. He stood and stared at the old man.</w:t>
      </w:r>
    </w:p>
    <w:p w14:paraId="2695A12A" w14:textId="0458FA64"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If you</w:t>
      </w:r>
      <w:r>
        <w:rPr>
          <w:rFonts w:ascii="Verdana" w:hAnsi="Verdana"/>
          <w:color w:val="000000"/>
          <w:sz w:val="20"/>
        </w:rPr>
        <w:t>’ll</w:t>
      </w:r>
      <w:r w:rsidR="00253279" w:rsidRPr="0017186C">
        <w:rPr>
          <w:rFonts w:ascii="Verdana" w:hAnsi="Verdana"/>
          <w:color w:val="000000"/>
          <w:sz w:val="20"/>
        </w:rPr>
        <w:t xml:space="preserve"> tell me what to do I</w:t>
      </w:r>
      <w:r>
        <w:rPr>
          <w:rFonts w:ascii="Verdana" w:hAnsi="Verdana"/>
          <w:color w:val="000000"/>
          <w:sz w:val="20"/>
        </w:rPr>
        <w:t>’ll</w:t>
      </w:r>
      <w:r w:rsidR="00253279" w:rsidRPr="0017186C">
        <w:rPr>
          <w:rFonts w:ascii="Verdana" w:hAnsi="Verdana"/>
          <w:color w:val="000000"/>
          <w:sz w:val="20"/>
        </w:rPr>
        <w:t xml:space="preserve"> do it,</w:t>
      </w:r>
      <w:r>
        <w:rPr>
          <w:rFonts w:ascii="Verdana" w:hAnsi="Verdana"/>
          <w:color w:val="000000"/>
          <w:sz w:val="20"/>
        </w:rPr>
        <w:t xml:space="preserve">” </w:t>
      </w:r>
      <w:r w:rsidR="00253279" w:rsidRPr="0017186C">
        <w:rPr>
          <w:rFonts w:ascii="Verdana" w:hAnsi="Verdana"/>
          <w:color w:val="000000"/>
          <w:sz w:val="20"/>
        </w:rPr>
        <w:t>he said.</w:t>
      </w:r>
    </w:p>
    <w:p w14:paraId="6339A5FB" w14:textId="259369E8"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There</w:t>
      </w:r>
      <w:r>
        <w:rPr>
          <w:rFonts w:ascii="Verdana" w:hAnsi="Verdana"/>
          <w:color w:val="000000"/>
          <w:sz w:val="20"/>
        </w:rPr>
        <w:t>’s</w:t>
      </w:r>
      <w:r w:rsidR="00253279" w:rsidRPr="0017186C">
        <w:rPr>
          <w:rFonts w:ascii="Verdana" w:hAnsi="Verdana"/>
          <w:color w:val="000000"/>
          <w:sz w:val="20"/>
        </w:rPr>
        <w:t xml:space="preserve"> nothing to do. Just leave me alone. </w:t>
      </w:r>
      <w:r>
        <w:rPr>
          <w:rFonts w:ascii="Verdana" w:hAnsi="Verdana"/>
          <w:color w:val="000000"/>
          <w:sz w:val="20"/>
        </w:rPr>
        <w:t>I’m</w:t>
      </w:r>
      <w:r w:rsidR="00253279" w:rsidRPr="0017186C">
        <w:rPr>
          <w:rFonts w:ascii="Verdana" w:hAnsi="Verdana"/>
          <w:color w:val="000000"/>
          <w:sz w:val="20"/>
        </w:rPr>
        <w:t xml:space="preserve"> done for.</w:t>
      </w:r>
      <w:r>
        <w:rPr>
          <w:rFonts w:ascii="Verdana" w:hAnsi="Verdana"/>
          <w:color w:val="000000"/>
          <w:sz w:val="20"/>
        </w:rPr>
        <w:t>”</w:t>
      </w:r>
    </w:p>
    <w:p w14:paraId="01D2F4EC" w14:textId="2295ADCF"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looked dreadfully pitiful as he lay on the great bed, a huge, bloated, old man; but so wan, so weak, it was heart-rending. As he rested, his mind seemed to grow clearer.</w:t>
      </w:r>
    </w:p>
    <w:p w14:paraId="0C31BF14"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 were right, Mac,</w:t>
      </w:r>
      <w:r>
        <w:rPr>
          <w:rFonts w:ascii="Verdana" w:hAnsi="Verdana"/>
          <w:color w:val="000000"/>
          <w:sz w:val="20"/>
        </w:rPr>
        <w:t xml:space="preserve">” </w:t>
      </w:r>
      <w:r w:rsidR="00253279" w:rsidRPr="0017186C">
        <w:rPr>
          <w:rFonts w:ascii="Verdana" w:hAnsi="Verdana"/>
          <w:color w:val="000000"/>
          <w:sz w:val="20"/>
        </w:rPr>
        <w:t>he said presently.</w:t>
      </w:r>
      <w:r>
        <w:rPr>
          <w:rFonts w:ascii="Verdana" w:hAnsi="Verdana"/>
          <w:color w:val="000000"/>
          <w:sz w:val="20"/>
        </w:rPr>
        <w:t xml:space="preserve"> “</w:t>
      </w:r>
      <w:r w:rsidR="00253279" w:rsidRPr="0017186C">
        <w:rPr>
          <w:rFonts w:ascii="Verdana" w:hAnsi="Verdana"/>
          <w:color w:val="000000"/>
          <w:sz w:val="20"/>
        </w:rPr>
        <w:t>You warned me.</w:t>
      </w:r>
      <w:r>
        <w:rPr>
          <w:rFonts w:ascii="Verdana" w:hAnsi="Verdana"/>
          <w:color w:val="000000"/>
          <w:sz w:val="20"/>
        </w:rPr>
        <w:t>”</w:t>
      </w:r>
    </w:p>
    <w:p w14:paraId="1454D4F0" w14:textId="3EE43EE8"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wish to God I</w:t>
      </w:r>
      <w:r>
        <w:rPr>
          <w:rFonts w:ascii="Verdana" w:hAnsi="Verdana"/>
          <w:color w:val="000000"/>
          <w:sz w:val="20"/>
        </w:rPr>
        <w:t>’d</w:t>
      </w:r>
      <w:r w:rsidR="00253279" w:rsidRPr="0017186C">
        <w:rPr>
          <w:rFonts w:ascii="Verdana" w:hAnsi="Verdana"/>
          <w:color w:val="000000"/>
          <w:sz w:val="20"/>
        </w:rPr>
        <w:t xml:space="preserve"> come with you.</w:t>
      </w:r>
      <w:r>
        <w:rPr>
          <w:rFonts w:ascii="Verdana" w:hAnsi="Verdana"/>
          <w:color w:val="000000"/>
          <w:sz w:val="20"/>
        </w:rPr>
        <w:t>”</w:t>
      </w:r>
    </w:p>
    <w:p w14:paraId="78ACFBBC" w14:textId="0D1656AF"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w:t>
      </w:r>
      <w:r>
        <w:rPr>
          <w:rFonts w:ascii="Verdana" w:hAnsi="Verdana"/>
          <w:color w:val="000000"/>
          <w:sz w:val="20"/>
        </w:rPr>
        <w:t>’re</w:t>
      </w:r>
      <w:r w:rsidR="00253279" w:rsidRPr="0017186C">
        <w:rPr>
          <w:rFonts w:ascii="Verdana" w:hAnsi="Verdana"/>
          <w:color w:val="000000"/>
          <w:sz w:val="20"/>
        </w:rPr>
        <w:t xml:space="preserve"> a good chap, Mac, only you do</w:t>
      </w:r>
      <w:r>
        <w:rPr>
          <w:rFonts w:ascii="Verdana" w:hAnsi="Verdana"/>
          <w:color w:val="000000"/>
          <w:sz w:val="20"/>
        </w:rPr>
        <w:t>n’t</w:t>
      </w:r>
      <w:r w:rsidR="00253279" w:rsidRPr="0017186C">
        <w:rPr>
          <w:rFonts w:ascii="Verdana" w:hAnsi="Verdana"/>
          <w:color w:val="000000"/>
          <w:sz w:val="20"/>
        </w:rPr>
        <w:t xml:space="preserve"> drink.</w:t>
      </w:r>
      <w:r>
        <w:rPr>
          <w:rFonts w:ascii="Verdana" w:hAnsi="Verdana"/>
          <w:color w:val="000000"/>
          <w:sz w:val="20"/>
        </w:rPr>
        <w:t>”</w:t>
      </w:r>
    </w:p>
    <w:p w14:paraId="60213B68" w14:textId="1579B1F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There was another long silence, and it was clear that Walker was sinking. There was an internal h #230;morrhage and even Mackintosh in his ignorance could not fail to see that his chief had but an hour or two to live. He stood by the side of the bed stock still. For half an hour perhaps Walker lay with his eyes closed, then he opened them.</w:t>
      </w:r>
    </w:p>
    <w:p w14:paraId="513E3DEB" w14:textId="3305859F"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They</w:t>
      </w:r>
      <w:r>
        <w:rPr>
          <w:rFonts w:ascii="Verdana" w:hAnsi="Verdana"/>
          <w:color w:val="000000"/>
          <w:sz w:val="20"/>
        </w:rPr>
        <w:t>’ll</w:t>
      </w:r>
      <w:r w:rsidR="00253279" w:rsidRPr="0017186C">
        <w:rPr>
          <w:rFonts w:ascii="Verdana" w:hAnsi="Verdana"/>
          <w:color w:val="000000"/>
          <w:sz w:val="20"/>
        </w:rPr>
        <w:t xml:space="preserve"> give you my job,</w:t>
      </w:r>
      <w:r>
        <w:rPr>
          <w:rFonts w:ascii="Verdana" w:hAnsi="Verdana"/>
          <w:color w:val="000000"/>
          <w:sz w:val="20"/>
        </w:rPr>
        <w:t xml:space="preserve">” </w:t>
      </w:r>
      <w:r w:rsidR="00253279" w:rsidRPr="0017186C">
        <w:rPr>
          <w:rFonts w:ascii="Verdana" w:hAnsi="Verdana"/>
          <w:color w:val="000000"/>
          <w:sz w:val="20"/>
        </w:rPr>
        <w:t>he said, slowly.</w:t>
      </w:r>
      <w:r>
        <w:rPr>
          <w:rFonts w:ascii="Verdana" w:hAnsi="Verdana"/>
          <w:color w:val="000000"/>
          <w:sz w:val="20"/>
        </w:rPr>
        <w:t xml:space="preserve"> “</w:t>
      </w:r>
      <w:r w:rsidR="00253279" w:rsidRPr="0017186C">
        <w:rPr>
          <w:rFonts w:ascii="Verdana" w:hAnsi="Verdana"/>
          <w:color w:val="000000"/>
          <w:sz w:val="20"/>
        </w:rPr>
        <w:t>Last time I was in Apia I told them you were all right. Finish my road. I want to think that</w:t>
      </w:r>
      <w:r>
        <w:rPr>
          <w:rFonts w:ascii="Verdana" w:hAnsi="Verdana"/>
          <w:color w:val="000000"/>
          <w:sz w:val="20"/>
        </w:rPr>
        <w:t>’ll</w:t>
      </w:r>
      <w:r w:rsidR="00253279" w:rsidRPr="0017186C">
        <w:rPr>
          <w:rFonts w:ascii="Verdana" w:hAnsi="Verdana"/>
          <w:color w:val="000000"/>
          <w:sz w:val="20"/>
        </w:rPr>
        <w:t xml:space="preserve"> be done. All round the island.</w:t>
      </w:r>
      <w:r>
        <w:rPr>
          <w:rFonts w:ascii="Verdana" w:hAnsi="Verdana"/>
          <w:color w:val="000000"/>
          <w:sz w:val="20"/>
        </w:rPr>
        <w:t>”</w:t>
      </w:r>
    </w:p>
    <w:p w14:paraId="5CAD6A29" w14:textId="435E11A4"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 do</w:t>
      </w:r>
      <w:r>
        <w:rPr>
          <w:rFonts w:ascii="Verdana" w:hAnsi="Verdana"/>
          <w:color w:val="000000"/>
          <w:sz w:val="20"/>
        </w:rPr>
        <w:t>n’t</w:t>
      </w:r>
      <w:r w:rsidR="00253279" w:rsidRPr="0017186C">
        <w:rPr>
          <w:rFonts w:ascii="Verdana" w:hAnsi="Verdana"/>
          <w:color w:val="000000"/>
          <w:sz w:val="20"/>
        </w:rPr>
        <w:t xml:space="preserve"> want your job. You</w:t>
      </w:r>
      <w:r>
        <w:rPr>
          <w:rFonts w:ascii="Verdana" w:hAnsi="Verdana"/>
          <w:color w:val="000000"/>
          <w:sz w:val="20"/>
        </w:rPr>
        <w:t>’ll</w:t>
      </w:r>
      <w:r w:rsidR="00253279" w:rsidRPr="0017186C">
        <w:rPr>
          <w:rFonts w:ascii="Verdana" w:hAnsi="Verdana"/>
          <w:color w:val="000000"/>
          <w:sz w:val="20"/>
        </w:rPr>
        <w:t xml:space="preserve"> get all right.</w:t>
      </w:r>
      <w:r>
        <w:rPr>
          <w:rFonts w:ascii="Verdana" w:hAnsi="Verdana"/>
          <w:color w:val="000000"/>
          <w:sz w:val="20"/>
        </w:rPr>
        <w:t>”</w:t>
      </w:r>
    </w:p>
    <w:p w14:paraId="0B25F74B" w14:textId="5BDA3198"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Walker shook his head wearily.</w:t>
      </w:r>
    </w:p>
    <w:p w14:paraId="26248757" w14:textId="2CE14979"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w:t>
      </w:r>
      <w:r>
        <w:rPr>
          <w:rFonts w:ascii="Verdana" w:hAnsi="Verdana"/>
          <w:color w:val="000000"/>
          <w:sz w:val="20"/>
        </w:rPr>
        <w:t xml:space="preserve">’ve </w:t>
      </w:r>
      <w:r w:rsidR="00253279" w:rsidRPr="0017186C">
        <w:rPr>
          <w:rFonts w:ascii="Verdana" w:hAnsi="Verdana"/>
          <w:color w:val="000000"/>
          <w:sz w:val="20"/>
        </w:rPr>
        <w:t>had my day. Treat them fairly, that</w:t>
      </w:r>
      <w:r>
        <w:rPr>
          <w:rFonts w:ascii="Verdana" w:hAnsi="Verdana"/>
          <w:color w:val="000000"/>
          <w:sz w:val="20"/>
        </w:rPr>
        <w:t>’s</w:t>
      </w:r>
      <w:r w:rsidR="00253279" w:rsidRPr="0017186C">
        <w:rPr>
          <w:rFonts w:ascii="Verdana" w:hAnsi="Verdana"/>
          <w:color w:val="000000"/>
          <w:sz w:val="20"/>
        </w:rPr>
        <w:t xml:space="preserve"> the great thing. They</w:t>
      </w:r>
      <w:r>
        <w:rPr>
          <w:rFonts w:ascii="Verdana" w:hAnsi="Verdana"/>
          <w:color w:val="000000"/>
          <w:sz w:val="20"/>
        </w:rPr>
        <w:t>’re</w:t>
      </w:r>
      <w:r w:rsidR="00253279" w:rsidRPr="0017186C">
        <w:rPr>
          <w:rFonts w:ascii="Verdana" w:hAnsi="Verdana"/>
          <w:color w:val="000000"/>
          <w:sz w:val="20"/>
        </w:rPr>
        <w:t xml:space="preserve"> children. You must always remember that. You must be firm with them, but you must be kind. And you must be just. I</w:t>
      </w:r>
      <w:r>
        <w:rPr>
          <w:rFonts w:ascii="Verdana" w:hAnsi="Verdana"/>
          <w:color w:val="000000"/>
          <w:sz w:val="20"/>
        </w:rPr>
        <w:t xml:space="preserve">’ve </w:t>
      </w:r>
      <w:r w:rsidR="00253279" w:rsidRPr="0017186C">
        <w:rPr>
          <w:rFonts w:ascii="Verdana" w:hAnsi="Verdana"/>
          <w:color w:val="000000"/>
          <w:sz w:val="20"/>
        </w:rPr>
        <w:t>never made a bob out of them. I have</w:t>
      </w:r>
      <w:r>
        <w:rPr>
          <w:rFonts w:ascii="Verdana" w:hAnsi="Verdana"/>
          <w:color w:val="000000"/>
          <w:sz w:val="20"/>
        </w:rPr>
        <w:t>n’t</w:t>
      </w:r>
      <w:r w:rsidR="00253279" w:rsidRPr="0017186C">
        <w:rPr>
          <w:rFonts w:ascii="Verdana" w:hAnsi="Verdana"/>
          <w:color w:val="000000"/>
          <w:sz w:val="20"/>
        </w:rPr>
        <w:t xml:space="preserve"> saved a hundred pounds in twenty years. The road</w:t>
      </w:r>
      <w:r>
        <w:rPr>
          <w:rFonts w:ascii="Verdana" w:hAnsi="Verdana"/>
          <w:color w:val="000000"/>
          <w:sz w:val="20"/>
        </w:rPr>
        <w:t>’s</w:t>
      </w:r>
      <w:r w:rsidR="00253279" w:rsidRPr="0017186C">
        <w:rPr>
          <w:rFonts w:ascii="Verdana" w:hAnsi="Verdana"/>
          <w:color w:val="000000"/>
          <w:sz w:val="20"/>
        </w:rPr>
        <w:t xml:space="preserve"> the great thing. Get the road finished.</w:t>
      </w:r>
      <w:r>
        <w:rPr>
          <w:rFonts w:ascii="Verdana" w:hAnsi="Verdana"/>
          <w:color w:val="000000"/>
          <w:sz w:val="20"/>
        </w:rPr>
        <w:t>”</w:t>
      </w:r>
    </w:p>
    <w:p w14:paraId="18892259" w14:textId="03CE8DDA"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Something very like a sob was wrung from Mackintosh.</w:t>
      </w:r>
    </w:p>
    <w:p w14:paraId="69E772C1" w14:textId="15AC8154"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w:t>
      </w:r>
      <w:r>
        <w:rPr>
          <w:rFonts w:ascii="Verdana" w:hAnsi="Verdana"/>
          <w:color w:val="000000"/>
          <w:sz w:val="20"/>
        </w:rPr>
        <w:t>’re</w:t>
      </w:r>
      <w:r w:rsidR="00253279" w:rsidRPr="0017186C">
        <w:rPr>
          <w:rFonts w:ascii="Verdana" w:hAnsi="Verdana"/>
          <w:color w:val="000000"/>
          <w:sz w:val="20"/>
        </w:rPr>
        <w:t xml:space="preserve"> a good fellow, Mac. I always liked you.</w:t>
      </w:r>
      <w:r>
        <w:rPr>
          <w:rFonts w:ascii="Verdana" w:hAnsi="Verdana"/>
          <w:color w:val="000000"/>
          <w:sz w:val="20"/>
        </w:rPr>
        <w:t>”</w:t>
      </w:r>
    </w:p>
    <w:p w14:paraId="4FA44576" w14:textId="6268CF59"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closed his eyes, and Mackintosh thought that he would never open them again. His mouth was so dry that he had to get himself something to drink. The Chinese cook silently put a chair for him. He sat down by the side of the bed and waited. He did not know how long a time passed. The night was endless. Suddenly one of the men sitting there broke into uncontrollable sobbing, loudly, like a child, and Mackintosh grew aware that the room was crowded by this time with natives. They sat all over the floor on their haunches, men and women, staring at the bed.</w:t>
      </w:r>
    </w:p>
    <w:p w14:paraId="43C2EFAE" w14:textId="63263AAB"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What are all these people doing here?</w:t>
      </w:r>
      <w:r>
        <w:rPr>
          <w:rFonts w:ascii="Verdana" w:hAnsi="Verdana"/>
          <w:color w:val="000000"/>
          <w:sz w:val="20"/>
        </w:rPr>
        <w:t xml:space="preserve">” </w:t>
      </w:r>
      <w:r w:rsidR="00253279" w:rsidRPr="0017186C">
        <w:rPr>
          <w:rFonts w:ascii="Verdana" w:hAnsi="Verdana"/>
          <w:color w:val="000000"/>
          <w:sz w:val="20"/>
        </w:rPr>
        <w:t>said Mackintosh.</w:t>
      </w:r>
      <w:r>
        <w:rPr>
          <w:rFonts w:ascii="Verdana" w:hAnsi="Verdana"/>
          <w:color w:val="000000"/>
          <w:sz w:val="20"/>
        </w:rPr>
        <w:t xml:space="preserve"> “</w:t>
      </w:r>
      <w:r w:rsidR="00253279" w:rsidRPr="0017186C">
        <w:rPr>
          <w:rFonts w:ascii="Verdana" w:hAnsi="Verdana"/>
          <w:color w:val="000000"/>
          <w:sz w:val="20"/>
        </w:rPr>
        <w:t>They</w:t>
      </w:r>
      <w:r>
        <w:rPr>
          <w:rFonts w:ascii="Verdana" w:hAnsi="Verdana"/>
          <w:color w:val="000000"/>
          <w:sz w:val="20"/>
        </w:rPr>
        <w:t xml:space="preserve">’ve </w:t>
      </w:r>
      <w:r w:rsidR="00253279" w:rsidRPr="0017186C">
        <w:rPr>
          <w:rFonts w:ascii="Verdana" w:hAnsi="Verdana"/>
          <w:color w:val="000000"/>
          <w:sz w:val="20"/>
        </w:rPr>
        <w:t>got no right. Turn them out, turn them out, all of them.</w:t>
      </w:r>
      <w:r>
        <w:rPr>
          <w:rFonts w:ascii="Verdana" w:hAnsi="Verdana"/>
          <w:color w:val="000000"/>
          <w:sz w:val="20"/>
        </w:rPr>
        <w:t>”</w:t>
      </w:r>
    </w:p>
    <w:p w14:paraId="6AFE1053" w14:textId="6F2A45C1"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His words seemed to rouse Walker, for he opened his eyes once more, and now they were all misty. He wanted to speak, but he was so weak that Mackintosh had to strain his ears to catch what he said.</w:t>
      </w:r>
    </w:p>
    <w:p w14:paraId="2D54D63E" w14:textId="52991370"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Let them stay. They</w:t>
      </w:r>
      <w:r>
        <w:rPr>
          <w:rFonts w:ascii="Verdana" w:hAnsi="Verdana"/>
          <w:color w:val="000000"/>
          <w:sz w:val="20"/>
        </w:rPr>
        <w:t>’re</w:t>
      </w:r>
      <w:r w:rsidR="00253279" w:rsidRPr="0017186C">
        <w:rPr>
          <w:rFonts w:ascii="Verdana" w:hAnsi="Verdana"/>
          <w:color w:val="000000"/>
          <w:sz w:val="20"/>
        </w:rPr>
        <w:t xml:space="preserve"> my children. They ought to be here.</w:t>
      </w:r>
      <w:r>
        <w:rPr>
          <w:rFonts w:ascii="Verdana" w:hAnsi="Verdana"/>
          <w:color w:val="000000"/>
          <w:sz w:val="20"/>
        </w:rPr>
        <w:t>”</w:t>
      </w:r>
    </w:p>
    <w:p w14:paraId="55580D9A" w14:textId="2871B5B6"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turned to the natives.</w:t>
      </w:r>
    </w:p>
    <w:p w14:paraId="1E03E7E0"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253279" w:rsidRPr="0017186C">
        <w:rPr>
          <w:rFonts w:ascii="Verdana" w:hAnsi="Verdana"/>
          <w:color w:val="000000"/>
          <w:sz w:val="20"/>
        </w:rPr>
        <w:t>Stay where you are. He wants you. But be silent.</w:t>
      </w:r>
      <w:r>
        <w:rPr>
          <w:rFonts w:ascii="Verdana" w:hAnsi="Verdana"/>
          <w:color w:val="000000"/>
          <w:sz w:val="20"/>
        </w:rPr>
        <w:t>”</w:t>
      </w:r>
    </w:p>
    <w:p w14:paraId="0814D569" w14:textId="3996088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A faint smile came over the old man</w:t>
      </w:r>
      <w:r w:rsidR="0017186C">
        <w:rPr>
          <w:rFonts w:ascii="Verdana" w:hAnsi="Verdana"/>
          <w:color w:val="000000"/>
          <w:sz w:val="20"/>
        </w:rPr>
        <w:t>’s</w:t>
      </w:r>
      <w:r w:rsidRPr="0017186C">
        <w:rPr>
          <w:rFonts w:ascii="Verdana" w:hAnsi="Verdana"/>
          <w:color w:val="000000"/>
          <w:sz w:val="20"/>
        </w:rPr>
        <w:t xml:space="preserve"> white face.</w:t>
      </w:r>
    </w:p>
    <w:p w14:paraId="71F8289A" w14:textId="14CA8E45" w:rsidR="00253279" w:rsidRP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Come nearer,</w:t>
      </w:r>
      <w:r>
        <w:rPr>
          <w:rFonts w:ascii="Verdana" w:hAnsi="Verdana"/>
          <w:color w:val="000000"/>
          <w:sz w:val="20"/>
        </w:rPr>
        <w:t xml:space="preserve">” </w:t>
      </w:r>
      <w:r w:rsidR="00253279" w:rsidRPr="0017186C">
        <w:rPr>
          <w:rFonts w:ascii="Verdana" w:hAnsi="Verdana"/>
          <w:color w:val="000000"/>
          <w:sz w:val="20"/>
        </w:rPr>
        <w:t>he said.</w:t>
      </w:r>
    </w:p>
    <w:p w14:paraId="0EE33298" w14:textId="77777777"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bent over him. His eyes were closed and the words he said were like a wind sighing through the fronds of the coconut trees.</w:t>
      </w:r>
    </w:p>
    <w:p w14:paraId="266A3BF4" w14:textId="070E0180"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Give me another drink. I</w:t>
      </w:r>
      <w:r>
        <w:rPr>
          <w:rFonts w:ascii="Verdana" w:hAnsi="Verdana"/>
          <w:color w:val="000000"/>
          <w:sz w:val="20"/>
        </w:rPr>
        <w:t xml:space="preserve">’ve </w:t>
      </w:r>
      <w:r w:rsidR="00253279" w:rsidRPr="0017186C">
        <w:rPr>
          <w:rFonts w:ascii="Verdana" w:hAnsi="Verdana"/>
          <w:color w:val="000000"/>
          <w:sz w:val="20"/>
        </w:rPr>
        <w:t>got something to say.</w:t>
      </w:r>
      <w:r>
        <w:rPr>
          <w:rFonts w:ascii="Verdana" w:hAnsi="Verdana"/>
          <w:color w:val="000000"/>
          <w:sz w:val="20"/>
        </w:rPr>
        <w:t>”</w:t>
      </w:r>
    </w:p>
    <w:p w14:paraId="03DA3C27" w14:textId="16E33B64"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This time Mackintosh gave him his whisky neat. Walker collected his strength in a final effort of will.</w:t>
      </w:r>
    </w:p>
    <w:p w14:paraId="6A95BA15" w14:textId="09D36900"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Do</w:t>
      </w:r>
      <w:r>
        <w:rPr>
          <w:rFonts w:ascii="Verdana" w:hAnsi="Verdana"/>
          <w:color w:val="000000"/>
          <w:sz w:val="20"/>
        </w:rPr>
        <w:t>n’t</w:t>
      </w:r>
      <w:r w:rsidR="00253279" w:rsidRPr="0017186C">
        <w:rPr>
          <w:rFonts w:ascii="Verdana" w:hAnsi="Verdana"/>
          <w:color w:val="000000"/>
          <w:sz w:val="20"/>
        </w:rPr>
        <w:t xml:space="preserve"> make a fuss about this. In 'ninety-five when there were troubles white men were killed, and the fleet came and shelled the villages. A lot of people were killed who</w:t>
      </w:r>
      <w:r>
        <w:rPr>
          <w:rFonts w:ascii="Verdana" w:hAnsi="Verdana"/>
          <w:color w:val="000000"/>
          <w:sz w:val="20"/>
        </w:rPr>
        <w:t>’d</w:t>
      </w:r>
      <w:r w:rsidR="00253279" w:rsidRPr="0017186C">
        <w:rPr>
          <w:rFonts w:ascii="Verdana" w:hAnsi="Verdana"/>
          <w:color w:val="000000"/>
          <w:sz w:val="20"/>
        </w:rPr>
        <w:t xml:space="preserve"> had nothing to do with it. They</w:t>
      </w:r>
      <w:r>
        <w:rPr>
          <w:rFonts w:ascii="Verdana" w:hAnsi="Verdana"/>
          <w:color w:val="000000"/>
          <w:sz w:val="20"/>
        </w:rPr>
        <w:t>’re</w:t>
      </w:r>
      <w:r w:rsidR="00253279" w:rsidRPr="0017186C">
        <w:rPr>
          <w:rFonts w:ascii="Verdana" w:hAnsi="Verdana"/>
          <w:color w:val="000000"/>
          <w:sz w:val="20"/>
        </w:rPr>
        <w:t xml:space="preserve"> damned fools at Apia. If they make a fuss they</w:t>
      </w:r>
      <w:r>
        <w:rPr>
          <w:rFonts w:ascii="Verdana" w:hAnsi="Verdana"/>
          <w:color w:val="000000"/>
          <w:sz w:val="20"/>
        </w:rPr>
        <w:t>’ll</w:t>
      </w:r>
      <w:r w:rsidR="00253279" w:rsidRPr="0017186C">
        <w:rPr>
          <w:rFonts w:ascii="Verdana" w:hAnsi="Verdana"/>
          <w:color w:val="000000"/>
          <w:sz w:val="20"/>
        </w:rPr>
        <w:t xml:space="preserve"> only punish the wrong people. I do</w:t>
      </w:r>
      <w:r>
        <w:rPr>
          <w:rFonts w:ascii="Verdana" w:hAnsi="Verdana"/>
          <w:color w:val="000000"/>
          <w:sz w:val="20"/>
        </w:rPr>
        <w:t>n’t</w:t>
      </w:r>
      <w:r w:rsidR="00253279" w:rsidRPr="0017186C">
        <w:rPr>
          <w:rFonts w:ascii="Verdana" w:hAnsi="Verdana"/>
          <w:color w:val="000000"/>
          <w:sz w:val="20"/>
        </w:rPr>
        <w:t xml:space="preserve"> want anyone punished.</w:t>
      </w:r>
      <w:r>
        <w:rPr>
          <w:rFonts w:ascii="Verdana" w:hAnsi="Verdana"/>
          <w:color w:val="000000"/>
          <w:sz w:val="20"/>
        </w:rPr>
        <w:t>”</w:t>
      </w:r>
    </w:p>
    <w:p w14:paraId="1E08B0BE" w14:textId="548AC433"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paused for a while to rest.</w:t>
      </w:r>
    </w:p>
    <w:p w14:paraId="5283996A" w14:textId="4F5878DF"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 must say it was an accident. No one</w:t>
      </w:r>
      <w:r>
        <w:rPr>
          <w:rFonts w:ascii="Verdana" w:hAnsi="Verdana"/>
          <w:color w:val="000000"/>
          <w:sz w:val="20"/>
        </w:rPr>
        <w:t>’s</w:t>
      </w:r>
      <w:r w:rsidR="00253279" w:rsidRPr="0017186C">
        <w:rPr>
          <w:rFonts w:ascii="Verdana" w:hAnsi="Verdana"/>
          <w:color w:val="000000"/>
          <w:sz w:val="20"/>
        </w:rPr>
        <w:t xml:space="preserve"> to blame. Promise me that.</w:t>
      </w:r>
      <w:r>
        <w:rPr>
          <w:rFonts w:ascii="Verdana" w:hAnsi="Verdana"/>
          <w:color w:val="000000"/>
          <w:sz w:val="20"/>
        </w:rPr>
        <w:t>”</w:t>
      </w:r>
    </w:p>
    <w:p w14:paraId="1DF5A88E" w14:textId="71A2EB14"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I</w:t>
      </w:r>
      <w:r>
        <w:rPr>
          <w:rFonts w:ascii="Verdana" w:hAnsi="Verdana"/>
          <w:color w:val="000000"/>
          <w:sz w:val="20"/>
        </w:rPr>
        <w:t>’ll</w:t>
      </w:r>
      <w:r w:rsidR="00253279" w:rsidRPr="0017186C">
        <w:rPr>
          <w:rFonts w:ascii="Verdana" w:hAnsi="Verdana"/>
          <w:color w:val="000000"/>
          <w:sz w:val="20"/>
        </w:rPr>
        <w:t xml:space="preserve"> do anything you like,</w:t>
      </w:r>
      <w:r>
        <w:rPr>
          <w:rFonts w:ascii="Verdana" w:hAnsi="Verdana"/>
          <w:color w:val="000000"/>
          <w:sz w:val="20"/>
        </w:rPr>
        <w:t xml:space="preserve">” </w:t>
      </w:r>
      <w:r w:rsidR="00253279" w:rsidRPr="0017186C">
        <w:rPr>
          <w:rFonts w:ascii="Verdana" w:hAnsi="Verdana"/>
          <w:color w:val="000000"/>
          <w:sz w:val="20"/>
        </w:rPr>
        <w:t>whispered Mackintosh.</w:t>
      </w:r>
    </w:p>
    <w:p w14:paraId="54C56672" w14:textId="374862A0"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Good chap. One of the best. They</w:t>
      </w:r>
      <w:r>
        <w:rPr>
          <w:rFonts w:ascii="Verdana" w:hAnsi="Verdana"/>
          <w:color w:val="000000"/>
          <w:sz w:val="20"/>
        </w:rPr>
        <w:t>’re</w:t>
      </w:r>
      <w:r w:rsidR="00253279" w:rsidRPr="0017186C">
        <w:rPr>
          <w:rFonts w:ascii="Verdana" w:hAnsi="Verdana"/>
          <w:color w:val="000000"/>
          <w:sz w:val="20"/>
        </w:rPr>
        <w:t xml:space="preserve"> children. </w:t>
      </w:r>
      <w:r>
        <w:rPr>
          <w:rFonts w:ascii="Verdana" w:hAnsi="Verdana"/>
          <w:color w:val="000000"/>
          <w:sz w:val="20"/>
        </w:rPr>
        <w:t>I’m</w:t>
      </w:r>
      <w:r w:rsidR="00253279" w:rsidRPr="0017186C">
        <w:rPr>
          <w:rFonts w:ascii="Verdana" w:hAnsi="Verdana"/>
          <w:color w:val="000000"/>
          <w:sz w:val="20"/>
        </w:rPr>
        <w:t xml:space="preserve"> their father. A father do</w:t>
      </w:r>
      <w:r>
        <w:rPr>
          <w:rFonts w:ascii="Verdana" w:hAnsi="Verdana"/>
          <w:color w:val="000000"/>
          <w:sz w:val="20"/>
        </w:rPr>
        <w:t>n’t</w:t>
      </w:r>
      <w:r w:rsidR="00253279" w:rsidRPr="0017186C">
        <w:rPr>
          <w:rFonts w:ascii="Verdana" w:hAnsi="Verdana"/>
          <w:color w:val="000000"/>
          <w:sz w:val="20"/>
        </w:rPr>
        <w:t xml:space="preserve"> let his children get into trouble if he can help it.</w:t>
      </w:r>
      <w:r>
        <w:rPr>
          <w:rFonts w:ascii="Verdana" w:hAnsi="Verdana"/>
          <w:color w:val="000000"/>
          <w:sz w:val="20"/>
        </w:rPr>
        <w:t>”</w:t>
      </w:r>
    </w:p>
    <w:p w14:paraId="2074C938" w14:textId="1DA16C53"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A ghost of a chuckle came out of his throat. It was astonishingly weird and ghastly.</w:t>
      </w:r>
    </w:p>
    <w:p w14:paraId="4D8D2355" w14:textId="2A868578"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You</w:t>
      </w:r>
      <w:r>
        <w:rPr>
          <w:rFonts w:ascii="Verdana" w:hAnsi="Verdana"/>
          <w:color w:val="000000"/>
          <w:sz w:val="20"/>
        </w:rPr>
        <w:t>’re</w:t>
      </w:r>
      <w:r w:rsidR="00253279" w:rsidRPr="0017186C">
        <w:rPr>
          <w:rFonts w:ascii="Verdana" w:hAnsi="Verdana"/>
          <w:color w:val="000000"/>
          <w:sz w:val="20"/>
        </w:rPr>
        <w:t xml:space="preserve"> a religious chap, Mac. What</w:t>
      </w:r>
      <w:r>
        <w:rPr>
          <w:rFonts w:ascii="Verdana" w:hAnsi="Verdana"/>
          <w:color w:val="000000"/>
          <w:sz w:val="20"/>
        </w:rPr>
        <w:t>’s</w:t>
      </w:r>
      <w:r w:rsidR="00253279" w:rsidRPr="0017186C">
        <w:rPr>
          <w:rFonts w:ascii="Verdana" w:hAnsi="Verdana"/>
          <w:color w:val="000000"/>
          <w:sz w:val="20"/>
        </w:rPr>
        <w:t xml:space="preserve"> that about forgiving them? You know.</w:t>
      </w:r>
      <w:r>
        <w:rPr>
          <w:rFonts w:ascii="Verdana" w:hAnsi="Verdana"/>
          <w:color w:val="000000"/>
          <w:sz w:val="20"/>
        </w:rPr>
        <w:t>”</w:t>
      </w:r>
    </w:p>
    <w:p w14:paraId="62B2597E" w14:textId="33F80964"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For a while Mackintosh did not answer. His lips trembled.</w:t>
      </w:r>
    </w:p>
    <w:p w14:paraId="76BDB6B7" w14:textId="77777777"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Forgive them, for they know not what they do?</w:t>
      </w:r>
      <w:r>
        <w:rPr>
          <w:rFonts w:ascii="Verdana" w:hAnsi="Verdana"/>
          <w:color w:val="000000"/>
          <w:sz w:val="20"/>
        </w:rPr>
        <w:t>”</w:t>
      </w:r>
    </w:p>
    <w:p w14:paraId="0BD17D1A" w14:textId="4E6D8B13" w:rsid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That</w:t>
      </w:r>
      <w:r>
        <w:rPr>
          <w:rFonts w:ascii="Verdana" w:hAnsi="Verdana"/>
          <w:color w:val="000000"/>
          <w:sz w:val="20"/>
        </w:rPr>
        <w:t>’s</w:t>
      </w:r>
      <w:r w:rsidR="00253279" w:rsidRPr="0017186C">
        <w:rPr>
          <w:rFonts w:ascii="Verdana" w:hAnsi="Verdana"/>
          <w:color w:val="000000"/>
          <w:sz w:val="20"/>
        </w:rPr>
        <w:t xml:space="preserve"> right. Forgive them. I</w:t>
      </w:r>
      <w:r>
        <w:rPr>
          <w:rFonts w:ascii="Verdana" w:hAnsi="Verdana"/>
          <w:color w:val="000000"/>
          <w:sz w:val="20"/>
        </w:rPr>
        <w:t xml:space="preserve">’ve </w:t>
      </w:r>
      <w:r w:rsidR="00253279" w:rsidRPr="0017186C">
        <w:rPr>
          <w:rFonts w:ascii="Verdana" w:hAnsi="Verdana"/>
          <w:color w:val="000000"/>
          <w:sz w:val="20"/>
        </w:rPr>
        <w:t>loved them, you know, always loved them.</w:t>
      </w:r>
      <w:r>
        <w:rPr>
          <w:rFonts w:ascii="Verdana" w:hAnsi="Verdana"/>
          <w:color w:val="000000"/>
          <w:sz w:val="20"/>
        </w:rPr>
        <w:t>”</w:t>
      </w:r>
    </w:p>
    <w:p w14:paraId="488D76C2" w14:textId="6717818A" w:rsid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He sighed. His lips faintly moved, and now Mackintosh had to put his ears quite close to them in order to hear.</w:t>
      </w:r>
    </w:p>
    <w:p w14:paraId="4652AAFC" w14:textId="57F3FE76" w:rsidR="00253279" w:rsidRPr="0017186C" w:rsidRDefault="0017186C" w:rsidP="0017186C">
      <w:pPr>
        <w:suppressAutoHyphens/>
        <w:spacing w:after="0" w:line="240" w:lineRule="auto"/>
        <w:ind w:firstLine="283"/>
        <w:jc w:val="both"/>
        <w:rPr>
          <w:rFonts w:ascii="Verdana" w:hAnsi="Verdana"/>
          <w:color w:val="000000"/>
          <w:sz w:val="20"/>
        </w:rPr>
      </w:pPr>
      <w:r>
        <w:rPr>
          <w:rFonts w:ascii="Verdana" w:hAnsi="Verdana"/>
          <w:color w:val="000000"/>
          <w:sz w:val="20"/>
        </w:rPr>
        <w:t>“</w:t>
      </w:r>
      <w:r w:rsidR="00253279" w:rsidRPr="0017186C">
        <w:rPr>
          <w:rFonts w:ascii="Verdana" w:hAnsi="Verdana"/>
          <w:color w:val="000000"/>
          <w:sz w:val="20"/>
        </w:rPr>
        <w:t>Hold my hand,</w:t>
      </w:r>
      <w:r>
        <w:rPr>
          <w:rFonts w:ascii="Verdana" w:hAnsi="Verdana"/>
          <w:color w:val="000000"/>
          <w:sz w:val="20"/>
        </w:rPr>
        <w:t xml:space="preserve">” </w:t>
      </w:r>
      <w:r w:rsidR="00253279" w:rsidRPr="0017186C">
        <w:rPr>
          <w:rFonts w:ascii="Verdana" w:hAnsi="Verdana"/>
          <w:color w:val="000000"/>
          <w:sz w:val="20"/>
        </w:rPr>
        <w:t>he said.</w:t>
      </w:r>
    </w:p>
    <w:p w14:paraId="6C766A2C" w14:textId="65FC61E6"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gave a gasp. His heart seemed wrenched. He took the old man</w:t>
      </w:r>
      <w:r w:rsidR="0017186C">
        <w:rPr>
          <w:rFonts w:ascii="Verdana" w:hAnsi="Verdana"/>
          <w:color w:val="000000"/>
          <w:sz w:val="20"/>
        </w:rPr>
        <w:t>’s</w:t>
      </w:r>
      <w:r w:rsidRPr="0017186C">
        <w:rPr>
          <w:rFonts w:ascii="Verdana" w:hAnsi="Verdana"/>
          <w:color w:val="000000"/>
          <w:sz w:val="20"/>
        </w:rPr>
        <w:t xml:space="preserve"> hand, so cold and weak, a coarse, rough hand, and held it in his own. And thus he sat until he nearly started out of his seat, for the silence was suddenly broken by a long rattle. It was terrible and unearthly. Walker was dead. Then the natives broke out with loud cries. The tears ran down their faces, and they beat their breasts.</w:t>
      </w:r>
    </w:p>
    <w:p w14:paraId="15D41804" w14:textId="476806BE" w:rsidR="00253279"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Mackintosh disengaged his hand from the dead man</w:t>
      </w:r>
      <w:r w:rsidR="0017186C">
        <w:rPr>
          <w:rFonts w:ascii="Verdana" w:hAnsi="Verdana"/>
          <w:color w:val="000000"/>
          <w:sz w:val="20"/>
        </w:rPr>
        <w:t>’s</w:t>
      </w:r>
      <w:r w:rsidRPr="0017186C">
        <w:rPr>
          <w:rFonts w:ascii="Verdana" w:hAnsi="Verdana"/>
          <w:color w:val="000000"/>
          <w:sz w:val="20"/>
        </w:rPr>
        <w:t>, and staggering like one drunk with sleep he went out of the room. He went to the locked drawer in his writing-desk and took out the revolver. He walked down to the sea and walked into the lagoon; he waded out cautiously, so that he should not trip against a coral rock, till the water came to his arm-pits. Then he put a bullet through his head.</w:t>
      </w:r>
    </w:p>
    <w:p w14:paraId="02F34412" w14:textId="04AA1903" w:rsidR="00662C3F" w:rsidRPr="0017186C" w:rsidRDefault="00253279" w:rsidP="0017186C">
      <w:pPr>
        <w:suppressAutoHyphens/>
        <w:spacing w:after="0" w:line="240" w:lineRule="auto"/>
        <w:ind w:firstLine="283"/>
        <w:jc w:val="both"/>
        <w:rPr>
          <w:rFonts w:ascii="Verdana" w:hAnsi="Verdana"/>
          <w:color w:val="000000"/>
          <w:sz w:val="20"/>
        </w:rPr>
      </w:pPr>
      <w:r w:rsidRPr="0017186C">
        <w:rPr>
          <w:rFonts w:ascii="Verdana" w:hAnsi="Verdana"/>
          <w:color w:val="000000"/>
          <w:sz w:val="20"/>
        </w:rPr>
        <w:t>An hour later half a dozen slim brown sharks were splashing and struggling at the spot where he fell.</w:t>
      </w:r>
    </w:p>
    <w:sectPr w:rsidR="00662C3F" w:rsidRPr="0017186C" w:rsidSect="003F166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C7647" w14:textId="77777777" w:rsidR="00B41D4D" w:rsidRDefault="00B41D4D" w:rsidP="0017186C">
      <w:pPr>
        <w:spacing w:after="0" w:line="240" w:lineRule="auto"/>
      </w:pPr>
      <w:r>
        <w:separator/>
      </w:r>
    </w:p>
  </w:endnote>
  <w:endnote w:type="continuationSeparator" w:id="0">
    <w:p w14:paraId="1317CC50" w14:textId="77777777" w:rsidR="00B41D4D" w:rsidRDefault="00B41D4D" w:rsidP="00171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4F8C" w14:textId="77777777" w:rsidR="0017186C" w:rsidRDefault="0017186C" w:rsidP="0090432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8F11F8" w14:textId="77777777" w:rsidR="0017186C" w:rsidRDefault="0017186C" w:rsidP="001718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0DCE7" w14:textId="4F2FD727" w:rsidR="0017186C" w:rsidRPr="003F166D" w:rsidRDefault="003F166D" w:rsidP="0017186C">
    <w:pPr>
      <w:pStyle w:val="Footer"/>
      <w:ind w:right="360"/>
      <w:rPr>
        <w:rFonts w:ascii="Arial" w:hAnsi="Arial" w:cs="Arial"/>
        <w:color w:val="999999"/>
        <w:sz w:val="20"/>
        <w:lang w:val="ru-RU"/>
      </w:rPr>
    </w:pPr>
    <w:r w:rsidRPr="003F166D">
      <w:rPr>
        <w:rStyle w:val="PageNumber"/>
        <w:rFonts w:ascii="Arial" w:hAnsi="Arial" w:cs="Arial"/>
        <w:color w:val="999999"/>
        <w:sz w:val="20"/>
        <w:lang w:val="ru-RU"/>
      </w:rPr>
      <w:t xml:space="preserve">Библиотека «Артефакт» — </w:t>
    </w:r>
    <w:r w:rsidRPr="003F166D">
      <w:rPr>
        <w:rStyle w:val="PageNumber"/>
        <w:rFonts w:ascii="Arial" w:hAnsi="Arial" w:cs="Arial"/>
        <w:color w:val="999999"/>
        <w:sz w:val="20"/>
      </w:rPr>
      <w:t>http</w:t>
    </w:r>
    <w:r w:rsidRPr="003F166D">
      <w:rPr>
        <w:rStyle w:val="PageNumber"/>
        <w:rFonts w:ascii="Arial" w:hAnsi="Arial" w:cs="Arial"/>
        <w:color w:val="999999"/>
        <w:sz w:val="20"/>
        <w:lang w:val="ru-RU"/>
      </w:rPr>
      <w:t>://</w:t>
    </w:r>
    <w:r w:rsidRPr="003F166D">
      <w:rPr>
        <w:rStyle w:val="PageNumber"/>
        <w:rFonts w:ascii="Arial" w:hAnsi="Arial" w:cs="Arial"/>
        <w:color w:val="999999"/>
        <w:sz w:val="20"/>
      </w:rPr>
      <w:t>artefact</w:t>
    </w:r>
    <w:r w:rsidRPr="003F166D">
      <w:rPr>
        <w:rStyle w:val="PageNumber"/>
        <w:rFonts w:ascii="Arial" w:hAnsi="Arial" w:cs="Arial"/>
        <w:color w:val="999999"/>
        <w:sz w:val="20"/>
        <w:lang w:val="ru-RU"/>
      </w:rPr>
      <w:t>.</w:t>
    </w:r>
    <w:r w:rsidRPr="003F166D">
      <w:rPr>
        <w:rStyle w:val="PageNumber"/>
        <w:rFonts w:ascii="Arial" w:hAnsi="Arial" w:cs="Arial"/>
        <w:color w:val="999999"/>
        <w:sz w:val="20"/>
      </w:rPr>
      <w:t>lib</w:t>
    </w:r>
    <w:r w:rsidRPr="003F166D">
      <w:rPr>
        <w:rStyle w:val="PageNumber"/>
        <w:rFonts w:ascii="Arial" w:hAnsi="Arial" w:cs="Arial"/>
        <w:color w:val="999999"/>
        <w:sz w:val="20"/>
        <w:lang w:val="ru-RU"/>
      </w:rPr>
      <w:t>.</w:t>
    </w:r>
    <w:r w:rsidRPr="003F166D">
      <w:rPr>
        <w:rStyle w:val="PageNumber"/>
        <w:rFonts w:ascii="Arial" w:hAnsi="Arial" w:cs="Arial"/>
        <w:color w:val="999999"/>
        <w:sz w:val="20"/>
      </w:rPr>
      <w:t>ru</w:t>
    </w:r>
    <w:r w:rsidRPr="003F166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0BBFA" w14:textId="77777777" w:rsidR="0017186C" w:rsidRDefault="00171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C5CCC" w14:textId="77777777" w:rsidR="00B41D4D" w:rsidRDefault="00B41D4D" w:rsidP="0017186C">
      <w:pPr>
        <w:spacing w:after="0" w:line="240" w:lineRule="auto"/>
      </w:pPr>
      <w:r>
        <w:separator/>
      </w:r>
    </w:p>
  </w:footnote>
  <w:footnote w:type="continuationSeparator" w:id="0">
    <w:p w14:paraId="42517A2F" w14:textId="77777777" w:rsidR="00B41D4D" w:rsidRDefault="00B41D4D" w:rsidP="00171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4B3AE" w14:textId="77777777" w:rsidR="0017186C" w:rsidRDefault="001718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C25" w14:textId="66AA6BFE" w:rsidR="0017186C" w:rsidRPr="003F166D" w:rsidRDefault="003F166D" w:rsidP="0017186C">
    <w:pPr>
      <w:pStyle w:val="Header"/>
      <w:rPr>
        <w:rFonts w:ascii="Arial" w:hAnsi="Arial" w:cs="Arial"/>
        <w:color w:val="999999"/>
        <w:sz w:val="20"/>
        <w:lang w:val="ru-RU"/>
      </w:rPr>
    </w:pPr>
    <w:r w:rsidRPr="003F166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B727C" w14:textId="77777777" w:rsidR="0017186C" w:rsidRDefault="001718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7186C"/>
    <w:rsid w:val="00253279"/>
    <w:rsid w:val="0029639D"/>
    <w:rsid w:val="00326F90"/>
    <w:rsid w:val="003F166D"/>
    <w:rsid w:val="005800C3"/>
    <w:rsid w:val="00662C3F"/>
    <w:rsid w:val="00AA1D8D"/>
    <w:rsid w:val="00B41D4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4B79A2"/>
  <w14:defaultImageDpi w14:val="300"/>
  <w15:docId w15:val="{66C347F6-6DAB-45BF-ACF3-3A243D22C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71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281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13414</Words>
  <Characters>58890</Characters>
  <Application>Microsoft Office Word</Application>
  <DocSecurity>0</DocSecurity>
  <Lines>981</Lines>
  <Paragraphs>350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71954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Mackintosh</dc:title>
  <dc:subject/>
  <dc:creator>W. Somerset Maugham</dc:creator>
  <cp:keywords/>
  <dc:description/>
  <cp:lastModifiedBy>Andrey Piskunov</cp:lastModifiedBy>
  <cp:revision>6</cp:revision>
  <dcterms:created xsi:type="dcterms:W3CDTF">2013-12-23T23:15:00Z</dcterms:created>
  <dcterms:modified xsi:type="dcterms:W3CDTF">2025-05-16T03:13:00Z</dcterms:modified>
  <cp:category/>
</cp:coreProperties>
</file>