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5AAA0" w14:textId="360C6747" w:rsidR="00440BA2" w:rsidRPr="00E40031" w:rsidRDefault="00440BA2" w:rsidP="00E40031">
      <w:pPr>
        <w:pStyle w:val="Heading2"/>
        <w:keepNext w:val="0"/>
        <w:keepLines w:val="0"/>
        <w:suppressAutoHyphens/>
        <w:spacing w:before="0" w:line="240" w:lineRule="auto"/>
        <w:jc w:val="both"/>
        <w:rPr>
          <w:rFonts w:ascii="Verdana" w:hAnsi="Verdana"/>
          <w:color w:val="000000"/>
          <w:sz w:val="32"/>
        </w:rPr>
      </w:pPr>
      <w:r w:rsidRPr="00E40031">
        <w:rPr>
          <w:rFonts w:ascii="Verdana" w:hAnsi="Verdana"/>
          <w:color w:val="000000"/>
          <w:sz w:val="32"/>
        </w:rPr>
        <w:t>Envoi</w:t>
      </w:r>
    </w:p>
    <w:p w14:paraId="210C969A" w14:textId="77777777" w:rsidR="000061DC" w:rsidRPr="00E40031" w:rsidRDefault="000061DC" w:rsidP="00E40031">
      <w:pPr>
        <w:pStyle w:val="Heading2"/>
        <w:keepNext w:val="0"/>
        <w:keepLines w:val="0"/>
        <w:suppressAutoHyphens/>
        <w:spacing w:before="0" w:line="240" w:lineRule="auto"/>
        <w:jc w:val="both"/>
        <w:rPr>
          <w:rFonts w:ascii="Verdana" w:hAnsi="Verdana"/>
          <w:b w:val="0"/>
          <w:color w:val="000000"/>
          <w:sz w:val="24"/>
        </w:rPr>
      </w:pPr>
      <w:r w:rsidRPr="00E40031">
        <w:rPr>
          <w:rFonts w:ascii="Verdana" w:hAnsi="Verdana"/>
          <w:b w:val="0"/>
          <w:color w:val="000000"/>
          <w:sz w:val="24"/>
        </w:rPr>
        <w:t>W. Somerset Maugham</w:t>
      </w:r>
    </w:p>
    <w:p w14:paraId="3B6FA77F" w14:textId="77777777" w:rsidR="00440BA2" w:rsidRPr="00E40031" w:rsidRDefault="00440BA2" w:rsidP="00E40031">
      <w:pPr>
        <w:pStyle w:val="Heading2"/>
        <w:keepNext w:val="0"/>
        <w:keepLines w:val="0"/>
        <w:suppressAutoHyphens/>
        <w:spacing w:before="0" w:line="240" w:lineRule="auto"/>
        <w:ind w:firstLine="283"/>
        <w:jc w:val="both"/>
        <w:rPr>
          <w:rFonts w:ascii="Verdana" w:hAnsi="Verdana"/>
          <w:b w:val="0"/>
          <w:color w:val="000000"/>
          <w:sz w:val="20"/>
        </w:rPr>
      </w:pPr>
    </w:p>
    <w:p w14:paraId="047E6095" w14:textId="45799837" w:rsidR="00752EC6" w:rsidRPr="00E40031" w:rsidRDefault="00440BA2" w:rsidP="00E40031">
      <w:pPr>
        <w:suppressAutoHyphens/>
        <w:spacing w:after="0" w:line="240" w:lineRule="auto"/>
        <w:ind w:firstLine="283"/>
        <w:jc w:val="both"/>
        <w:rPr>
          <w:rFonts w:ascii="Verdana" w:hAnsi="Verdana"/>
          <w:color w:val="000000"/>
          <w:sz w:val="20"/>
        </w:rPr>
      </w:pPr>
      <w:r w:rsidRPr="00E40031">
        <w:rPr>
          <w:rFonts w:ascii="Verdana" w:hAnsi="Verdana"/>
          <w:color w:val="000000"/>
          <w:sz w:val="20"/>
        </w:rPr>
        <w:t xml:space="preserve">WHEN your ship leaves Honolulu they hang </w:t>
      </w:r>
      <w:r w:rsidRPr="00E40031">
        <w:rPr>
          <w:rFonts w:ascii="Verdana" w:hAnsi="Verdana"/>
          <w:i/>
          <w:iCs/>
          <w:color w:val="000000"/>
          <w:sz w:val="20"/>
        </w:rPr>
        <w:t>leis</w:t>
      </w:r>
      <w:r w:rsidRPr="00E40031">
        <w:rPr>
          <w:rFonts w:ascii="Verdana" w:hAnsi="Verdana"/>
          <w:color w:val="000000"/>
          <w:sz w:val="20"/>
        </w:rPr>
        <w:t xml:space="preserve"> round your neck, garlands of sweet smelling flowers. The wharf is crowded and the band plays a melting Hawaiian tune. The people on board throw coloured streamers to those standing below, and the side of the ship is gay with the thin lines of paper, red and green and yellow and blue. When the ship moves slowly away the streamers break softly, and it is like the breaking of human ties. Men and women are joined together for a moment by a gaily coloured strip of paper, red and blue and green and yellow, and then life separates them and the paper is sundered, so easily, with a little sharp snap. For an hour the fragments trail down the hull and then they blow away. The flowers of your garlands fade and their scent is oppressive. You throw them overboard.</w:t>
      </w:r>
    </w:p>
    <w:sectPr w:rsidR="00752EC6" w:rsidRPr="00E40031" w:rsidSect="00E4003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94649" w14:textId="77777777" w:rsidR="00F75E7F" w:rsidRDefault="00F75E7F" w:rsidP="00E40031">
      <w:pPr>
        <w:spacing w:after="0" w:line="240" w:lineRule="auto"/>
      </w:pPr>
      <w:r>
        <w:separator/>
      </w:r>
    </w:p>
  </w:endnote>
  <w:endnote w:type="continuationSeparator" w:id="0">
    <w:p w14:paraId="3272C567" w14:textId="77777777" w:rsidR="00F75E7F" w:rsidRDefault="00F75E7F" w:rsidP="00E40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0A29" w14:textId="77777777" w:rsidR="00E40031" w:rsidRDefault="00E40031" w:rsidP="006410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D73720" w14:textId="77777777" w:rsidR="00E40031" w:rsidRDefault="00E40031" w:rsidP="00E400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189CF" w14:textId="7DE50C12" w:rsidR="00E40031" w:rsidRPr="00E40031" w:rsidRDefault="00E40031" w:rsidP="00E40031">
    <w:pPr>
      <w:pStyle w:val="Footer"/>
      <w:ind w:right="360"/>
      <w:rPr>
        <w:rFonts w:ascii="Arial" w:hAnsi="Arial" w:cs="Arial"/>
        <w:color w:val="999999"/>
        <w:sz w:val="20"/>
        <w:lang w:val="ru-RU"/>
      </w:rPr>
    </w:pPr>
    <w:r w:rsidRPr="00E40031">
      <w:rPr>
        <w:rStyle w:val="PageNumber"/>
        <w:rFonts w:ascii="Arial" w:hAnsi="Arial" w:cs="Arial"/>
        <w:color w:val="999999"/>
        <w:sz w:val="20"/>
        <w:lang w:val="ru-RU"/>
      </w:rPr>
      <w:t xml:space="preserve">Библиотека «Артефакт» — </w:t>
    </w:r>
    <w:r w:rsidRPr="00E40031">
      <w:rPr>
        <w:rStyle w:val="PageNumber"/>
        <w:rFonts w:ascii="Arial" w:hAnsi="Arial" w:cs="Arial"/>
        <w:color w:val="999999"/>
        <w:sz w:val="20"/>
      </w:rPr>
      <w:t>http</w:t>
    </w:r>
    <w:r w:rsidRPr="00E40031">
      <w:rPr>
        <w:rStyle w:val="PageNumber"/>
        <w:rFonts w:ascii="Arial" w:hAnsi="Arial" w:cs="Arial"/>
        <w:color w:val="999999"/>
        <w:sz w:val="20"/>
        <w:lang w:val="ru-RU"/>
      </w:rPr>
      <w:t>://</w:t>
    </w:r>
    <w:r w:rsidRPr="00E40031">
      <w:rPr>
        <w:rStyle w:val="PageNumber"/>
        <w:rFonts w:ascii="Arial" w:hAnsi="Arial" w:cs="Arial"/>
        <w:color w:val="999999"/>
        <w:sz w:val="20"/>
      </w:rPr>
      <w:t>artefact</w:t>
    </w:r>
    <w:r w:rsidRPr="00E40031">
      <w:rPr>
        <w:rStyle w:val="PageNumber"/>
        <w:rFonts w:ascii="Arial" w:hAnsi="Arial" w:cs="Arial"/>
        <w:color w:val="999999"/>
        <w:sz w:val="20"/>
        <w:lang w:val="ru-RU"/>
      </w:rPr>
      <w:t>.</w:t>
    </w:r>
    <w:r w:rsidRPr="00E40031">
      <w:rPr>
        <w:rStyle w:val="PageNumber"/>
        <w:rFonts w:ascii="Arial" w:hAnsi="Arial" w:cs="Arial"/>
        <w:color w:val="999999"/>
        <w:sz w:val="20"/>
      </w:rPr>
      <w:t>lib</w:t>
    </w:r>
    <w:r w:rsidRPr="00E40031">
      <w:rPr>
        <w:rStyle w:val="PageNumber"/>
        <w:rFonts w:ascii="Arial" w:hAnsi="Arial" w:cs="Arial"/>
        <w:color w:val="999999"/>
        <w:sz w:val="20"/>
        <w:lang w:val="ru-RU"/>
      </w:rPr>
      <w:t>.</w:t>
    </w:r>
    <w:r w:rsidRPr="00E40031">
      <w:rPr>
        <w:rStyle w:val="PageNumber"/>
        <w:rFonts w:ascii="Arial" w:hAnsi="Arial" w:cs="Arial"/>
        <w:color w:val="999999"/>
        <w:sz w:val="20"/>
      </w:rPr>
      <w:t>ru</w:t>
    </w:r>
    <w:r w:rsidRPr="00E4003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2D6B" w14:textId="77777777" w:rsidR="00E40031" w:rsidRDefault="00E40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A966D" w14:textId="77777777" w:rsidR="00F75E7F" w:rsidRDefault="00F75E7F" w:rsidP="00E40031">
      <w:pPr>
        <w:spacing w:after="0" w:line="240" w:lineRule="auto"/>
      </w:pPr>
      <w:r>
        <w:separator/>
      </w:r>
    </w:p>
  </w:footnote>
  <w:footnote w:type="continuationSeparator" w:id="0">
    <w:p w14:paraId="5EA3208D" w14:textId="77777777" w:rsidR="00F75E7F" w:rsidRDefault="00F75E7F" w:rsidP="00E40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A1E2" w14:textId="77777777" w:rsidR="00E40031" w:rsidRDefault="00E40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73C2" w14:textId="6CE78036" w:rsidR="00E40031" w:rsidRPr="00E40031" w:rsidRDefault="00E40031" w:rsidP="00E40031">
    <w:pPr>
      <w:pStyle w:val="Header"/>
      <w:rPr>
        <w:rFonts w:ascii="Arial" w:hAnsi="Arial" w:cs="Arial"/>
        <w:color w:val="999999"/>
        <w:sz w:val="20"/>
        <w:lang w:val="ru-RU"/>
      </w:rPr>
    </w:pPr>
    <w:r w:rsidRPr="00E4003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D38C" w14:textId="77777777" w:rsidR="00E40031" w:rsidRDefault="00E40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61DC"/>
    <w:rsid w:val="00034616"/>
    <w:rsid w:val="0006063C"/>
    <w:rsid w:val="0015074B"/>
    <w:rsid w:val="0029639D"/>
    <w:rsid w:val="00326F90"/>
    <w:rsid w:val="00440BA2"/>
    <w:rsid w:val="00752EC6"/>
    <w:rsid w:val="00AA1D8D"/>
    <w:rsid w:val="00B47730"/>
    <w:rsid w:val="00CB0664"/>
    <w:rsid w:val="00E40031"/>
    <w:rsid w:val="00F75E7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810E8"/>
  <w14:defaultImageDpi w14:val="300"/>
  <w15:docId w15:val="{66C347F6-6DAB-45BF-ACF3-3A243D22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40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4308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682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Envoi</dc:title>
  <dc:subject/>
  <dc:creator>W. Somerset Maugham</dc:creator>
  <cp:keywords/>
  <dc:description/>
  <cp:lastModifiedBy>Andrey Piskunov</cp:lastModifiedBy>
  <cp:revision>5</cp:revision>
  <dcterms:created xsi:type="dcterms:W3CDTF">2013-12-23T23:15:00Z</dcterms:created>
  <dcterms:modified xsi:type="dcterms:W3CDTF">2025-05-16T03:16:00Z</dcterms:modified>
  <cp:category/>
</cp:coreProperties>
</file>