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2730D" w14:textId="77777777" w:rsidR="007D23B6" w:rsidRPr="005670D1" w:rsidRDefault="007D23B6" w:rsidP="005670D1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5670D1">
        <w:rPr>
          <w:rFonts w:ascii="Verdana" w:hAnsi="Verdana"/>
          <w:color w:val="000000"/>
          <w:sz w:val="32"/>
          <w:lang w:val="ru-RU"/>
        </w:rPr>
        <w:t>Дневник имморталистки</w:t>
      </w:r>
    </w:p>
    <w:p w14:paraId="45D73B7E" w14:textId="77777777" w:rsidR="007720B7" w:rsidRPr="005670D1" w:rsidRDefault="007720B7" w:rsidP="005670D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670D1">
        <w:rPr>
          <w:rFonts w:ascii="Verdana" w:hAnsi="Verdana"/>
          <w:color w:val="000000"/>
          <w:sz w:val="24"/>
          <w:lang w:val="ru-RU"/>
        </w:rPr>
        <w:t>Светлана Ягупова</w:t>
      </w:r>
    </w:p>
    <w:p w14:paraId="40347A1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83C78F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Когда мне было четыре года, я как-то надела мамины летние очки и обернулась к окну, чтобы сквозь зеленые стекла посмотреть на небо, деревья. Тут на подоконник вспрыгнула бродячая дворовая кошка, похожая на маленькую пантеру с длинными глазами. Я ахнула, сдернула с носа очки и резким движением спугнула гостью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она исчезла. В моем детском уме мгновенно возникла связь кошки с очками, я поспешила вновь надеть их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 чудо!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опять увидела на подоконнике маленькую пантеру.</w:t>
      </w:r>
    </w:p>
    <w:p w14:paraId="02F9161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Долго не расставалась я с волшебными очками, надевала, как только наступала весна. Правда, теперь уже из-за конъюнктивита, который начинается у меня с цветением акации. А недавно очки слетели и, кажется, навсегда.</w:t>
      </w:r>
    </w:p>
    <w:p w14:paraId="28D2187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F01ADC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Бабушка у меня была из настоящих, таких теперь встретишь разве что в кино: в группу здоровья не ходила, всю себя отдавала нам, ее внукам и правнукам. Если быть точной, мне она приходилась «пра», однако так ее называла только моя одноклассница Зоя Скляренко: «Твоя пра, скажи своей пра...»</w:t>
      </w:r>
    </w:p>
    <w:p w14:paraId="1E758C2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Два бабушкиных сына погибли в войну, один из них был моим дедом, то есть отцом папы. У него и мама умерла в войну, поэтому бабушке пришлось самой выращивать его. Было очень плохо с питанием, и чтобы как-то прокормиться, она сдавала свою кровь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по одному-два стакана в месяц, а взамен получала талоны на продукты.</w:t>
      </w:r>
    </w:p>
    <w:p w14:paraId="1E8DB51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Она и меня воспитала, потому что папу часто переводили из одной воинской части в другую, мама ездила с ним, а поскольку я постоянно болела бронхитом и пневмонией, бабушка не отпускала меня.</w:t>
      </w:r>
    </w:p>
    <w:p w14:paraId="3D690AC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Как-то Зоя Скляренко спросила: «Твоя пра кто по профессии?» Это прозвучало так странно, что я рассмеялась и ответила: «Она по профессии бабушка». Потом спохватилась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а ведь и впрямь не знаю. Стала расспрашивать, и выяснилось, что бабушке приходилось работать на заводе, сажать деревья в лесополосах, таскать мешки с мукой, мыть полы. Образование у нее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всего четыре класса, и она гордилась тем, что ее внук, то есть мой папа, закончил военное училище, а потом академию.</w:t>
      </w:r>
    </w:p>
    <w:p w14:paraId="01D00CF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Однажды я зубрила историю, а она говорит: «Вся твоя история у меня вот здесь и вот тут»,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 хлопнула себя при этом по лбу и по груди. А потом рассказала, как она перед революцией работала в Севастополе на морзаводе подручницей закройщика и как в цех к ним заглядывал «такой боевой матросик Ванечка Папанин». Это был тот самый Иван Папанин, знаменитый полярник, который возглавлял первую дрейфующую станцию, участник гражданской войны в Крыму. У нас в школе его портрет висит на стенде, там же фотография матроса Матюшенко, которого бабушка, оказывается, тоже знала, когда жила в Севастополе.</w:t>
      </w:r>
    </w:p>
    <w:p w14:paraId="258E96A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Последнее время она, вероятно, чувствовала себя очень одинокой, ее сверстники умирали один за другим, осталась лишь соседка по старой квартире Максимовна, глуховатая, с больными ногами старушка. Бабушка навещала ее, но потом они только по телефону общались. Поскольку Максимовна очень плохо слышит, бабушка нервничала, кричала в трубку и обзывала ее старым глухарем. Та не обижалась, даже посмеивалась и все говорила, что если бабушка умрет, то она не продержится и дня, полетит догонять ее. И вот на девятый день после бабушкиной смерти, как раз на поминках, раздался звонок, мама взяла трубку, но говорить не смогла, заплакала. Я поняла, что звонит Максимовна. Когда она позвонила в следующий раз, я сказала, что все в порядке, что бабушка легла на профилактику в больницу и пробудет там с месяц.</w:t>
      </w:r>
    </w:p>
    <w:p w14:paraId="6A35871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Недавно Максимовна опять звонила, я опять соврала, что бабушке продлили профилактику, а потом вернулась на кухню, но есть уже не могла. Снова вспомнила тот день.</w:t>
      </w:r>
    </w:p>
    <w:p w14:paraId="228C5DB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тогда отпросилась с английского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очень болела голова. У меня свой ключ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 xml:space="preserve">— чтобы не беспокоить бабушку, если она приляжет отдохнуть. Обычно к моему приходу она разогревала обед, и как только я открывала дверь, выходила из кухни и расспрашивала, что у меня в школе. Я, конечно, не обо всем докладывала, а лишь </w:t>
      </w:r>
      <w:r w:rsidRPr="005670D1">
        <w:rPr>
          <w:rFonts w:ascii="Verdana" w:hAnsi="Verdana"/>
          <w:color w:val="000000"/>
          <w:sz w:val="20"/>
          <w:lang w:val="ru-RU"/>
        </w:rPr>
        <w:lastRenderedPageBreak/>
        <w:t>об отметках и каких-нибудь смешных происшествиях. В этот раз бабушка не появилась, я решила, что ей нездоровится, и не стала ее тревожить.</w:t>
      </w:r>
    </w:p>
    <w:p w14:paraId="7DF3FF9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спокойно пообедала, затем негромко, чтобы не разбудить бабушку, включила маг и слегка подергалась под «хэви металл», даже на диване успела поваляться, думая о том, какой же дурак этот Латукин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опять выругался матом, и я объявила ему бойкот: месяц не буду разговаривать, хотя сидим за одной партой. Уже было стало подремывать, когда зазвонил телефон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мама просила узнать у бабушки, нужна ли аптечная ромашка.</w:t>
      </w:r>
    </w:p>
    <w:p w14:paraId="14A0E99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вошла в комнату и, не дойдя до кровати, остановилась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бабушка лежала в какой-то неловкой позе, глаза ее были открыты и неподвижно смотрели в одну точку. Я окликнула ее, уже что-то понимая, но еще не до конца веря этому. Она не шевельнулась, и тогда мне стало страшно, я закричала. Забыв о телефоне, побежала к соседке, но той не было дома. Я знала, что и в других квартирах никого, все на работе. Вспомнила о ждущей у телефона маме, подскочила к трубке и что-то такое выпалила.</w:t>
      </w:r>
    </w:p>
    <w:p w14:paraId="7C2F413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Они примчались вместе, мама и папа, но минут через двадцать. А за это время вот что случилось. Я подошла к бабушке, и хотя мне было очень страшно, прикрыла ей глаза ладонью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как это делается, я не раз видела в кинофильмах. Но бабушкины глаза не хотели закрываться! Пришлось несколько минут подержать руку на ее лице. И вот за это время страх мой куда-то улетучился. Беспомощная, неподвижная бабушка лежала на кровати и была как бы укором мне, полной здоровья и энергии. На какой-то миг я ощутила себя вампиром, насосавшимся бабушкиной крови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такой она стала прозрачной, светящейся, и так жарко горели мои щеки. Когда я держала руку на бабушкином лице, меня поразило, что оно было ледяным. Притронулась к руке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тоже холодная и какая-то твердая. «Как же так?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металось в голове.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Теплая бабушка превратилась в холодную бездушную колоду?» И хотя я не раз видела покойников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правда, в основном, со стороны или в фильмах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 сознании никак не мог уложиться тот факт, что еще недавно движущийся, дышащий человек вдруг стал чурбаном, и его надо поскорей зарыть в землю.</w:t>
      </w:r>
    </w:p>
    <w:p w14:paraId="3BE5CD9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Будто кто перетряхнул мои мозги. Мне показалось, что я живу среди ненормальных: вокруг рыщет смерть в поисках все новой и новой добычи, а люди преспокойно живут, едят, поют песни, занимаются разной чепухой, вместо того, чтобы все свои силы направить против этого ужаса. И ведь каждый знает, что он смертен, но думает, будто его кончина за горами. Вся история человечества с ее войнами, голодом и болезнями предстала вдруг чем-то таким ненормальным, что я с ужасом подумала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как человеку удалось вообще выжить?</w:t>
      </w:r>
    </w:p>
    <w:p w14:paraId="7A0E234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К приходу родителей я уже совсем перестала бояться. На подоконнике метался в клетке бабушкин любимец, попугай Петруша, и как-то испуганно спрашивал: «Кто там? Кто там?» А я сидела на стуле у кровати и думала, думала, думала.</w:t>
      </w:r>
    </w:p>
    <w:p w14:paraId="0B6D395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83C5AB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«Врожденная имморталистка»,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сказал папа, когда я за ужином в очередной раз стала толковать о том, что человек должен жить вечно. Заглянула в энциклопедический словарь, но слова «имморталист» там не нашла, зато было нечто похожее, но совсем с иным смыслом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«имморалист», то есть человек без нравственных устоев. И еще «иммортели»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то же, что бессмертники.</w:t>
      </w:r>
    </w:p>
    <w:p w14:paraId="3E72436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091981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Знаю, что нельзя так долго убиваться, а все равно то и дело захожу в бабушкину комнату, подолгу сижу на ее сундуке. Я стеснялась приводить сюда подружек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комната казалась мне по-деревенски убогой, и когда хотелось показать кому-нибудь Петрушу, забирала отсюда клетку, отчего бабушка сердилась. Я не желала, чтобы подружки видели этот обшарпанный платяной шкаф, буфет, поеденный шашелем, допотопный сундук и особенно икону Богородицы на стене, которую бабушке подарила на день рождения Максимовна.</w:t>
      </w:r>
    </w:p>
    <w:p w14:paraId="2C85A9D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 xml:space="preserve">Из-за этой иконы был скандал: папа кричал, что он партийный, и в его доме не место иконам, а бабушка упрямо говорила, что в своей комнате она имеет право держать все, что угодно, даже лошадь. Эта лошадь так затронула мое воображение, что какое-то время я всерьез ожидала ее появления. Этого, конечно, не случилось, зато бабушка однажды привела бездомного пса Гаврика, который две недели </w:t>
      </w:r>
      <w:r w:rsidRPr="005670D1">
        <w:rPr>
          <w:rFonts w:ascii="Verdana" w:hAnsi="Verdana"/>
          <w:color w:val="000000"/>
          <w:sz w:val="20"/>
          <w:lang w:val="ru-RU"/>
        </w:rPr>
        <w:lastRenderedPageBreak/>
        <w:t>просидел на троллейбусной остановке под нашими окнами в ожидании бросившего его хозяина.</w:t>
      </w:r>
    </w:p>
    <w:p w14:paraId="1ED1690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Бабушка не раз повторяла: «Вот когда помру, можете все выкинуть из моей комнаты и обвешать ее своей шушерой». Так называла она красочные рекламные плакаты и календари, которыми мама обклеила прихожую, кухню и даже туалет. Бывало, остановится бабушка перед яркой фотографией какой-нибудь стереоустановки или известной певицы и качает головой: «И зачем такое вешать? Зачем все время смотреть на это? Смотреть надо на того, кого больше всего любишь, висеть должно то, к чему сердце лежит, что радует или печалит». Потому в ее комнате и висели фотографии всех родственников и Богородица, которую она считала матерью всех матерей.</w:t>
      </w:r>
    </w:p>
    <w:p w14:paraId="62B64BA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Когда дома никого нет, я сижу в бабушкиной комнате, и мне слышатся ее шаги. А однажды вдруг четко прозвучал ее голос: «Настя, ты обедала?»</w:t>
      </w:r>
    </w:p>
    <w:p w14:paraId="0680AB3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Родителей это почему-то пугает.</w:t>
      </w:r>
    </w:p>
    <w:p w14:paraId="1135589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Отец по вечерам проводит со мной философские беседы:</w:t>
      </w:r>
    </w:p>
    <w:p w14:paraId="46954DA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Мир, Настя, так устроен, что в нем нет ничего вечного. Сбрасывают листья деревья, умирают звери, птицы. Человек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частица природы, поэтому не может быть исключением. Во всей этой непрочности есть своя прелесть. На место отжившего приходит молодое, юное. Настанет время, не будет и нас, поэтому надо любить и ценить жизнь. Как говорила бабушка, это великий дар природы.</w:t>
      </w:r>
    </w:p>
    <w:p w14:paraId="68D02E7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Мерси твоей природе за такой дар,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зло отвечаю я.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Уж коль произвела на свет, будь милостива, избавь от ужаса смерти.</w:t>
      </w:r>
    </w:p>
    <w:p w14:paraId="1592A92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Может, как раз этот ужас и движет человеческий прогресс. Вообрази, что было бы, стань мы бессмертны. Всеобщий хаос. Неужели тебе хотелось бы, скажем, десять лет сидеть в девятом классе?</w:t>
      </w:r>
    </w:p>
    <w:p w14:paraId="366FF99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Зачем?</w:t>
      </w:r>
    </w:p>
    <w:p w14:paraId="00C5CC3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 почему и не посидеть? Ведь впереди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вечность. И все мы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вечно молодые, незачем задумываться, куда направить свою энергию. Спешки больше нет, все прочно, стабильно. Вечно. Брр...</w:t>
      </w:r>
    </w:p>
    <w:p w14:paraId="3F38886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Мне тоже стало на миг неважно. Вечно сосед Мухин выводит на детскую площадку своего огромного дога, вечно ссорятся первый и последний этажи, чья очередь мыть лестницу, вечно тарахтит под нашими окнами мотоцикл Сашки Савельева, а Латукин вечно ругается матом.</w:t>
      </w:r>
    </w:p>
    <w:p w14:paraId="76D61EF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Вот бы посмеялась бабушка, узнай об этом случае. Так и вижу, как ее рот растягивается в узкую полосочку на месте выпавших зубов, и пучки морщинок у глаз делают их похожими на детский рисунок солнышка.</w:t>
      </w:r>
    </w:p>
    <w:p w14:paraId="0F6E50C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А было вот что. На геометрии Латукин разложил на парте фото зарубежных девчонок, с которыми переписывается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это чтобы меня позлить. Я же сделала вид, что мне все пополам. И вдруг раздается страшный визг. Зойка Порхаева по кличке Ворона вскакивает на парту и орет как вольтанутая:</w:t>
      </w:r>
    </w:p>
    <w:p w14:paraId="161DCFE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Крыса! Белая!</w:t>
      </w:r>
    </w:p>
    <w:p w14:paraId="10BE13E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сразу поняла, в чем дело. Это Аленов притащил своего Упырьку, очень умного и хитрого зверька. Я как-то была у Аленова, увидела клетку с Упырькой и погладила его хвост. Так он взял свой длиннющий хвост в лапы и эдак брезгливо понюхал то место, к которому я прикоснулась пальцем, обернулся и смерил меня прямо-таки по-человечески презрительным взглядом.</w:t>
      </w:r>
    </w:p>
    <w:p w14:paraId="670D90B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От визга Вороны математичке стало дурно, ее голова в завитушках упала на стол, и Домбаев побежал за водой. Другие девчонки тоже повлезали на парты и подняли такой бедлам, что из соседнего класса прибежала Нина Сергеевна и стала допытываться, в чем дело. Но ей никто не отвечал, все орали и следили за тем, как Аленов в погоне за Упырькой ползает под партами. Только Философ сохранял независимость, стоял и смотрел на происходящее с болью в очках с толстыми стеклами. А потом было такое, в чем бабушка не разобралась бы, но что я попробовала бы объяснить ей. Когда наконец Аленов сунул Упырьку в портфель, Философ печально сказал:</w:t>
      </w:r>
    </w:p>
    <w:p w14:paraId="0E752DC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Ты увеличил энтропию.</w:t>
      </w:r>
    </w:p>
    <w:p w14:paraId="406AADD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 что такое энтропия?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спросила я.</w:t>
      </w:r>
    </w:p>
    <w:p w14:paraId="579D17C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Это беспорядок, хаос во вселенной,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печально ответил Алька и добавил: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 xml:space="preserve">— Недавно я сделал открытие: раз человек не в силах познать истину, ему остается </w:t>
      </w:r>
      <w:r w:rsidRPr="005670D1">
        <w:rPr>
          <w:rFonts w:ascii="Verdana" w:hAnsi="Verdana"/>
          <w:color w:val="000000"/>
          <w:sz w:val="20"/>
          <w:lang w:val="ru-RU"/>
        </w:rPr>
        <w:lastRenderedPageBreak/>
        <w:t>одно: самому стать истиной. Кстати, у греков есть одно удивительное слово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АЛЕТЕЙЯ. Оно имеет два значения: ИСТИНА и НЕЗАБВЕНИЕ. Сечешь? Истина в незабвении. Вот какой интересный у греков язык.</w:t>
      </w:r>
    </w:p>
    <w:p w14:paraId="40A6305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И все-то ты знаешь,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протянула я.</w:t>
      </w:r>
    </w:p>
    <w:p w14:paraId="42996DE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И тут будто что-то обожгло меня изнутри. ИСТИНА В НЕЗАБВЕНИИ. Да ведь это как раз то, о чем я все время думаю!</w:t>
      </w:r>
    </w:p>
    <w:p w14:paraId="1319C07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Не зря я в прошлом году была влюблена в Альку.</w:t>
      </w:r>
    </w:p>
    <w:p w14:paraId="5DF83EC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78D846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Первая клубника, помидоры, лимоны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всегда это покупалось для меня. Ну какая же я эгоистка! Ведь бабушке витамины были гораздо нужней! Ее организм таял с каждым днем, а мы не обращали на это внимания, считали, что так и должно быть.</w:t>
      </w:r>
    </w:p>
    <w:p w14:paraId="2B1D460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D142F8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Недавно в нашем подъезде хоронили сразу двоих: слесаря Тернова и писателя Горнеева. Мама просила меня уйти к Зое, но я нарочно осталась.</w:t>
      </w:r>
    </w:p>
    <w:p w14:paraId="2A6FC4E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К Тернову пришло людей не меньше, чем к Горнееву. Уважали слесаря, душевный был человек, не хабарничал. Позовет сосед кран чинить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за так сделает. А любимой присказкой Горнеева было: «За так только давленые сливы». Правда, писателем он был неплохим, но на жизнь смотрел мрачно, хотя книжки писал веселые и добрые. И вот собирается грянуть для Горнеева оркестр, когда из толпы выбегает шестилетний Витёк, его внук, и отчаянно орет:</w:t>
      </w:r>
    </w:p>
    <w:p w14:paraId="1CE1A59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Все равно деда не умер! И никогда не умрет! Никогда! Вы что, не верите? Он же притворился! Смотрите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улыбается!</w:t>
      </w:r>
    </w:p>
    <w:p w14:paraId="179B4DC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На губах писателя и впрямь застыла улыбка. Мальчишку увели, заиграла музыка, но я все равно услышала, как соседка сказала маме: «От Горнеева хоть книги останутся. А что от бедного Тернова?»</w:t>
      </w:r>
    </w:p>
    <w:p w14:paraId="3C02B72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Мне вдруг не к месту стало смешно, прямо какая-то истерика. Еле сдержалась, чтобы вслух не расхохотаться. Потом успокоилась и говорю Кабачковой:</w:t>
      </w:r>
    </w:p>
    <w:p w14:paraId="4F3975C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Увы, книжки Горнеева не бессмертны.</w:t>
      </w:r>
    </w:p>
    <w:p w14:paraId="6A6799D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Получилось, что съехидничала. Кабачкова набросилась на меня:</w:t>
      </w:r>
    </w:p>
    <w:p w14:paraId="2385014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Мы с тобой, милочка, и этого не оставим.</w:t>
      </w:r>
    </w:p>
    <w:p w14:paraId="408EE18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Тут мне вспомнилось чье-то размышление о том, что самое великое произведение искусства не перетянет на весах вечности живого человека, и я сказала об этом соседке.</w:t>
      </w:r>
    </w:p>
    <w:p w14:paraId="446EBEA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Люди очень разные,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ответила Кабачкова.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Неужели на твоих весах какой-нибудь живой подонок перевесит, скажем, «Мону Лизу» или «Войну и мир»?</w:t>
      </w:r>
    </w:p>
    <w:p w14:paraId="6793DE0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«Моне Лизе» не больно,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ответила я опять не своими, но такими близкими мне словами, что они стали как бы собственными.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Она не может измениться ни к лучшему, ни к худшему. А у подонка, пусть самого отпетого, всегда есть шанс улучшиться.</w:t>
      </w:r>
    </w:p>
    <w:p w14:paraId="2EB8E36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Настя, ты что болтаешь?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удивилась Кабачкова.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Исчезни эти произведения, и человечество духовно обеднеет. Смерть же какого-нибудь подонка может принести благо.</w:t>
      </w:r>
    </w:p>
    <w:p w14:paraId="05F960E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Вы правы, но лишь в плане сегодняшнего дня. Для вечности ценен каждый.</w:t>
      </w:r>
    </w:p>
    <w:p w14:paraId="4B07606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Мама все это время неприязненно слушала наш разговор, но тут всколыхнулась:</w:t>
      </w:r>
    </w:p>
    <w:p w14:paraId="7509104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О какой вечности речь, когда столько нерешенного сегодня!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вырвалось у нее так громко, что на нас оглянулись.</w:t>
      </w:r>
    </w:p>
    <w:p w14:paraId="77C23F9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Смотри,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заметила я,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 Горнеева уши уже стали как лежалые грибы.</w:t>
      </w:r>
    </w:p>
    <w:p w14:paraId="720F89B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Мама молча схватила меня за руку и потащила домой будто малышку. Усадила в кресло, села рядом на диван.</w:t>
      </w:r>
    </w:p>
    <w:p w14:paraId="5922C19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Настя,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сказала с дрожью в голосе,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 тебя ломкий возраст, все воспринимается очень обостренно. Но это пройдет, привыкнешь!</w:t>
      </w:r>
    </w:p>
    <w:p w14:paraId="256999C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 я не хочу привыкать!</w:t>
      </w:r>
    </w:p>
    <w:p w14:paraId="5F3DD5B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Человек испокон веков ощущал свое бессилие перед этим.</w:t>
      </w:r>
    </w:p>
    <w:p w14:paraId="623CA69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«Этим»,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передразнила я.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Боишься даже назвать своим именем. Так и говори: «Бессилен перед смертью». Но мало ли перед чем был человек бессилен. Одолел ведь и чуму, и холеру. Одолеет когда-ни-будь и смерть. Тебе не кажется, что известное «</w:t>
      </w:r>
      <w:r w:rsidRPr="005670D1">
        <w:rPr>
          <w:rFonts w:ascii="Verdana" w:hAnsi="Verdana"/>
          <w:color w:val="000000"/>
          <w:sz w:val="20"/>
        </w:rPr>
        <w:t>Memento</w:t>
      </w:r>
      <w:r w:rsidRPr="005670D1">
        <w:rPr>
          <w:rFonts w:ascii="Verdana" w:hAnsi="Verdana"/>
          <w:color w:val="000000"/>
          <w:sz w:val="20"/>
          <w:lang w:val="ru-RU"/>
        </w:rPr>
        <w:t xml:space="preserve"> </w:t>
      </w:r>
      <w:r w:rsidRPr="005670D1">
        <w:rPr>
          <w:rFonts w:ascii="Verdana" w:hAnsi="Verdana"/>
          <w:color w:val="000000"/>
          <w:sz w:val="20"/>
        </w:rPr>
        <w:t>mori</w:t>
      </w:r>
      <w:r w:rsidRPr="005670D1">
        <w:rPr>
          <w:rFonts w:ascii="Verdana" w:hAnsi="Verdana"/>
          <w:color w:val="000000"/>
          <w:sz w:val="20"/>
          <w:lang w:val="ru-RU"/>
        </w:rPr>
        <w:t xml:space="preserve">» понимается не так, как должно? </w:t>
      </w:r>
      <w:r w:rsidRPr="005670D1">
        <w:rPr>
          <w:rFonts w:ascii="Verdana" w:hAnsi="Verdana"/>
          <w:color w:val="000000"/>
          <w:sz w:val="20"/>
        </w:rPr>
        <w:t>Memento </w:t>
      </w:r>
      <w:r w:rsidRPr="005670D1">
        <w:rPr>
          <w:rFonts w:ascii="Verdana" w:hAnsi="Verdana"/>
          <w:color w:val="000000"/>
          <w:sz w:val="20"/>
          <w:lang w:val="ru-RU"/>
        </w:rPr>
        <w:t>— но не для того, чтобы насладиться минутой, а чтобы не привыкать к «</w:t>
      </w:r>
      <w:r w:rsidRPr="005670D1">
        <w:rPr>
          <w:rFonts w:ascii="Verdana" w:hAnsi="Verdana"/>
          <w:color w:val="000000"/>
          <w:sz w:val="20"/>
        </w:rPr>
        <w:t>mori</w:t>
      </w:r>
      <w:r w:rsidRPr="005670D1">
        <w:rPr>
          <w:rFonts w:ascii="Verdana" w:hAnsi="Verdana"/>
          <w:color w:val="000000"/>
          <w:sz w:val="20"/>
          <w:lang w:val="ru-RU"/>
        </w:rPr>
        <w:t>», восстать против нее.</w:t>
      </w:r>
    </w:p>
    <w:p w14:paraId="4BCF07C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Настя, мне страшно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откуда в тебе все это?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 маминых глазах стояли слезы, будто я сказала невесть что.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Господи, ты как-то сразу стала взрослой. Да ведь это же чудесно, что человек, зная о своей временности, живет, рожает детей, строит города, а не стоит на перекрестке с душераздирающим воплем. «Караул! Все смертны!» И почему не сделать девизом: «Помни о жизни!»</w:t>
      </w:r>
    </w:p>
    <w:p w14:paraId="6069535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Может, ты и права, но иногда не мешает постоять и на сквозняке этого перекрестка. А Горнеев сквозняка боялся, у него, видите ли, радикулит.</w:t>
      </w:r>
    </w:p>
    <w:p w14:paraId="43AF6E2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И слава богу. Иначе его книги истекли бы слезами, а так...</w:t>
      </w:r>
    </w:p>
    <w:p w14:paraId="3C227CF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...гремят здоровым смехом в здоровом теле и способствуют выздоровлению больных холециститом, чье исцеленное тело когда-нибудь все равно пойдет на удобрение.</w:t>
      </w:r>
    </w:p>
    <w:p w14:paraId="122076D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Нас-тя!</w:t>
      </w:r>
    </w:p>
    <w:p w14:paraId="027C7DB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Что, возмущена моими речами? Тогда читай Горнеева, авось наберешься радости и оптимизма.</w:t>
      </w:r>
    </w:p>
    <w:p w14:paraId="7CEF73E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Вот такой разговорчик произошел у меня с мамой.</w:t>
      </w:r>
    </w:p>
    <w:p w14:paraId="093E350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Сегодня опять звонила Максимовна, и я соврала, что бабушка уехала к родственникам в Смоленск.</w:t>
      </w:r>
    </w:p>
    <w:p w14:paraId="3284D1F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Да?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удивилась Максимовна.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А кто у нее там?</w:t>
      </w:r>
    </w:p>
    <w:p w14:paraId="2C77BFB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Дочь,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соврала я опять.</w:t>
      </w:r>
    </w:p>
    <w:p w14:paraId="0902477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И надолго уехала?</w:t>
      </w:r>
    </w:p>
    <w:p w14:paraId="377C695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Хотела было сказать, что навсегда, но раздумала.</w:t>
      </w:r>
    </w:p>
    <w:p w14:paraId="3AE2D30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Не очень надолго,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неопределенно сказала я.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Приедет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позвонит.</w:t>
      </w:r>
    </w:p>
    <w:p w14:paraId="2AC7716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Ну, передавай ей привет,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вздохнула Максимовна.</w:t>
      </w:r>
    </w:p>
    <w:p w14:paraId="4055D0B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Передам,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вздохнула я.</w:t>
      </w:r>
    </w:p>
    <w:p w14:paraId="37359A1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E65E78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Вчера был необычный день, я надолго запомню его. Алька-Философ оставил наш пресс-центр и ушел к астрономам в Малую академию наук. Мне тоже очень хочется туда, но уйду попозже, чтобы не подумал, будто побежала за ним. Каждый день Алька рассказывает что-нибудь интересное. Оказывается, в нашей юношеской обсерватории очень сильный телескоп, и ребята дежурят возле него по ночам.</w:t>
      </w:r>
    </w:p>
    <w:p w14:paraId="4670318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 прошлом году мы с классом ездили на экскурсию в настоящую взрослую обсерваторию под Бахчисараем, в поселок Научный. К сожалению, как говорят астрономы, неба не было, но мне все равно очень там понравилось. Башни телескопов похожи на застывшие перед стартом ракеты. Такое впечатление, будто здесь все настороже, в любую минуту готовы принять сигнал из космоса. И еще Научный показался мне городом будущего: небольшой, весь в зелени, фонарные столбы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высотой в метр, чтобы не засвечивать небо.</w:t>
      </w:r>
    </w:p>
    <w:p w14:paraId="592A1D0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А осенью мы смотрели на Луну в телескоп нашей юношеской обсерватории, и уже тогда мне захотелось приходить сюда почаще. Здесь очень толковые ребята, как наш Алька. Когда все повосхищались лунными кратерами, я попросила дежурного старшеклассника показать какую-нибудь планету. Он навел телескоп на Юпитер, который в тот месяц был хорошо виден невооруженным глазом. Для меня было открытием, что у Юпитера, как и у Сатурна, есть кольцо, только едва заметное.</w:t>
      </w:r>
    </w:p>
    <w:p w14:paraId="3FA88CD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Так вот, вчера Алька пригласил меня в обсерваторию, сказал, что приезжает известный астрофизик Козырев и будет интересный разговор.</w:t>
      </w:r>
    </w:p>
    <w:p w14:paraId="402F817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 небольшом помещении, вдоль стен которого тянулись стеклянные витрины с коллекциями метеоритов, горных пород, окаменелых раковин, собралось человек двадцать пять старшеклассников и студентов. И началась фантастика. Пожилой ученый с мировым именем часа полтора рассказывал о вещах, не совсем понятных мне, но сильно захватывающих воображение. Вначале речь шла об открытии пульсации Солнца академиком Северным и сотрудниками Крымской астрофизической обсерватории. Исходя из наблюдений за солнечной пульсацией, Козырев сделал вывод, что энергию Солнца и звезд поддерживают вовсе не термоядерные процессы. Выяснилось, что структура Солнца очень однородна. Такая структура газового шара возможна лишь в том случае, если в наружных слоях существуют стоки энергии. Почему же тогда Солнце не гаснет? Вероятно, есть и приток энергии, для которого достаточно, чтобы имелось пространство и время. Но поскольку пространство пассивно, можно предположить, что активное время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 xml:space="preserve">— это не что иное, как физическая реальность, которая может взаимодействовать с </w:t>
      </w:r>
      <w:r w:rsidRPr="005670D1">
        <w:rPr>
          <w:rFonts w:ascii="Verdana" w:hAnsi="Verdana"/>
          <w:color w:val="000000"/>
          <w:sz w:val="20"/>
          <w:lang w:val="ru-RU"/>
        </w:rPr>
        <w:lastRenderedPageBreak/>
        <w:t>веществом. Таким образом, все процессы происходят не только во времени, но и при его непосредственном участии. А если это так, то через время возможна связь с будущим и прошлым! Козырев провел ряд опытов, доказывающих, что время, воздействуя на вещество звезд, не дает им остыть, то есть препятствует наступлению смерти Вселенной... «Смотря на звездное небо,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сказал Козырев,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мы видим не атомные топки, где действуют разрушительные силы, мы видим проявление созидающих, творческих сил, приходящих в мир через время».</w:t>
      </w:r>
    </w:p>
    <w:p w14:paraId="7985E9D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Выходит, время препятствует энтропии?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поинтересовался Алька.</w:t>
      </w:r>
    </w:p>
    <w:p w14:paraId="2169183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Выходит, так,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кивнул Козырев.</w:t>
      </w:r>
    </w:p>
    <w:p w14:paraId="57D24BC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Тогда осмелела и я, подняла руку и задала, как я теперь понимаю, глупейший вопрос:</w:t>
      </w:r>
    </w:p>
    <w:p w14:paraId="39B2A0D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Вот вы говорите, что через время можно наладить связь с иными планетами и, если бы они оказались заселенными, была бы возможность заглянуть в будущее землян. А если это будущее кое у кого не очень приятно? Можно было бы его исправить? У меня недавно умерла бабушка. Предположим, я бы узнала заранее день и час ее смерти. Можно было бы предотвратить ее?</w:t>
      </w:r>
    </w:p>
    <w:p w14:paraId="14D0EF6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Худощавое лицо Козырева, как мне почудилось, растерянно вытянулось.</w:t>
      </w:r>
    </w:p>
    <w:p w14:paraId="2E7D556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Вот уж на это ничего не могу ответить,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развел он руками.</w:t>
      </w:r>
    </w:p>
    <w:p w14:paraId="19431EF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Что он мог сказать тебе,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говорил потом Алька.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Ты задала слишком прагматичный вопрос, в то время как требуется еще множество экспериментов.</w:t>
      </w:r>
    </w:p>
    <w:p w14:paraId="3F08114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Но скажи, я правильно поняла: время нужно не бояться, а изучать.</w:t>
      </w:r>
    </w:p>
    <w:p w14:paraId="338B639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Правильно,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сказал Алька и поделился новой идеей. Он придумал цивилизацию, где вместо денег в ходу информация. Скажем, идешь в магазин за мороженым и шаришь не в кошельке или кармане, а в собственной голове и вместо 20 копеек выдаешь информацию в 20 бит.</w:t>
      </w:r>
    </w:p>
    <w:p w14:paraId="0578D52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Алька фантазирует и философствует еще с детского сада, где мы были в одной группе. Я даже запомнила, как он однажды спросил воспитательницу, откуда берется мясо. Мол, корова дает молоко, овечка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шерсть, а мясо? Воспитательница ответила, что для этой цели выращивают специальных бычков, которых потом убивают. «Надо же,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огорченно сказал Алька.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А природа старалась, старалась».</w:t>
      </w:r>
    </w:p>
    <w:p w14:paraId="0794FFB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Когда мы подошли к моему дому, я уже было хотела нырнуть в подъезд, когда Алька вдруг схватил меня за руку, притянул к себе и чмокнул в щеку. Я так рассердилась, что ляпнула: «Дурак!»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 убежала.</w:t>
      </w:r>
    </w:p>
    <w:p w14:paraId="7A23208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Вот такие события произошли за один вечер. Я узнала две важные вещи:</w:t>
      </w:r>
    </w:p>
    <w:p w14:paraId="30A4412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1.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Времени (следовательно, смерти) не надо бояться.</w:t>
      </w:r>
    </w:p>
    <w:p w14:paraId="286421C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2.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Я нравлюсь Альке.</w:t>
      </w:r>
    </w:p>
    <w:p w14:paraId="246F9F8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947397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Оказывается, Алькин поцелуй ничего серьезного не означал: сегодня на дискотеке он даже не смотрел в мою сторону, почти все время танцевал с Валькой Зиминой из параллельного. Латукин заметил мою печаль и сказал, что Алька поделился с ним одной мыслишкой, которая может мне не понравиться. Будто бы Алька сказал, что я слишком заклинилась на смерти своей бабки. Так и выразился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«бабки». И тут со мной что-то случилось. Я сразу же почувствовала к Альке такую неприязнь, что теперь не хочу никакого общения с ним.</w:t>
      </w:r>
    </w:p>
    <w:p w14:paraId="6C751C2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Вот уж никогда не думала, что Философ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сплетник.</w:t>
      </w:r>
    </w:p>
    <w:p w14:paraId="63C67A7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054B67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Через наш двор проводят трубы тепломагистрали, и экскаватор ежедневно что-нибудь выгребает. Мальчишки находят то старинный Георгиевский крест, то поповскую рясу, а то скелет. Как выяснилось, на месте нашего двора когда-то было старинное кладбище, где похоронены еще участники крымской войны прошлого века.</w:t>
      </w:r>
    </w:p>
    <w:p w14:paraId="5CE7E20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Что же это получается? Пройдут каких-то сто, сто пятьдесят лет, и все до одного триста человек нашего двора канут в небытие, будто их вовсе и не было? Что найдут после нас в строительном хламе новостроек? Джинсы? Магнитофонные кассеты?</w:t>
      </w:r>
    </w:p>
    <w:p w14:paraId="46D6B2E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У меня родилась идея создать в жэковском дворовом клубе музей «Алетейя», поделилась мыслью с председателем дворового комитета Вергулиным, он посоветовал привлечь к этому делу воспитательницу.</w:t>
      </w:r>
    </w:p>
    <w:p w14:paraId="359A46F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lastRenderedPageBreak/>
        <w:t>Я нашла ее в клубной комнате, в подвале. Молодая, с веселыми веснушками, она понравилась мне, хотя позже показалась несколько вялой, инертной. Я предложила сделать стенд с фотографиями старейших жителей нашего двора.</w:t>
      </w:r>
    </w:p>
    <w:p w14:paraId="7AA280D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 что, у нас во дворе много знаменитостей?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не поняла она.</w:t>
      </w:r>
    </w:p>
    <w:p w14:paraId="4736DBD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Каждый по-своему замечателен!</w:t>
      </w:r>
    </w:p>
    <w:p w14:paraId="1E9D295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Вероятно, это вырвалось у меня с излишним пафосом, потому что Нила Михайловна усмехнулась и возразила тоном взрослого, имеющего дело с ребенком:</w:t>
      </w:r>
    </w:p>
    <w:p w14:paraId="0E46CA3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Чудачка. Ну вот кто, скажем, я? Обыкновенная выпускница пединститута. Зато моя однофамилица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известная всему миру фигуристка.</w:t>
      </w:r>
    </w:p>
    <w:p w14:paraId="4CC865E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Да, может, вы не менее талантливы, чем ваша однофамилица, но по ряду причин не смогли проявить свое дарование.</w:t>
      </w:r>
    </w:p>
    <w:p w14:paraId="3EF9A15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Ишь ты!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удивилась она.</w:t>
      </w:r>
    </w:p>
    <w:p w14:paraId="09B035D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 будущем достижения других станут воспринимать как собственные.</w:t>
      </w:r>
    </w:p>
    <w:p w14:paraId="480E56C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Это что же, и замечательных людей не будет? И перестанут отмечать даты их рождения?</w:t>
      </w:r>
    </w:p>
    <w:p w14:paraId="692378F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Почему же, и люди, и даты останутся. Но ценить будут каждого, а более всего того, кто сделал себя гением, а не родился им. То есть сам исправил свою посредственную природу.</w:t>
      </w:r>
    </w:p>
    <w:p w14:paraId="10E56F4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Выходит, на первый план выйдет серость?</w:t>
      </w:r>
    </w:p>
    <w:p w14:paraId="4CEBE4A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Неужели неясно!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вновь вскипела я.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Каждый будет в почете! Понимаете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каждый!</w:t>
      </w:r>
    </w:p>
    <w:p w14:paraId="10B04C1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Вроде бы в чем-то убедила ее. Во всяком случае, мою затею с клубом она поддержала.</w:t>
      </w:r>
    </w:p>
    <w:p w14:paraId="5663CB4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D7A09C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Потрясающая информация из журнала «Химия и жизнь</w:t>
      </w:r>
      <w:r w:rsidRPr="005670D1">
        <w:rPr>
          <w:rFonts w:ascii="Verdana" w:hAnsi="Verdana"/>
          <w:bCs/>
          <w:color w:val="000000"/>
          <w:sz w:val="20"/>
          <w:lang w:val="ru-RU"/>
        </w:rPr>
        <w:t>»:</w:t>
      </w:r>
    </w:p>
    <w:p w14:paraId="5DD51C5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«...сообщено о первом успешном клонировании ДНК, извлеченном из мумифицированных останков египетского мальчика, жившего около 2400 лет назад.</w:t>
      </w:r>
    </w:p>
    <w:p w14:paraId="53ACE64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Автор исследований пытался выделить ДНК из трех различных мумий, но только в одном случае ему сопутствовал успех. Из мумии годовалого мальчика, хранящейся в Египетском музее в Берлине (ГДР), он выделил фрагмент ДНК, встроил его с помощью стандартных методов генной инженерии в плазмиду рИС8 и размножил. В статье приведена полная последовательность клонированного участка, содержащая около 3400 нуклеотидов».</w:t>
      </w:r>
    </w:p>
    <w:p w14:paraId="2B0C411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Неужели все это лишь для того, чтобы проследить «миграцию населения», как уверяет журнал? Не верю. Цель более трудная, возвышенная и отдаленная.</w:t>
      </w:r>
    </w:p>
    <w:p w14:paraId="1029C16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CED998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Побывала в двадцати квартирах нашего дома.</w:t>
      </w:r>
    </w:p>
    <w:p w14:paraId="3226EB3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На третьем этаже квартира Трелевых. Анатолий Ефимович был когда-то известным альпинистом. В его прихожей на стене висят трикони, в которых он взбирался на вершины Памира. Сейчас Анатолий Ефимович работает в ДОСААФ. Он уже немолодой, но у него совсем юная жена и трехлетний Игорек. В квартире Трелевых, как в музее: на стене в гостиной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сабли, кортики, кинжалы, револьверы. Много книг. Есть изданные в прошлом веке и даже в восемнадцатом. Я думала, что он даст для музея фото своей старенькой мамы— она уже не выходит из дому, я часто вижу ее на балконе. А он вдруг протянул мне фотографию, от которой я онемела.</w:t>
      </w:r>
    </w:p>
    <w:p w14:paraId="1A197DE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Это моя прошлая семья,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сказал он, глядя куда-то в сторону.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Все трое погибли в автокатастрофе десять лет назад.</w:t>
      </w:r>
    </w:p>
    <w:p w14:paraId="5F00159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С фото на меня смотрела веселая молодая женщина в белой шубке и шапке-ушанке, ее обнимала совсем юная девушка в лыжном костюме, а рядом стоял пушистый колобок лет трех, то ли мальчик, то ли девочка.</w:t>
      </w:r>
    </w:p>
    <w:p w14:paraId="2148C8F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Жена, дочь и внук,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глухо произнес Анатолий Ефимович.</w:t>
      </w:r>
    </w:p>
    <w:p w14:paraId="0052DC1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Как? Все сразу?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вырвалось у меня.</w:t>
      </w:r>
    </w:p>
    <w:p w14:paraId="05D30E5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Он молча кивнул, потом сделал мне знак не уходить, вернулся в комнату и принес оттуда желтую от времени книгу, на обложке которой я прочла: «Валериан Муравьев. Овладение временем (как основная задача организации труда). 1924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г.».</w:t>
      </w:r>
    </w:p>
    <w:p w14:paraId="0CD9F63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 тот день я больше никуда не пошла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 xml:space="preserve">— так расстроилась. И на следующий тоже. Только на третий день возобновила свои визиты. Встречали меня по-разному: у женщин начинали подозрительно блестеть глаза, мужчины как-то смущенно </w:t>
      </w:r>
      <w:r w:rsidRPr="005670D1">
        <w:rPr>
          <w:rFonts w:ascii="Verdana" w:hAnsi="Verdana"/>
          <w:color w:val="000000"/>
          <w:sz w:val="20"/>
          <w:lang w:val="ru-RU"/>
        </w:rPr>
        <w:lastRenderedPageBreak/>
        <w:t>переступали с ноги на ногу. И каждый раз надо было заново объяснять, что мне нужно от них.</w:t>
      </w:r>
    </w:p>
    <w:p w14:paraId="20C7D00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Подшефные Нилы Михайловны тоже кое-что уже собрали. И не только фотографии. Притащили откуда-то граммофон, чье-то подвенечное платье со стеклярусом, выцветшую буденовку. Это уже идея Нилы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собирать предметы быта прошлого.</w:t>
      </w:r>
    </w:p>
    <w:p w14:paraId="2C84254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 основном привлечены к этому девочки. А мальчишки, как дурачки, бегают с игрушечными миноискателями в поисках присыпанных землей «мин»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магнитов. Как только «мина» найдена, на лопатке загорается лампочка. Самые младшие тоже играют в «войнушку». Ружье у них называется «ружбайка», танк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«драндулет». Что это? Неосознанное понимание того, что какими бы уничтожительными ни были войны прошлого, все это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«войнушки» в сравнении с атомным ужасом? А может, это пренебрежительное отношение к военным терминам человека, которому жить в безвоенном двадцать первом веке?</w:t>
      </w:r>
    </w:p>
    <w:p w14:paraId="6496BB4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Где-то я читала, что игры отражают и время, и современное мышление. Что такое кубик Рубика? Это игра в то, как хаос преобразуется в порядок.</w:t>
      </w:r>
    </w:p>
    <w:p w14:paraId="059B172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«Если узнать ряд прошлых комбинаций и настоящую комбинацию, то есть как находились и находятся элементы множества по отношению друг к другу, и иметь возможность видоизменять эти отношения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можно создать новую комбинацию или возобновить любую из бывших».</w:t>
      </w:r>
    </w:p>
    <w:p w14:paraId="29D4F80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Нет, это не из журнала «Наука и жизнь», публикующего варианты игры в кубик Рубика. Это из книги физика-философа Валериана Муравьева, удивительной книги-мечты о человеке, ставшем властелином времени настолько, что ему по силам возвращать ушедших. Вот что пишет Муравьев:</w:t>
      </w:r>
    </w:p>
    <w:p w14:paraId="6A3D21B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«В настоящее время производство создает предметы, служащие не для овладения временем, а для времяпрепровождения. Человечество как бы задается не вопросом, как преодолеть время и, следовательно, увековечить жизнь, а как провести время, как убить время, остающееся каждому до часа смерти. Как наилучше заполнить его наслаждением и дурманом!.. Вместо того, чтобы вещи превращались в живые существа, люди превращаются в бездушные чурбаны-вещи».</w:t>
      </w:r>
    </w:p>
    <w:p w14:paraId="4642D07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«...последняя задача исторического акта есть на самом деле прыжок из царства необходимости в царство свободы, уничтожение истории с ее разрушительными процессами и замена слепого ее движения разумным действием объединенных в великий союз живых существ.</w:t>
      </w:r>
    </w:p>
    <w:p w14:paraId="0C43D8B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Это потребует, однако, полного биологического и физиологического, а может быть, и физического изменения природы планетных обитателей. История сольется с астрономией. И конец земной истории в этом смысле будет началом солнечной, а затем истории космической...</w:t>
      </w:r>
    </w:p>
    <w:p w14:paraId="21DDD7D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...Надо перестать надеяться на готовую вечность и начать делать время. И по всем признакам пора такой человеческой победы приближается».</w:t>
      </w:r>
    </w:p>
    <w:p w14:paraId="56AF555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F6A91F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Опять звонила Максимовна. Я сказала, что бабушке в Смоленске хорошо. Кажется, она стала что-то подозревать. Тогда я соврала, что бабушка прислала посылку, в которой для нее вязаные шерстяные носки. На днях занесу.</w:t>
      </w:r>
    </w:p>
    <w:p w14:paraId="566ED85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56E8E7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У меня сложные отношения с Алькой. Сказала, что теперь не буду откровенничать с ним. Он сделал вид, что не понял, в чем дело. В обсерваторию я все-таки хожу, но Альку не замечаю. Впрочем, здесь и без него много интересных ребят. Миша Чиграев прямо-таки помешан на небе, ночи напролет проводит у телескопа, выдает уйму интересной информации о звездах. Взял у меня на два дня книжку Муравьева, потом размышлял о ней при Альке, и тот обиделся, что я вроде бы как забыла о его существовании. Когда Миша восторженно сказал: «Может, как раз нам и предстоит стать революционерами космоса!»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Алька ехидно хихикнул. Я взорвалась: «Но ведь ты сам говорил, что если человек не может открыть истину, то ему остается самому стать ею. Эта книжка как раз об этом!»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 я сунула ему книгу под нос, хотя давно надо было возвращать ее Трелеву.</w:t>
      </w:r>
    </w:p>
    <w:p w14:paraId="2D5C7E0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На другой день Алька подошел ко мне на переменке и сказал:</w:t>
      </w:r>
    </w:p>
    <w:p w14:paraId="505B32F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 xml:space="preserve">Заумно, но здорово. Почище любой фантастики. Надо же, какие мыслители жили на нашей земле. Даже если выяснится, что Муравьев заблуждался и наука не в </w:t>
      </w:r>
      <w:r w:rsidRPr="005670D1">
        <w:rPr>
          <w:rFonts w:ascii="Verdana" w:hAnsi="Verdana"/>
          <w:color w:val="000000"/>
          <w:sz w:val="20"/>
          <w:lang w:val="ru-RU"/>
        </w:rPr>
        <w:lastRenderedPageBreak/>
        <w:t>силах справиться со временем, все равно эти проекты грандиозны, захватывающи и стоят внимания. Больше всего потрясает вывод, что мы, по сути, уже бессмертны, поскольку число и формула нашего «я» записаны в книгу природы и не исчезают, а только приобретают разную телесную форму. Речь вовсе не о переселении душ, имеется в виду символ, запись числа индивидуальности. А поскольку математическая формула вездесуща, она может проявиться в целой гамме форм, то есть я могу повториться сразу в нескольких людях. Но это стихийное, природное, слепое воскрешение. Так как я уже не только индивидуальность, но и личность, мне хотелось бы возродиться именно личностью. И вот здесь уже требуется вмешательство разума человека. О своей «пра» можешь не убиваться, никуда она не далась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она в твоем отце, в тебе. Если человечество не уничтожит себя в ядерной, то, возможно, ты когда-нибудь встретишь свою «пра» живой и невредимой. Правда, я думаю, что воскрешать будут в детском возрасте, к тому же телесный облик, возможно, будет иным, и вы с «пра» можете попросту не узнать друг друга.</w:t>
      </w:r>
    </w:p>
    <w:p w14:paraId="55C04EC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Алька, неужели и злодеев будут воскрешать?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спросила я, заново переживая впечатление от книги.</w:t>
      </w:r>
    </w:p>
    <w:p w14:paraId="4D9B28F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Можешь не волноваться: дети ведь не рождаются злодеями. Но я думаю, что истинных злодеев воскресить попросту не удастся. И вот почему. В лице разумного человека природа обретает гармонию, а зло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это природный выкидыш. Злодей не сможет воскреснуть в силу природных законов. Какие бы усилия ни прилагали к этому, он будет отторгнут, как инородное тело, мешающее гармонии.</w:t>
      </w:r>
    </w:p>
    <w:p w14:paraId="547EA10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Алька,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прошептала я,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хорошо, что нас не слышит классдама: она бы ничего не поняла и навешала бы на нас собак. Все-таки жизнь удивительная!</w:t>
      </w:r>
    </w:p>
    <w:p w14:paraId="18F496E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 ты думала,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улыбнулся он.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Только бы не было ядерной.</w:t>
      </w:r>
    </w:p>
    <w:p w14:paraId="7A4F1F4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870839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Сегодня зашла в двадцать первую квартиру и познакомилась с очень интересным человеком. Я и раньше встречала его во дворе, но обычно проскакивала мимо. Он казался несколько странноватым: всегда что-то напевал под нос. Ему где-то под пятьдесят. Семья его в Ленинграде, а он работает здесь археологом. Зовут его Леонид Антонович Петросюк.</w:t>
      </w:r>
    </w:p>
    <w:p w14:paraId="1F75481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Когда он узнал о цели моего визита, провел в комнату, усадил за стол. В его квартире кавардак холостяка: одежда развешана по спинкам стульев, на столе во-</w:t>
      </w:r>
      <w:r w:rsidRPr="005670D1">
        <w:rPr>
          <w:rFonts w:ascii="Verdana" w:hAnsi="Verdana"/>
          <w:color w:val="000000"/>
          <w:sz w:val="20"/>
        </w:rPr>
        <w:t>pox</w:t>
      </w:r>
      <w:r w:rsidRPr="005670D1">
        <w:rPr>
          <w:rFonts w:ascii="Verdana" w:hAnsi="Verdana"/>
          <w:color w:val="000000"/>
          <w:sz w:val="20"/>
          <w:lang w:val="ru-RU"/>
        </w:rPr>
        <w:t xml:space="preserve"> книг, газет. Зато в старом книжном шкафу идеальный порядок. Но там вовсе не книги, там такое, отчего у меня захолонуло сердце, как только мне объяснили, что это.</w:t>
      </w:r>
    </w:p>
    <w:p w14:paraId="715B8D7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Мой личный музей,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Леонид Антонович указал на шкаф и стал рассказывать о каждом предмете на полках: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Видишь, вон там, слева, окаменелость. По-твоему, что это? Ну-ка, рассмотри внимательней.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Он открыл створку шкафа и положил на мою ладонь увесистый белый камень.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Краб это, заизвесткованный временем. Знаешь, сколько ему лет? Тридцать миллионов. А нашли его за квартал от нашего двора. То есть мы с тобой живем на дне бывшего моря. А вот этой амфоре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более двух тысяч лет. Может, ее держал в руках сам Скилур, скифский царь. Ты была на раскопках Неаполя Скифского? Это на окраине нашего города. Туда бы павильон с экспонатами, рядом с могилой Скилура. А так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пасутся по пустырю козы, рвут чабрец местные жители и не подозревают, что это за место. Но иногда вдруг остановятся, заслушаются с открытыми ртами экскурсовода, его рассказ о временах, которые ничем не отмечены здесь. А возьмем Генуэзскую крепость под Судаком. Как бережем этот памятник? Лужа перед крепостью громаднейшая, в ней плавают автомобильные покрышки, смрад и зловоние вокруг. Поэтому, девочка, очень приветствую твою затею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память нельзя терять. Беспамятны только скоты и идиоты. Уверен, ты не совсем представляешь, в каком краю живешь. Наш Крым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не только всесоюзная здравница, но коридор, по которому прошла уйма народа. И каждый оставил свой след. Вот и сделать бы наш край историческим заповедником. А. его во что превращают? Еще в одну промышленную точку. В кислотных дождях уже начинаем купаться. А ведь у нас каждый клочок земли таит удивительные сокровища.</w:t>
      </w:r>
    </w:p>
    <w:p w14:paraId="604E284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 xml:space="preserve">Долговязый, со впалыми щеками на смуглом лице и чуть-чуть сумасшедшими глазами, Леонид Антонович говорил, страстно жестикулируя. Потом как-то сразу </w:t>
      </w:r>
      <w:r w:rsidRPr="005670D1">
        <w:rPr>
          <w:rFonts w:ascii="Verdana" w:hAnsi="Verdana"/>
          <w:color w:val="000000"/>
          <w:sz w:val="20"/>
          <w:lang w:val="ru-RU"/>
        </w:rPr>
        <w:lastRenderedPageBreak/>
        <w:t>смолк, внимательно взглянул на меня, будто что-то решая, затем достал из брючного кармана ключ и открыл небольшой железный сейф на тумбочке.</w:t>
      </w:r>
    </w:p>
    <w:p w14:paraId="316B175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Сейчас, девочка, я покажу тебе нечто такое... Учти, я не каждого удостаиваю такой чести. У самого голова кругом идет при взгляде на это.</w:t>
      </w:r>
    </w:p>
    <w:p w14:paraId="746C04C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Он положил на стол что-то завернутое в темно-синюю тряпицу и стал медленно разворачивать загадочный сверток, одновременно посматривая на меня, будто желая проследить за выражением лица. Наконец тряпица полностью развернулась, и я увидела какие-то желто-черные предметы.</w:t>
      </w:r>
    </w:p>
    <w:p w14:paraId="6F0036C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Сколько лет человечеству?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неожиданно спросил он.</w:t>
      </w:r>
    </w:p>
    <w:p w14:paraId="7641A30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пожала плечами, потому что встречала разную датировку.</w:t>
      </w:r>
    </w:p>
    <w:p w14:paraId="4F18AC7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Принято считать,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сказал он,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что гомо сапиенс где-то тысяч сорок. Так вот, этому сокровищу почти столько же. Что это означает? А то, что человек разумный гораздо древнее, чем мы думаем,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почти шепотом продолжал он, и мне стало страшновато от того, как он завращал белками глаз.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Это кость дикого осла, а на ней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смотри!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рукой неандертальца, которого мы относим к дикарям, сделана гравировка. Вот это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костяной браслет. Видишь, какой сложный на нем орнамент. А здесь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истинная поэзия!</w:t>
      </w:r>
    </w:p>
    <w:p w14:paraId="009E535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взяла в руки костяную пластинку величиной с карманное зеркальце и увидела искусное изображение фигуры девушки с крыльями.</w:t>
      </w:r>
    </w:p>
    <w:p w14:paraId="54EFE3D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 вот рукоятка ножа, на ней профиль неандертальца, а с этой стороны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смотри же!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абрис вполне современного человека! Что это, я спрашиваю тебя? Что?!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воскликнул он.</w:t>
      </w:r>
    </w:p>
    <w:p w14:paraId="12052BB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перекладывала с руки на руку загадочные предметы, которые сами по себе, честно говоря, не производили особо яркого впечатления. Но их происхождение и впрямь было головокружительно.</w:t>
      </w:r>
    </w:p>
    <w:p w14:paraId="6B69F02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Никто не верит, что я не выдумал датировку,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сказал он внезапно охрипшим голосом.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А когда верят, то пугаются и открещиваются от меня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иначе ведь придется пересмотреть кое-какие исторические факты и даже естественно-биологическую историю человечества. Но я докажу свое!</w:t>
      </w:r>
    </w:p>
    <w:p w14:paraId="5A2EF39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Что именно?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пролепетала я.</w:t>
      </w:r>
    </w:p>
    <w:p w14:paraId="5644BA2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Докажу, что человечество уже было когда-то высокоцивилизованным, но, потеряв разум, привело свою цивилизацию к самоуничтожению.</w:t>
      </w:r>
    </w:p>
    <w:p w14:paraId="25A66E7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Он бережно сложил свои находки в тряпицу и закрыл сейф, ключ от которого, вероятно, все время носил при себе.</w:t>
      </w:r>
    </w:p>
    <w:p w14:paraId="7CE9A91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 в твой музей, девочка, я дам тоже очень ценную вещь. Фото мое ни к чему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я еще собираюсь прожить, как говорится, долго и счастливо. Для музея же возьми вот это.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Он протянул мне отшлифованный кусок кремня.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Одно из самых гениальных изобретений человека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рубило или тот же топор. Бери и помни, что в твоих руках полмиллиона лет.</w:t>
      </w:r>
    </w:p>
    <w:p w14:paraId="2B07F47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B39C29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Весна действует, что ли? Пришла сегодня из школы какой-то окрыленной. Весь день встречалась глазами с Алькой, смешно было и хорошо. Неужели опять пробуждается к нему симпатия?</w:t>
      </w:r>
    </w:p>
    <w:p w14:paraId="21EBA48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Зойка дала ленту с приличными записями нашего городского ансамбля «Контакт». Я немного потанцевала, затем пошла на кухню и стала есть все подряд: холодный борщ, котлеты, запеканку. А когда разболтала в чае сгущенку, зазвонил телефон.</w:t>
      </w:r>
    </w:p>
    <w:p w14:paraId="681492F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Варя, ты?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услышала я радостный голос Максимовны и обомлела.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Наконец-то приехала! Как живешь?</w:t>
      </w:r>
    </w:p>
    <w:p w14:paraId="7856A3C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С чего это она приняла меня за бабушку? Ведь все-го-то одно слово и сказала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«Алё!». Минуту стояла молча, мысли в голове носились как одурелые. И вдруг вспомнился фильм, где герой, чтобы изменить голос, приложил к трубке платок. Я вытянула из-под телефона салфетку, обмотала трубку и, подражая бабушкиному басу, сказала:</w:t>
      </w:r>
    </w:p>
    <w:p w14:paraId="2ED532C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Хорошо, Максимовна, живу замечательно.</w:t>
      </w:r>
    </w:p>
    <w:p w14:paraId="4408D18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Как к дочке съездила?</w:t>
      </w:r>
    </w:p>
    <w:p w14:paraId="215B29D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Нормально, Максимовна, о кэй!</w:t>
      </w:r>
    </w:p>
    <w:p w14:paraId="416027D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Что?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не поняла она.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Почему ты так говоришь?</w:t>
      </w:r>
    </w:p>
    <w:p w14:paraId="20E5590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спохватилась, набрала в грудь воздуху и, будто куда-то проваливаясь, выпалила:</w:t>
      </w:r>
    </w:p>
    <w:p w14:paraId="1995D11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Старый ты глухарь, Максимовна!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 страшно обрадовалась, когда услышала довольное хихиканье:</w:t>
      </w:r>
    </w:p>
    <w:p w14:paraId="23832DE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Так бы сразу и сказала. А то уж я думала, ты там заболела. Соскучилась я по тебе...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 она стала расспрашивать, как гостевалось у дочки, и что-то говорила о своих ногах, которые не желают ходить. А я что-то сочиняла в ответ, и ноги мои дрожали от этого вранья. А потом она сказала свое обычное: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Держись, Варя. А то, если помрешь, и я следом.</w:t>
      </w:r>
    </w:p>
    <w:p w14:paraId="7A83F85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Я буду жить вечно,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уверенным баском сказала я.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Значит, и ты, Максимовна, никогда не умрешь.</w:t>
      </w:r>
    </w:p>
    <w:p w14:paraId="33DBE9A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69F1B1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захлопнул тетрадь и поспешил в санаторий. Шел и думал о Насте. О ее ранней взрослости и еще не уплывшем детстве. Давно не было на душе так тревожно, горько и хорошо. Еще издали увидел голубую искру Настиной тенниски, мелькавшую то в одном конце площадки, то в другом. Надо же, как увлеклась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битый час гоняет, и хоть бы что. Правда, подойдя ближе, понял, что она на пределе: лоб влажно блестит, губы полураскрыты, щеки пылают. Но и в таком виде, взлохмаченная, с пятнами испарины на лопатках, она была хороша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вся полет и движенье.</w:t>
      </w:r>
    </w:p>
    <w:p w14:paraId="70DFD58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Настя!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отечески строго окликнул я.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Не пора ли отдохнуть?</w:t>
      </w:r>
    </w:p>
    <w:p w14:paraId="560FFD3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Она остановилась, бросила в мою сторону уничтожающе веселый взгляд и, приветственно махнув рукой, кинулась в последнюю атаку, но уже через минуту пластом лежала на скамье, от вмиг подкосившей ее усталости.</w:t>
      </w:r>
    </w:p>
    <w:p w14:paraId="3E71874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45FDBB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Вечером Лёха уступил мне свою очередь на балконе, поскольку затемпературил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по санаторию шастала какая-то зараза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то ли грипп, то ли ангина, и он, вероятно, подхватил ее.</w:t>
      </w:r>
    </w:p>
    <w:p w14:paraId="0C7D511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долго не мог уснуть, ворочался с боку на бок. Из головы не выходила Настя, ее дневниковые записи, происшествие близ Горелого леса. Во всем этом было много ирреального, и сама Настя уже казалась моим вымыслом.</w:t>
      </w:r>
    </w:p>
    <w:p w14:paraId="3E9D26D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давно подозревал, что мы живем в фантастическом мире, еще с детства, когда однажды угодил под дождь, льющий с чистого, без единой тучки неба. Быть может, туча скрывалась за домом, но впечатление от ослепительного дождя, падающего с синевы летнего неба, было столь огромно, что, одновременно восхищаясь этим необычным зрелищем, я испытал страх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состояние, в чем-то схожее с тем, какое охватило меня при виде Насти, рисующей в воздухе бабушку.</w:t>
      </w:r>
    </w:p>
    <w:p w14:paraId="2DE6E7A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Мое поколение, можно сказать, выросло в атмосфере чудес. Для моего сына телевизор, космические ракеты, атомные реакторы существуют чуть ли не с доисторических времен, поскольку все это уже было до его появления на свет. Я же хорошо помню первый телевизор на нашей улице и как по вечерам соседи собирались в доме его владельца смотреть «маленькое кино». Да что там телек или даже первый искусственный спутник! Такой обычный в сегодняшнем обиходе полиэтиленовый пакет был в конце пятидесятых годов настоящей сенсацией: прозрачный, легкий и воду не пропускает! Лавина научных открытий, технических новинок, промышленных диковинок продолжает захлестывать нас, но то, чему я на днях оказался свидетелем в окрестностях этого затерявшегося в горах санатория, не очень вписывалось в мою модель реальности, хотя и не слишком противоречило ей.</w:t>
      </w:r>
    </w:p>
    <w:p w14:paraId="0E51052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Опьяненный чистейшим горным воздухом, я разрешил своему воображению вопреки йоговским установкам сорваться с узды и понестись вскачь. Почему бы не допустить, размышлял я, что человеческий мозг, будучи источником электромагнитных волн, формирует зрительные образы, которые затем по принципу обратной связи излучаются в пространство в виде объемного, голографического изображения? А коль мозг так зримо объективирует фантазию, не становится ли она составной частью реальности? Если это так, значит, не очень уж и беспочвенны мечтания Насти о возвращении «тех, кого уже нет», ибо сила человеческой памяти способна оживить и камень.</w:t>
      </w:r>
    </w:p>
    <w:p w14:paraId="5540423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Позволив хаосу мыслей овладеть собой, я не успел войти в аутогипноз, заказать себе на завтра хорошее самочувствие и утомленно упал в сон.</w:t>
      </w:r>
    </w:p>
    <w:p w14:paraId="1D396B5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 xml:space="preserve">Проснулся на рассвете с болью в затылке. Молодым тенорком, будто кем-то заведенный, орал в поселке молодой карликовый петушок нянечки Кати. С трудом </w:t>
      </w:r>
      <w:r w:rsidRPr="005670D1">
        <w:rPr>
          <w:rFonts w:ascii="Verdana" w:hAnsi="Verdana"/>
          <w:color w:val="000000"/>
          <w:sz w:val="20"/>
          <w:lang w:val="ru-RU"/>
        </w:rPr>
        <w:lastRenderedPageBreak/>
        <w:t>открыл я глаза и уперся взглядом в небо, взлохмаченное облаками, сквозь которые мерцала Венера, то исчезая, то вновь ярко пульсируя в небесных прогалинах. Было свежо, но не холодно. Я лежал на раскладушке, в пелене вползшего на балкон облака, притворившегося туманом, и вскоре вновь провалился в сон. Но уже через несколько минут бежал босиком через палату, вниз по лестнице из корпуса, на свою излюбленную тропу, ведущую через лес к морю.</w:t>
      </w:r>
    </w:p>
    <w:p w14:paraId="3ED87C6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Ветер приволок белесые облака, и я двигался сквозь плывущие в косматых лохмотьях деревья, с трудом узнавая знакомые места. Темные стволы зыбко и невесомо парили в воздухе, как бы волоча за собой по земле облачные шлейфы. Я бежал трусцой, с липкой влагой на обнаженном теле. Земля была мокрой, холодной. Пора было уже кончать с летним режимом, облачаться в спортивный костюм и кеды.</w:t>
      </w:r>
    </w:p>
    <w:p w14:paraId="1229E01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Полчаса занимает спуск вниз, к морю, где на пустынном пляже я буду выкручиваться в сложных позах, потом бултыхнусь в холодную воду и галопом вновь через лес. Между тем для здоровья достаточно пробежки и обычной спортивной разминки. Вот если бы в результате моих усилий я сейчас оторвался от земли и взмыл в воздух...</w:t>
      </w:r>
    </w:p>
    <w:p w14:paraId="6B87070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Резкая боль прошила левую ступню, я охнул и, едва не упав, остановился. Темная бутылочная стекляшка глубоко вонзилась в бугорок под большим пальцем. Не парадокс ли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я, который умею лежать без единой царапины на битом стекле, поранился крохотным кусочком. На одной ноге подскакал к ближайшему дереву, прислонился к стволу и вытащил осколок. Пошла кровь. Зажав ранку ладонью, я опустился на землю и услышал слабое журчанье. Что это? Прислушался. Откуда здесь вода? Куда я попал? Неужели свернул в сторону?</w:t>
      </w:r>
    </w:p>
    <w:p w14:paraId="3624AF1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Розовато подкрашенные рассветным солнцем облака совсем прекратили движение, превратившись в клочья тумана, зацепившегося за ветки деревьев и кустарников. Откуда-то слева пахнуло гарью, и я понял, что заблудился, свернул с тропы, ведущей к морю. Неужели рядом Горелый лес? Но как это могло случиться? Ведь я вроде бы спускался вниз, а тогда мы карабкались на высотку, и Горелый лес, по моим представлениям, находился совсем в противоположной стороне от «йоговской» тропы.</w:t>
      </w:r>
    </w:p>
    <w:p w14:paraId="385DFDC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Подождав, пока кровь перестанет сочиться, я поднялся и заковылял на звук воды, ибо не имел другого ориентира. Между тем солнце поднималось все выше. Заплутавшие в лесу облака превратились из розовых в золотистые, я двигался в светящейся дымке, сожалея, что рядом нет моих спутниц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вот бы повосхищались этим зрелищем.</w:t>
      </w:r>
    </w:p>
    <w:p w14:paraId="08DD1E1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Идти было больно, нога опять закровоточила, но я уже не останавливался, решив быстрей добраться до воды. Роднички выскочили неожиданно из-за огромных, поросших мхом и обвитых папоротником валунов. Я подошел к воде и ступил в нее раненой ногой, с усмешкой подумав: «Лета или Мнемозина?» Холодная горная вода быстро остановила кровь. Я содрал со ствола полу-высохшего дуба кусок коры и подвязал к подошве шнурком от кед, завалявшимся в кармане шорт.</w:t>
      </w:r>
    </w:p>
    <w:p w14:paraId="25D7788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Воздух еще не прогрелся, и меня познабливало. Пришлось растереть грудь ладонями, сделать несколько резких взмахов руками. Уже было собрался потихоньку топать назад, в санаторий,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по моим предположениям, он находился где-то справа,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когда вдруг закружилась голова, и слабость во всем теле заставила присесть на валун. Вероятно, сказался перепад атмосферного давления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в горах это особенно чувствительно. С востока, поглотив солнце, на лес надвигалась тяжелая туча, облачная дымка вокруг меня из золотой стала густо молочной. Тишина. И ни малейшего желания не только идти куда-то, но и пошевельнуться. Так бы вот и сидеть вечно, уставясь в чистые струйки родников, бьющих из подземного мрака.</w:t>
      </w:r>
    </w:p>
    <w:p w14:paraId="56377A4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 xml:space="preserve">С шумом разрезая крыльями воздух, из глубины леса вынырнула странно яркая птица и уселась в трех шагах от меня, на ветку коряжистого дуба. Я присмотрелся и оторопел: передо мной сидел филин с опереньем попугая. Будто лесной пожар опалил его крылья, они горели черным багрянцем, грудь отливала зеленью. Сказочную расцветку нарядно дополнял ярко-желтый клюв. Глаза филина почему-то были закрыты. Он переступил когтистыми лапами с одной ветки на другую, трижды ухнул и замер, застыл чучелом. Из-за ствола дуба проступила на миг и тут же исчезла в тумане чья-то фигура. Я оцепенело смотрел в ту сторону, желая и </w:t>
      </w:r>
      <w:r w:rsidRPr="005670D1">
        <w:rPr>
          <w:rFonts w:ascii="Verdana" w:hAnsi="Verdana"/>
          <w:color w:val="000000"/>
          <w:sz w:val="20"/>
          <w:lang w:val="ru-RU"/>
        </w:rPr>
        <w:lastRenderedPageBreak/>
        <w:t>одновременно боясь возможности повторения увиденного. И оно вновь появилось. Как под гипнозом, не сводил я глаз с вышедшего из тумана. Он стоял совсем недалеко от меня, но я не сразу узнал в нем девушку, а узнав, безвольно уронил руки. Это была Саша Осокина, какой я знал ее двадцать лет назад. В красном свитерке и темно-вишневом шлеме, такая вся прочная и земная, будто мы расстались час назад. Щеки ее пылали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то ли от смущения, то ли отражая цвет свитера и шлема. Не переступая кем-то обозначенной границы у дуба со спящим на нем филином, она села, прислонилась к дубу спиной и по-мальчишечьи вытянула стройные ноги в узких брючках. По лицу ее бродила улыбка, глаза слегка рассеянно, как от долгого бега, скользили по мне.</w:t>
      </w:r>
    </w:p>
    <w:p w14:paraId="295BE31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Салютон, миа эстимата самидеано!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Саша весело подняла руку над головой.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Чего молчишь? Бросил эсперанто? Разуверился в едином человечестве? Эх ты, неверный.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Она подняла голову и обернулась к филину.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Спит, старый хрыч. И еще долго будет дрыхнуть. Сторожит наше царство.</w:t>
      </w:r>
    </w:p>
    <w:p w14:paraId="4522F01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медленно встал, устремляясь к ней, но она резко выбросила вперед руки, предупреждая: «Нельзя!»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 я вновь опустился на валун, едва чувствуя землю под ватными ногами.</w:t>
      </w:r>
    </w:p>
    <w:p w14:paraId="6862B32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За минувшие годы Саша лишь раз приснилась мне. Жена часто допытывалась, при каких обстоятельствах она погибла, и каждый раз я повторял историю, в которой не все договаривал, так что со временем и сам поверил в свою версию. Я рассказывал Ирине о нашей поездке на Ай-Петринскую яйлу в надежде увидеть мустангов, о том, как внезапно стал накрапывать дождь, по шоссе будто разбрызгали мыльную пену, таким оно стало скользким от прибитой дождем пыли. Я не вписался в линию дороги, и мотоцикл, развернувшись, врезался коляской в ограничительный бордюр, отчего я вылетел из седла, чудом остался живым, а Сашу гибельно швырнуло на бетонный столб.</w:t>
      </w:r>
    </w:p>
    <w:p w14:paraId="2D7F832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На самом деле никакого дождя не было, стоял теплый майский день, все вокруг цвело и зеленело. Окрестности Бахчисарая пылали в маках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никогда после я не видел их в таком изобилии.</w:t>
      </w:r>
    </w:p>
    <w:p w14:paraId="0FD6906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Мы заглянули в ханский дворец, и Саша была разочарована тем, что знаменитый фонтан оказался таким неэффектным: в ее воображении он мощными струями радужно бил в небеса, а тут какие-то невзрачные капли... «Не все фонтан, что бьет в небо»,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неуклюже сострил я, и Саша кольнула меня ироническим взглядом.</w:t>
      </w:r>
    </w:p>
    <w:p w14:paraId="356DE20F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Она была на голову выше, я остро переживал это неравенство и порой грубил. Крепко сбитая, крупнокостная, она, однако, смотрелась изящно и была похожа на героинь ефремовских романов о будущем землян. И когда однажды, опоздав на занятия, Саша распахнула дверь сорок шестой аудитории и звенящим голосом прокричала: «Человек в космосе! Наш!»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я не удивился. Именно Саша и должна была принести эту весть. Что тогда поднялось! Все повскакивали с мест, Сашу подхватили под руки и стали качать, будто не Гагарин, а она открыла первую страницу космической эры.</w:t>
      </w:r>
    </w:p>
    <w:p w14:paraId="538626D9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Затея хоть мельком увидеть мустангов была несерьезной. Я понимал это, но от поездки не отказался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уж очень хотелось провести с Сашей день. На курсе многие увивались за ней, но она как-то ровно относилась ко всем, и я немного нервничал, сомневаясь, по-настоящему ли ей нравлюсь. Встречались мы уже третий месяц, и в тот день я намеревался окончательно прояснить наши отношения, желая и одновременно боясь определенности. Уж если бы Саша сказала «да», это было бы на всю жизнь, я же тогда о женитьбе еще не помышлял.</w:t>
      </w:r>
    </w:p>
    <w:p w14:paraId="5C8D450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С детства я был сладкоежкой и, увидев бахчисарайских мальчишек, жующих казинаки, забежал в продуктовый. Потом мы мчались по шоссе в пестроте летящих огней мака по обеим сторонам дороги. Полуоборотом головы я то и дело требовал у сидящей сзади Саши восточную сладость, от которой до сих пор горечь во рту. По кусочкам заталкивала она в мой рот плитку из прессованных в сахаре семечек подсолнуха, пока это ей не надоело. Я получил легкий пинок в спину и недоуменно затормозил. «Садись сзади и лопай, а я порулю»,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сердито сказала она. Я немного учил ее водить, это получалось у нее совсем неплохо, но уже начинался курортный сезон, дорога была загружена, и я не сразу решился исполнить ее прихоть. Сейчас мне кажется, что она прямо-таки насильно согнала меня с сиденья и умостилась за рулем.</w:t>
      </w:r>
    </w:p>
    <w:p w14:paraId="329DCA2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lastRenderedPageBreak/>
        <w:t>Мы мчались по шоссе, и на нас оглядывались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таким эффектным водителем была Саша. Я летел и думал о своем везении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отхватил лучшую девушку курса!</w:t>
      </w:r>
    </w:p>
    <w:p w14:paraId="6A600A62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А потом все было так, как я рассказывал Ирине: мотоцикл не вписался в резкий поворот и налетел на бетонное ограждение, за которым была пропасть...</w:t>
      </w:r>
    </w:p>
    <w:p w14:paraId="017B4CD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И вот Саша, живая, невредимая, сидит напротив и разговаривает со мною.</w:t>
      </w:r>
    </w:p>
    <w:p w14:paraId="7240660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Как там мои родители?</w:t>
      </w:r>
    </w:p>
    <w:p w14:paraId="2B9790D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Что я мог ответить? Что ни разу не навестил их, да и к ней-то пришел лишь пару раз? Смотрел я на нее и не понимал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то ли сплю, то ли грежу наяву. И зачем она явилась?</w:t>
      </w:r>
    </w:p>
    <w:p w14:paraId="709C22D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Ты сам вызвал меня, растормошил своей памятью и воображением. Слава Птичкин сказал бы: все объясняется магнитным полем. Помнишь, о чем бы ни шла речь, он все относил к влиянию магнитного поля. В его представлении это была какая-то волшебная палочка, открывающая любую таинственную дверь. Кстати, как он поживает?</w:t>
      </w:r>
    </w:p>
    <w:p w14:paraId="30F1FF7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«Года два назад встретились возле театра. Он шел с женой и дочерью лет четырнадцати. Девушку зовут Сашей, в память о тебе»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хотел было сказать я, но язык прилип к гортани.</w:t>
      </w:r>
    </w:p>
    <w:p w14:paraId="4EE2D5F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Это он сам признался или твои догадки?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прочла мои мысли Саша.</w:t>
      </w:r>
    </w:p>
    <w:p w14:paraId="6F366A9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«Сам».</w:t>
      </w:r>
    </w:p>
    <w:p w14:paraId="15A4469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 ведь ты вычеркнул меня из своей жизни,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донеслось из тумана. Саша сняла шлем, пригладила челку, и от этого живого жеста мне стало еще более не по себе.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Ты живешь так, будто меня никогда и не было. Я и все, кого уже нет,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на самой дальней периферии твоего сознания.</w:t>
      </w:r>
    </w:p>
    <w:p w14:paraId="5A344AE5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«А как должно?»</w:t>
      </w:r>
    </w:p>
    <w:p w14:paraId="232A16B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Должно считать нас временно ушедшими. И не говорить всегда лишь в прошедшем времени: «Я знал такую-то...» Надо: «Я знаю ее, его...»</w:t>
      </w:r>
    </w:p>
    <w:p w14:paraId="20B58CE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«Не совсем понятно».</w:t>
      </w:r>
    </w:p>
    <w:p w14:paraId="6FEB0C0C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Но ведь это просто. Считай, что мы попали в беду, из которой рано или поздно нас должны вызволить.</w:t>
      </w:r>
    </w:p>
    <w:p w14:paraId="273A26E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«Кто?!»</w:t>
      </w:r>
    </w:p>
    <w:p w14:paraId="7CF3B0E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Люди. В полную меру осознавшие, что такое смерть.</w:t>
      </w:r>
    </w:p>
    <w:p w14:paraId="2BD67C3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«И что же это, по-твоему?»</w:t>
      </w:r>
    </w:p>
    <w:p w14:paraId="5E680BD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Самое великое унижение личности. И еще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забвение. Пока хоть кто-нибудь помнит, есть надежда вернуться. Это не метафора.</w:t>
      </w:r>
    </w:p>
    <w:p w14:paraId="589B2A5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«Тогда мистика. И то, что я вижу тебя, разговариваю с тобой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тоже мистика. Так это называется в нашем реальном мире».</w:t>
      </w:r>
    </w:p>
    <w:p w14:paraId="53B459B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Саша улыбнулась, отчего на ее левой щеке проступила ямочка.</w:t>
      </w:r>
    </w:p>
    <w:p w14:paraId="48E3BDD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Мистикой часто называют то, чему не могут пока найти объяснение.</w:t>
      </w:r>
    </w:p>
    <w:p w14:paraId="63F5D51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«Уж не хочешь ли ты уверить меня в том, что продолжаешь существовать в каком-то потустороннем мире?»</w:t>
      </w:r>
    </w:p>
    <w:p w14:paraId="68FBB45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Если в твоем представлении память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это потусторонний мир, пусть будет так.</w:t>
      </w:r>
    </w:p>
    <w:p w14:paraId="1B42F654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«Память... Организация и сохранение прошлого опыта. Память сенсорная, эмоциональная, образная, словесно-логическая. Долгосрочная и кратковременная. Наследственная. Память привычки, память духа».</w:t>
      </w:r>
    </w:p>
    <w:p w14:paraId="72F0C43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Да. Память духа.</w:t>
      </w:r>
    </w:p>
    <w:p w14:paraId="19A53C3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«Выходит, память духа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это какое-то иное пространство, откуда ты чудесно материализовалась, чтобы побеседовать со мною?»</w:t>
      </w:r>
    </w:p>
    <w:p w14:paraId="7302EA28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Неважно, как это называется. То, что ты сумел разглядеть меня в тумане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свидетельство деятельной силы твоей памяти.</w:t>
      </w:r>
    </w:p>
    <w:p w14:paraId="51DDEFE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«Скажешь, в этом роднике и впрямь вода Мнемозины?»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мысленно выдавил я с усмешкой.</w:t>
      </w:r>
    </w:p>
    <w:p w14:paraId="4A483B3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Родник. Горы. Горелый лес. Особое место.</w:t>
      </w:r>
    </w:p>
    <w:p w14:paraId="50149AD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На моих глазах Саша медленно растворилась в тумане-облаке, подхваченном и унесенном в глубь леса порывом вновь прилетевшего откуда-то ветра.</w:t>
      </w:r>
    </w:p>
    <w:p w14:paraId="4184756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Голову будто обручем стянуло. Ломило виски, во рту пересохло. Опираясь о сук, я встал, сделал шаг и вскрикнул от боли в ступне.</w:t>
      </w:r>
    </w:p>
    <w:p w14:paraId="1199E29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79593D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lastRenderedPageBreak/>
        <w:t>Три дня провалялся я в постели с температурой под сорок. В палату то и дело заглядывали Настя с Валентиной, приносили мед, лимоны, укладывали грелку в ногах.</w:t>
      </w:r>
    </w:p>
    <w:p w14:paraId="20557DA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горячечно размышлял о встрече в лесу. Было ли это на самом деле или пригрезилось? Если это бред, то и бабушка, материализованная Настиным взглядом, тоже плод моей горячки. Но ведь я заболел позже, а до этого читал Настин дневник...</w:t>
      </w:r>
    </w:p>
    <w:p w14:paraId="0AC2C57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Мы ходили за Горелый лес вдвоем?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исподтишка поинтересовался я у девочки.</w:t>
      </w:r>
    </w:p>
    <w:p w14:paraId="6D1D3BF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Она как-то странно взглянула на меня и ответила:</w:t>
      </w:r>
    </w:p>
    <w:p w14:paraId="1593651B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Мы были втроем.</w:t>
      </w:r>
    </w:p>
    <w:p w14:paraId="529A6A97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А Валентина ездила домой?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пошел я на хитрость.</w:t>
      </w:r>
    </w:p>
    <w:p w14:paraId="08F7FC06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Ездила,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кивнула Настя и добавила: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А потом и я поехала,</w:t>
      </w:r>
    </w:p>
    <w:p w14:paraId="2C8C2B8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Ничего не понимаю. Выходит, и ты, и твоя бабушка, которую ты так чудесно оживила, приснились мне?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пробормотал я.</w:t>
      </w:r>
    </w:p>
    <w:p w14:paraId="186DA59E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Почему же? Я и впрямь показывала свою акварель.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Настя быстро отвернулась, но я успел уловить легкую улыбку на ее губах.</w:t>
      </w:r>
    </w:p>
    <w:p w14:paraId="4177694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Речь о той, из воздуха...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настойчиво напомнил я.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Ну а дневник имморталистки тоже причудился?</w:t>
      </w:r>
    </w:p>
    <w:p w14:paraId="1D0DA7B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Нет, я упоминала о нем, когда вы косвенно обозвали меня считающей лошадью.</w:t>
      </w:r>
    </w:p>
    <w:p w14:paraId="2FE743A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Я облегченно вздохнул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— хорошо, что не знает о моем любопытстве... И сказал напрямик:</w:t>
      </w:r>
    </w:p>
    <w:p w14:paraId="561A943D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—</w:t>
      </w:r>
      <w:r w:rsidRPr="005670D1">
        <w:rPr>
          <w:rFonts w:ascii="Verdana" w:hAnsi="Verdana"/>
          <w:color w:val="000000"/>
          <w:sz w:val="20"/>
        </w:rPr>
        <w:t> </w:t>
      </w:r>
      <w:r w:rsidRPr="005670D1">
        <w:rPr>
          <w:rFonts w:ascii="Verdana" w:hAnsi="Verdana"/>
          <w:color w:val="000000"/>
          <w:sz w:val="20"/>
          <w:lang w:val="ru-RU"/>
        </w:rPr>
        <w:t>Но ведь это же было на самом деле: трое всадников, ты сидишь на валуне, из воздуха появляется бабушка...</w:t>
      </w:r>
    </w:p>
    <w:p w14:paraId="54B5C1B3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Она загадочно промолчала, поправила сбитое у меня в ногах одеяло и вышла, а передо мной в подробностях выплыло туманное утро, из которого так невероятно появилась Саша Осокина, чтобы напомнить о себе и о всех, кого я потерял.</w:t>
      </w:r>
    </w:p>
    <w:p w14:paraId="5BD4CC3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Через неделю срок путевки кончился, и я уехал домой.</w:t>
      </w:r>
    </w:p>
    <w:p w14:paraId="0DAA3751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618C4CA" w14:textId="77777777" w:rsidR="007D23B6" w:rsidRPr="005670D1" w:rsidRDefault="007D23B6" w:rsidP="005670D1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* * *</w:t>
      </w:r>
    </w:p>
    <w:p w14:paraId="0F42533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E7F836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670D1">
        <w:rPr>
          <w:rFonts w:ascii="Verdana" w:hAnsi="Verdana"/>
          <w:color w:val="000000"/>
          <w:sz w:val="20"/>
          <w:lang w:val="ru-RU"/>
        </w:rPr>
        <w:t>Ветер набирал силу. В доме было тихо, лишь из детской доносилось бормотанье сына, пересидевшего у телевизора. Надо бы запретить ему вечерние бдения.</w:t>
      </w:r>
    </w:p>
    <w:p w14:paraId="7CDFF9A0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670D1">
        <w:rPr>
          <w:rFonts w:ascii="Verdana" w:hAnsi="Verdana"/>
          <w:color w:val="000000"/>
          <w:sz w:val="20"/>
          <w:lang w:val="ru-RU"/>
        </w:rPr>
        <w:t xml:space="preserve">Я перелистал страницу маминого альбома и вложил туда свой поминальный список. </w:t>
      </w:r>
      <w:r w:rsidRPr="005670D1">
        <w:rPr>
          <w:rFonts w:ascii="Verdana" w:hAnsi="Verdana"/>
          <w:color w:val="000000"/>
          <w:sz w:val="20"/>
        </w:rPr>
        <w:t>Пусть лежит — все равно до лета еще далеко.</w:t>
      </w:r>
    </w:p>
    <w:p w14:paraId="377863CA" w14:textId="77777777" w:rsidR="007D23B6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375529E5" w14:textId="20990F2E" w:rsidR="007C21D1" w:rsidRPr="005670D1" w:rsidRDefault="007D23B6" w:rsidP="005670D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5670D1">
        <w:rPr>
          <w:rFonts w:ascii="Verdana" w:hAnsi="Verdana"/>
          <w:i/>
          <w:iCs/>
          <w:color w:val="000000"/>
          <w:sz w:val="20"/>
        </w:rPr>
        <w:t>1985 г.</w:t>
      </w:r>
    </w:p>
    <w:sectPr w:rsidR="007C21D1" w:rsidRPr="005670D1" w:rsidSect="005670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80A67" w14:textId="77777777" w:rsidR="00D516EA" w:rsidRDefault="00D516EA" w:rsidP="005670D1">
      <w:pPr>
        <w:spacing w:after="0" w:line="240" w:lineRule="auto"/>
      </w:pPr>
      <w:r>
        <w:separator/>
      </w:r>
    </w:p>
  </w:endnote>
  <w:endnote w:type="continuationSeparator" w:id="0">
    <w:p w14:paraId="7E4A30C0" w14:textId="77777777" w:rsidR="00D516EA" w:rsidRDefault="00D516EA" w:rsidP="0056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C2544" w14:textId="77777777" w:rsidR="005670D1" w:rsidRDefault="005670D1" w:rsidP="00D128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75A856" w14:textId="77777777" w:rsidR="005670D1" w:rsidRDefault="005670D1" w:rsidP="005670D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0BFB" w14:textId="23C35081" w:rsidR="005670D1" w:rsidRPr="005670D1" w:rsidRDefault="005670D1" w:rsidP="005670D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670D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670D1">
      <w:rPr>
        <w:rStyle w:val="PageNumber"/>
        <w:rFonts w:ascii="Arial" w:hAnsi="Arial" w:cs="Arial"/>
        <w:color w:val="999999"/>
        <w:sz w:val="20"/>
      </w:rPr>
      <w:t>http</w:t>
    </w:r>
    <w:r w:rsidRPr="005670D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670D1">
      <w:rPr>
        <w:rStyle w:val="PageNumber"/>
        <w:rFonts w:ascii="Arial" w:hAnsi="Arial" w:cs="Arial"/>
        <w:color w:val="999999"/>
        <w:sz w:val="20"/>
      </w:rPr>
      <w:t>artefact</w:t>
    </w:r>
    <w:r w:rsidRPr="005670D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670D1">
      <w:rPr>
        <w:rStyle w:val="PageNumber"/>
        <w:rFonts w:ascii="Arial" w:hAnsi="Arial" w:cs="Arial"/>
        <w:color w:val="999999"/>
        <w:sz w:val="20"/>
      </w:rPr>
      <w:t>lib</w:t>
    </w:r>
    <w:r w:rsidRPr="005670D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670D1">
      <w:rPr>
        <w:rStyle w:val="PageNumber"/>
        <w:rFonts w:ascii="Arial" w:hAnsi="Arial" w:cs="Arial"/>
        <w:color w:val="999999"/>
        <w:sz w:val="20"/>
      </w:rPr>
      <w:t>ru</w:t>
    </w:r>
    <w:r w:rsidRPr="005670D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66228" w14:textId="77777777" w:rsidR="005670D1" w:rsidRDefault="005670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E7B0B" w14:textId="77777777" w:rsidR="00D516EA" w:rsidRDefault="00D516EA" w:rsidP="005670D1">
      <w:pPr>
        <w:spacing w:after="0" w:line="240" w:lineRule="auto"/>
      </w:pPr>
      <w:r>
        <w:separator/>
      </w:r>
    </w:p>
  </w:footnote>
  <w:footnote w:type="continuationSeparator" w:id="0">
    <w:p w14:paraId="50B48ADF" w14:textId="77777777" w:rsidR="00D516EA" w:rsidRDefault="00D516EA" w:rsidP="00567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435A0" w14:textId="77777777" w:rsidR="005670D1" w:rsidRDefault="005670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8BA3" w14:textId="69468EA0" w:rsidR="005670D1" w:rsidRPr="005670D1" w:rsidRDefault="005670D1" w:rsidP="005670D1">
    <w:pPr>
      <w:pStyle w:val="Header"/>
      <w:rPr>
        <w:rFonts w:ascii="Arial" w:hAnsi="Arial" w:cs="Arial"/>
        <w:color w:val="999999"/>
        <w:sz w:val="20"/>
        <w:lang w:val="ru-RU"/>
      </w:rPr>
    </w:pPr>
    <w:r w:rsidRPr="005670D1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670D1">
      <w:rPr>
        <w:rFonts w:ascii="Arial" w:hAnsi="Arial" w:cs="Arial"/>
        <w:color w:val="999999"/>
        <w:sz w:val="20"/>
      </w:rPr>
      <w:t>http</w:t>
    </w:r>
    <w:r w:rsidRPr="005670D1">
      <w:rPr>
        <w:rFonts w:ascii="Arial" w:hAnsi="Arial" w:cs="Arial"/>
        <w:color w:val="999999"/>
        <w:sz w:val="20"/>
        <w:lang w:val="ru-RU"/>
      </w:rPr>
      <w:t>://</w:t>
    </w:r>
    <w:r w:rsidRPr="005670D1">
      <w:rPr>
        <w:rFonts w:ascii="Arial" w:hAnsi="Arial" w:cs="Arial"/>
        <w:color w:val="999999"/>
        <w:sz w:val="20"/>
      </w:rPr>
      <w:t>artefact</w:t>
    </w:r>
    <w:r w:rsidRPr="005670D1">
      <w:rPr>
        <w:rFonts w:ascii="Arial" w:hAnsi="Arial" w:cs="Arial"/>
        <w:color w:val="999999"/>
        <w:sz w:val="20"/>
        <w:lang w:val="ru-RU"/>
      </w:rPr>
      <w:t>.</w:t>
    </w:r>
    <w:r w:rsidRPr="005670D1">
      <w:rPr>
        <w:rFonts w:ascii="Arial" w:hAnsi="Arial" w:cs="Arial"/>
        <w:color w:val="999999"/>
        <w:sz w:val="20"/>
      </w:rPr>
      <w:t>lib</w:t>
    </w:r>
    <w:r w:rsidRPr="005670D1">
      <w:rPr>
        <w:rFonts w:ascii="Arial" w:hAnsi="Arial" w:cs="Arial"/>
        <w:color w:val="999999"/>
        <w:sz w:val="20"/>
        <w:lang w:val="ru-RU"/>
      </w:rPr>
      <w:t>.</w:t>
    </w:r>
    <w:r w:rsidRPr="005670D1">
      <w:rPr>
        <w:rFonts w:ascii="Arial" w:hAnsi="Arial" w:cs="Arial"/>
        <w:color w:val="999999"/>
        <w:sz w:val="20"/>
      </w:rPr>
      <w:t>ru</w:t>
    </w:r>
    <w:r w:rsidRPr="005670D1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F94A" w14:textId="77777777" w:rsidR="005670D1" w:rsidRDefault="005670D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670D1"/>
    <w:rsid w:val="007720B7"/>
    <w:rsid w:val="007C21D1"/>
    <w:rsid w:val="007D23B6"/>
    <w:rsid w:val="00AA1D8D"/>
    <w:rsid w:val="00B47730"/>
    <w:rsid w:val="00CB0664"/>
    <w:rsid w:val="00D516E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4C0288D"/>
  <w14:defaultImageDpi w14:val="300"/>
  <w15:docId w15:val="{2065D4EF-66BE-4668-8F19-32882264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567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8478</Words>
  <Characters>46548</Characters>
  <Application>Microsoft Office Word</Application>
  <DocSecurity>0</DocSecurity>
  <Lines>862</Lines>
  <Paragraphs>295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54731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Дневник имморталистки</dc:title>
  <dc:subject/>
  <dc:creator>Светлана Ягупова</dc:creator>
  <cp:keywords/>
  <dc:description/>
  <cp:lastModifiedBy>Andrey Piskunov</cp:lastModifiedBy>
  <cp:revision>6</cp:revision>
  <dcterms:created xsi:type="dcterms:W3CDTF">2013-12-23T23:15:00Z</dcterms:created>
  <dcterms:modified xsi:type="dcterms:W3CDTF">2025-05-23T20:15:00Z</dcterms:modified>
  <cp:category/>
</cp:coreProperties>
</file>