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9E855" w14:textId="77777777" w:rsidR="00DD2C92" w:rsidRPr="00FA1085" w:rsidRDefault="00DD2C92" w:rsidP="00FA1085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FA1085">
        <w:rPr>
          <w:rFonts w:ascii="Verdana" w:hAnsi="Verdana"/>
          <w:color w:val="000000"/>
          <w:sz w:val="32"/>
          <w:lang w:val="ru-RU"/>
        </w:rPr>
        <w:t>Предисловие</w:t>
      </w:r>
    </w:p>
    <w:p w14:paraId="4862E310" w14:textId="11A07590" w:rsidR="00DD2C92" w:rsidRPr="00FA1085" w:rsidRDefault="00DD2C92" w:rsidP="00FA108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A1085">
        <w:rPr>
          <w:rFonts w:ascii="Verdana" w:hAnsi="Verdana"/>
          <w:color w:val="000000"/>
          <w:sz w:val="24"/>
          <w:lang w:val="ru-RU"/>
        </w:rPr>
        <w:t>Фриц Лейбер</w:t>
      </w:r>
    </w:p>
    <w:p w14:paraId="28F8375A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4ADC305" w14:textId="53CADFCA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Каждый фантаст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чародей с уникальной, подвластной только ему одному магией. У каждого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свой фирменный рецепт волшебства, в котором ему нет равных.</w:t>
      </w:r>
    </w:p>
    <w:p w14:paraId="691F4100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Мои романы, в частности «Призрак бродит по Техасу» и «Серебряные яйцеглавы», являют собой смесь сатиры с «веселым адом», как выразился Кигсли Эмис, а «Ведьма», «Странник», «Необъятное время» и «Мрак, сомкнись!»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классический пример остросюжетной мистической литературы. В моих произведениях любовь есть нечто яркое, пугающее, обособленное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эдакий бриллиант в кромешной мгле. Специально пишу подробно, чтобы сразу обозначить опорную точку своих познаний.</w:t>
      </w:r>
    </w:p>
    <w:p w14:paraId="6F0D80F4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Я авторитетно заявляю, что Роберт Янг неоднократно доказал и показал себя мастером романтической прозы, гением любовных зелий. Его чародейское варево куда искусней и, как ни странно, действенней сногсшибающего, безрассудного алкоголя, расслабляющей «травки» и убойного ЛСД.</w:t>
      </w:r>
    </w:p>
    <w:p w14:paraId="7418F651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В повести Роберта Хайнлайна «Корпорация «Магия» бойкая старушка-ведьма делится с героями:</w:t>
      </w:r>
    </w:p>
    <w:p w14:paraId="7CAE6DFE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ABEB11E" w14:textId="77777777" w:rsidR="00DD2C92" w:rsidRPr="00FA1085" w:rsidRDefault="00DD2C92" w:rsidP="00FA10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— Ну что вы, что вы!</w:t>
      </w:r>
      <w:r w:rsidRPr="00FA1085">
        <w:rPr>
          <w:rFonts w:ascii="Verdana" w:hAnsi="Verdana"/>
          <w:color w:val="000000"/>
          <w:sz w:val="20"/>
          <w:lang w:val="en-US"/>
        </w:rPr>
        <w:t> </w:t>
      </w:r>
      <w:r w:rsidRPr="00FA1085">
        <w:rPr>
          <w:rFonts w:ascii="Verdana" w:hAnsi="Verdana"/>
          <w:color w:val="000000"/>
          <w:sz w:val="20"/>
        </w:rPr>
        <w:t>— успокоила она меня.</w:t>
      </w:r>
      <w:r w:rsidRPr="00FA1085">
        <w:rPr>
          <w:rFonts w:ascii="Verdana" w:hAnsi="Verdana"/>
          <w:color w:val="000000"/>
          <w:sz w:val="20"/>
          <w:lang w:val="en-US"/>
        </w:rPr>
        <w:t> </w:t>
      </w:r>
      <w:r w:rsidRPr="00FA1085">
        <w:rPr>
          <w:rFonts w:ascii="Verdana" w:hAnsi="Verdana"/>
          <w:color w:val="000000"/>
          <w:sz w:val="20"/>
        </w:rPr>
        <w:t>— Я люблю с утра попить чайку, так подкрепляет! Но мне надо было снять с огня приворотное зелье, вот я и задержалась.</w:t>
      </w:r>
      <w:r w:rsidRPr="00FA1085">
        <w:rPr>
          <w:rFonts w:ascii="Verdana" w:hAnsi="Verdana"/>
          <w:color w:val="000000"/>
          <w:sz w:val="20"/>
          <w:lang w:val="en-US"/>
        </w:rPr>
        <w:t> </w:t>
      </w:r>
      <w:r w:rsidRPr="00FA1085">
        <w:rPr>
          <w:rFonts w:ascii="Verdana" w:hAnsi="Verdana"/>
          <w:color w:val="000000"/>
          <w:sz w:val="20"/>
        </w:rPr>
        <w:t>— Извините...</w:t>
      </w:r>
    </w:p>
    <w:p w14:paraId="109DB1E1" w14:textId="77777777" w:rsidR="00DD2C92" w:rsidRPr="00FA1085" w:rsidRDefault="00DD2C92" w:rsidP="00FA10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— Ему не повредит немножко отстояться.</w:t>
      </w:r>
    </w:p>
    <w:p w14:paraId="0CBDC062" w14:textId="77777777" w:rsidR="00DD2C92" w:rsidRPr="00FA1085" w:rsidRDefault="00DD2C92" w:rsidP="00FA10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— Формула Зекербони?</w:t>
      </w:r>
      <w:r w:rsidRPr="00FA1085">
        <w:rPr>
          <w:rFonts w:ascii="Verdana" w:hAnsi="Verdana"/>
          <w:color w:val="000000"/>
          <w:sz w:val="20"/>
          <w:lang w:val="en-US"/>
        </w:rPr>
        <w:t> </w:t>
      </w:r>
      <w:r w:rsidRPr="00FA1085">
        <w:rPr>
          <w:rFonts w:ascii="Verdana" w:hAnsi="Verdana"/>
          <w:color w:val="000000"/>
          <w:sz w:val="20"/>
        </w:rPr>
        <w:t>— поинтересовался Джедсон.</w:t>
      </w:r>
    </w:p>
    <w:p w14:paraId="668A398E" w14:textId="77777777" w:rsidR="00DD2C92" w:rsidRPr="00FA1085" w:rsidRDefault="00DD2C92" w:rsidP="00FA10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— Да ни в коем случае!</w:t>
      </w:r>
      <w:r w:rsidRPr="00FA1085">
        <w:rPr>
          <w:rFonts w:ascii="Verdana" w:hAnsi="Verdana"/>
          <w:color w:val="000000"/>
          <w:sz w:val="20"/>
          <w:lang w:val="en-US"/>
        </w:rPr>
        <w:t> </w:t>
      </w:r>
      <w:r w:rsidRPr="00FA1085">
        <w:rPr>
          <w:rFonts w:ascii="Verdana" w:hAnsi="Verdana"/>
          <w:color w:val="000000"/>
          <w:sz w:val="20"/>
        </w:rPr>
        <w:t>— Такое предположение ее даже расстроило.</w:t>
      </w:r>
      <w:r w:rsidRPr="00FA1085">
        <w:rPr>
          <w:rFonts w:ascii="Verdana" w:hAnsi="Verdana"/>
          <w:color w:val="000000"/>
          <w:sz w:val="20"/>
          <w:lang w:val="en-US"/>
        </w:rPr>
        <w:t> </w:t>
      </w:r>
      <w:r w:rsidRPr="00FA1085">
        <w:rPr>
          <w:rFonts w:ascii="Verdana" w:hAnsi="Verdana"/>
          <w:color w:val="000000"/>
          <w:sz w:val="20"/>
        </w:rPr>
        <w:t>— Убивать кроткие милые существа? Зайчиков, ласточек, горлиц? Подумать и то страшно! Не понимаю, о чем думал Пьер Мора, когда составлял этот рецепт. Так бы и надавала ему оплеух! Нет, я пользуюсь совсем другим — колокольчик съедобный, померанец и амбра. А действует не хуже</w:t>
      </w:r>
      <w:r w:rsidRPr="00FA1085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FA1085">
        <w:rPr>
          <w:rFonts w:ascii="Verdana" w:hAnsi="Verdana"/>
          <w:color w:val="000000"/>
          <w:sz w:val="20"/>
        </w:rPr>
        <w:t>.</w:t>
      </w:r>
    </w:p>
    <w:p w14:paraId="5FCEE123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E9FF2C7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Окассен и Николетта, Элоиза и Абеляр, Ромео и Джульетта, Боб Дилан и «Девушка из Северной столицы»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все они, образно говоря, испили этого зелья. Его своей умелой рукой варит Роберт Янг посреди современных серых будней.</w:t>
      </w:r>
    </w:p>
    <w:p w14:paraId="793187D1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Сюжет у Янга разворачивается не в Средневековье, а в далеком будущем, где космические корабли со скоростью света переносят разнополый экипаж на другие планеты, вращающиеся среди тысяч звезд, планеты-оплоты новых цивилизаций, неосвоенные или загубленные территории, и у каждой свое «говорящее» имя: Незабудка, Диор, Яго-Яго, Трясина, Винегрет, Поднебесье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если перечислять, список получится внушительный. Омрачает будущее военная диктатура, всепоглощающая жажда наживы и глухие к красоте, невинности и ожесточенные жизнью сердца.</w:t>
      </w:r>
    </w:p>
    <w:p w14:paraId="7C3460B9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Едва ли романтическая проза актуальна в наши дни. Хотя «Девушку-одуванчик» я впервые прочел в «</w:t>
      </w:r>
      <w:r w:rsidRPr="00FA1085">
        <w:rPr>
          <w:rFonts w:ascii="Verdana" w:hAnsi="Verdana"/>
          <w:color w:val="000000"/>
          <w:sz w:val="20"/>
        </w:rPr>
        <w:t>Saturday</w:t>
      </w:r>
      <w:r w:rsidRPr="00FA1085">
        <w:rPr>
          <w:rFonts w:ascii="Verdana" w:hAnsi="Verdana"/>
          <w:color w:val="000000"/>
          <w:sz w:val="20"/>
          <w:lang w:val="ru-RU"/>
        </w:rPr>
        <w:t xml:space="preserve"> </w:t>
      </w:r>
      <w:r w:rsidRPr="00FA1085">
        <w:rPr>
          <w:rFonts w:ascii="Verdana" w:hAnsi="Verdana"/>
          <w:color w:val="000000"/>
          <w:sz w:val="20"/>
        </w:rPr>
        <w:t>Evening</w:t>
      </w:r>
      <w:r w:rsidRPr="00FA1085">
        <w:rPr>
          <w:rFonts w:ascii="Verdana" w:hAnsi="Verdana"/>
          <w:color w:val="000000"/>
          <w:sz w:val="20"/>
          <w:lang w:val="ru-RU"/>
        </w:rPr>
        <w:t xml:space="preserve"> </w:t>
      </w:r>
      <w:r w:rsidRPr="00FA1085">
        <w:rPr>
          <w:rFonts w:ascii="Verdana" w:hAnsi="Verdana"/>
          <w:color w:val="000000"/>
          <w:sz w:val="20"/>
        </w:rPr>
        <w:t>Post</w:t>
      </w:r>
      <w:r w:rsidRPr="00FA1085">
        <w:rPr>
          <w:rFonts w:ascii="Verdana" w:hAnsi="Verdana"/>
          <w:color w:val="000000"/>
          <w:sz w:val="20"/>
          <w:lang w:val="ru-RU"/>
        </w:rPr>
        <w:t>», для меня по-прежнему остается загадкой, почему изначально Янга печатали в НФ-сборниках, а не в журналах для влюбленных и прекрасных дам. Возможно, тамошние редакторы сочли, что их аудитории больше по душе герои с солидным банковским счетом, занимающие прочные, но перспективные посты в крупных корпорациях, или на худой конец обладатели пижонски-циничных спортивных авто, менеджеры среднего звена в строгих костюмах при галстуках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словом, они и только они, а не пестрое рубище поэта или сияющие доспехи идеалиста. Как ни парадоксально, но достучаться до спекулянтов женскими эмоциями способна лишь гипертрофированная романтика. Досадно, конечно, но влюбленные переживут.</w:t>
      </w:r>
    </w:p>
    <w:p w14:paraId="006F8688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Настоящая любовь в наше время все чаще прячет истинное лицо за бархатной маской, обрамленной нацеленными вверх и вниз стрелами Купидона, и говорит тихо-тихо, почти беззвучно. В частности хиппи (особенно молодежь)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пусть неосознанно, вопреки своему языческому культу или благодаря ему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 xml:space="preserve">— воспевают и жаждут настоящей любви. Иначе зачем им гитары, короткие туники и прически под </w:t>
      </w:r>
      <w:r w:rsidRPr="00FA1085">
        <w:rPr>
          <w:rFonts w:ascii="Verdana" w:hAnsi="Verdana"/>
          <w:color w:val="000000"/>
          <w:sz w:val="20"/>
          <w:lang w:val="ru-RU"/>
        </w:rPr>
        <w:lastRenderedPageBreak/>
        <w:t>пажа? Как еще объяснить хрупких прелестниц в простеньких платьицах с длинными волосами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светлыми, темными, рыжими, за которыми, как за пологом, прячется взгляд нимфы?</w:t>
      </w:r>
    </w:p>
    <w:p w14:paraId="5188C37B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Помнят о высоком чувстве и великие романисты. Например, Жюль Ромэн со своим эпохальным полотном «Люди доброй воли» и Вассерман с трилогией о Керкховене являют собой последний образчик монументальной прозы, преподносящей действительность в незамутненном свете, без мракобесия, жестокости и психоделической чепухи, наводнивших литературу. В двадцать седьмом, заключительном томе «Людей доброй воли» под названием «Седьмое октября» главный герой, поэт и журналист Пьер Жалез, обращается к Франсуазе Майоль, своей суженой, которую он бессознательно искал с самого рождения:</w:t>
      </w:r>
    </w:p>
    <w:p w14:paraId="06C028BE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4E7C4E9" w14:textId="77777777" w:rsidR="00DD2C92" w:rsidRPr="00FA1085" w:rsidRDefault="00DD2C92" w:rsidP="00FA10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Мне приснился сон — точно не помню, но там были двое влюбленных, мужчина и женщина. Обнявшись, они брели по набережной, не думая больше ни о чем и ни о ком, раздавленные тяжестью вселенной, с полным осознанием своего гнета. Нет, они не бросали вызов мирозданию, чтобы проникнуться восторгом от близости бездонных глубин, почти благоговейного трепета перед чудом, как сами они, их любовь воплотились в бурлящей пустоте бесконечности..</w:t>
      </w:r>
    </w:p>
    <w:p w14:paraId="1A79E7DA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1C05B6E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А вот слова Франсуазы, из предпоследнего тома:</w:t>
      </w:r>
    </w:p>
    <w:p w14:paraId="5B805E81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6B66901" w14:textId="77777777" w:rsidR="00DD2C92" w:rsidRPr="00FA1085" w:rsidRDefault="00DD2C92" w:rsidP="00FA10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Представь, что двое предназначены судьбой, но родились нелепой прихотью рока за столетие друг от друга...</w:t>
      </w:r>
    </w:p>
    <w:p w14:paraId="7EE74C03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A5C0A93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Роберт Янг обожает решать тупиковые драмы, особенно когда столетие заменяет тысяча, и желательно световых, лет. Ключевое слово здесь «решать», ибо любовные истории со счастливым финалом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если это не махровые клише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как раз требуют решения непростых задач. Эти крепкие орешки составляют сливки научно-фантастической литературы.</w:t>
      </w:r>
    </w:p>
    <w:p w14:paraId="080E6A12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Мрачные истории о социальной деградации и ядерных катастрофах, почти вся литература ужасов в лучшем случае заставляют читателя содрогнуться и задуматься. Схема проста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герои сталкиваются с неразрешимой проблемой и гибнут, если только автор не смилостивиться и не позволит парочке ошарашенных персонажей убраться восвояси.</w:t>
      </w:r>
    </w:p>
    <w:p w14:paraId="2C07DEA6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Говард Филлипс Лавкрафт, непревзойденный мастер литературы ужасов нашего столетия (в ее самой мрачной форме), в своих заметках о научно-фантастических и страшных рассказах писал:</w:t>
      </w:r>
    </w:p>
    <w:p w14:paraId="44F5634A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4EEF7AF" w14:textId="77777777" w:rsidR="00DD2C92" w:rsidRPr="00FA1085" w:rsidRDefault="00DD2C92" w:rsidP="00FA10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Суть любой удивительной истории в том, чтобы наиболее наглядно отобразить определенный тип человеческого настроения. Стоит истории замахнуться на что-то другое, и она становится дешевой, пустой и неубедительной.</w:t>
      </w:r>
    </w:p>
    <w:p w14:paraId="2EA0BA55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7192CD6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Даже если убрать слово «удивительная», великие писатели вроде Чехова и Кэтрин Мэнсфилд вряд ли согласились бы с цитатой, возразив: «А как же раскрытие персонажей?». А Лавкрафт ответил бы: «Этому не место в фантастическом рассказе» или «Раскрывая персонаж, я раскрываю в первую очередь себя, свое настроение».</w:t>
      </w:r>
    </w:p>
    <w:p w14:paraId="4BDA0567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Решение проблем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куда более значимый аспект, который Лавкрафт упускает (фаталисты и пессимисты склонны не замечать таких вещей), а может целенаправленно исключает как нечто «пустое и неубедительное»; этот же аспект спасает людей, миры и, в случае Янга, любящие сердца. Даже когда влюбленные оказываются на волоске от гибели, когда мчатся навстречу неизбежной смерти, Янг придумывает ловкий способ, чтобы в последний момент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а зачастую и после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спасти обоих. Иногда они справляются сами, находят в себе силы. Для примера советую прочесть «Жанну д’Арк», «Загадай звезду», «На реке» и «Пропадайку».</w:t>
      </w:r>
    </w:p>
    <w:p w14:paraId="060E1D55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У Янга есть талант и безграничное желание вырвать счастливый финал хоть из эпицентра ядерного взрыва.</w:t>
      </w:r>
    </w:p>
    <w:p w14:paraId="66880258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Адепт истинной любви, Янг, как и Толкиен, воспевает благородство и молодость в противовес старости и пороку. Толкиен лелеет тему дружбы и товарищеского духа приключений, Янг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 xml:space="preserve">— настоящую гетеросексуальную любовь. Временами, читая его </w:t>
      </w:r>
      <w:r w:rsidRPr="00FA1085">
        <w:rPr>
          <w:rFonts w:ascii="Verdana" w:hAnsi="Verdana"/>
          <w:color w:val="000000"/>
          <w:sz w:val="20"/>
          <w:lang w:val="ru-RU"/>
        </w:rPr>
        <w:lastRenderedPageBreak/>
        <w:t>мастерские пассажи о странствиях к далеким звездам и радостях возвращения домой, в памяти невольно всплывает ностальгия Томаса Вулфа по пустынным ночным поездам и свисткам локомотива, оглашающим прерии.</w:t>
      </w:r>
    </w:p>
    <w:p w14:paraId="0ACEDA37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В любви у Янга, как и в жизни, девушка всегда чуточку главнее, она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воплощение красоты и совершенства, юноша же олицетворяет страсть и одиночество. В описаниях героинь автор не скупится на изящные метафоры: волосы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«горсть солнечного света», кожа «нежная и холодная. Холодная, как лунный свет. Нежная, как лепесток цветка», сама она «свет и тень, листья и цветы; аромат лета и дыхание ночи».</w:t>
      </w:r>
    </w:p>
    <w:p w14:paraId="3C962734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Наивно? Ничуть. В похожей манере Пьер Жалез говорит о возлюбленной Франсуазе:</w:t>
      </w:r>
    </w:p>
    <w:p w14:paraId="676ACAB5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6EF7346" w14:textId="77777777" w:rsidR="00DD2C92" w:rsidRPr="00FA1085" w:rsidRDefault="00DD2C92" w:rsidP="00FA10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Она — словно чарующее пламя... черный фитиль, на кончике раскаленный добела... словно флорентийская статуя, что шагает рядом, храня неуловимое мерцание огня. Она мой пульсирующий огонек, моя лирика во плоти.</w:t>
      </w:r>
    </w:p>
    <w:p w14:paraId="2B25FF06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BB564AA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У писателей-романтиков единый поэтический язык, неизменный, как солнечный свет, как рябь на воде, как шелест ветерка в траве и биение молодого сердца.</w:t>
      </w:r>
    </w:p>
    <w:p w14:paraId="28E3C5A5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Янг всегда находит точные слова для своих героинь. Если русская, как в одном из рассказов этого сборника, то «</w:t>
      </w:r>
      <w:r w:rsidRPr="00FA1085">
        <w:rPr>
          <w:rFonts w:ascii="Verdana" w:hAnsi="Verdana"/>
          <w:color w:val="000000"/>
          <w:sz w:val="20"/>
        </w:rPr>
        <w:t>dyevitza</w:t>
      </w:r>
      <w:r w:rsidRPr="00FA1085">
        <w:rPr>
          <w:rFonts w:ascii="Verdana" w:hAnsi="Verdana"/>
          <w:color w:val="000000"/>
          <w:sz w:val="20"/>
          <w:lang w:val="ru-RU"/>
        </w:rPr>
        <w:t>»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согласитесь, звучит куда изящней банального «</w:t>
      </w:r>
      <w:r w:rsidRPr="00FA1085">
        <w:rPr>
          <w:rFonts w:ascii="Verdana" w:hAnsi="Verdana"/>
          <w:color w:val="000000"/>
          <w:sz w:val="20"/>
        </w:rPr>
        <w:t>dyevooshka</w:t>
      </w:r>
      <w:r w:rsidRPr="00FA1085">
        <w:rPr>
          <w:rFonts w:ascii="Verdana" w:hAnsi="Verdana"/>
          <w:color w:val="000000"/>
          <w:sz w:val="20"/>
          <w:lang w:val="ru-RU"/>
        </w:rPr>
        <w:t>». Слова Янг подбирает умело, даже хитро, но никогда не в ущерб смыслу. Обратите внимание на частоту употребления «луков» и «стрел» в повести «Жанна д’Арк».</w:t>
      </w:r>
    </w:p>
    <w:p w14:paraId="45221665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Когда сюжет требует, Янг становится лириком в прозе, как Брэдбери, но с некоторой разницей. Вот фрагмент из рассказа «Срубить дерево», на мой взгляд лучшего в сборнике:</w:t>
      </w:r>
    </w:p>
    <w:p w14:paraId="47C1F729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733AAE5" w14:textId="77777777" w:rsidR="00DD2C92" w:rsidRPr="00FA1085" w:rsidRDefault="00DD2C92" w:rsidP="00FA10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Доброе утро, мадам. Мой бизнес — тени деревьев. Я специалист по продаже всевозможных редких теней: к примеру, я торгую тенями плакучей ивы, дуба. Яблоневого дерева, клена и многих других деревьев. Но сегодня я могу предложить нечто исключительное — совершенно необычную тень дерева, только что доставленную с Омикрона Сети-18. Она глубока, темна, прохладна и великолепно освежает; короче, это именно та тень, в которой лучше всего можно отдохнуть после дня, проведенного на солнце,</w:t>
      </w:r>
      <w:r w:rsidRPr="00FA1085">
        <w:rPr>
          <w:rFonts w:ascii="Verdana" w:hAnsi="Verdana"/>
          <w:color w:val="000000"/>
          <w:sz w:val="20"/>
          <w:lang w:val="en-US"/>
        </w:rPr>
        <w:t> </w:t>
      </w:r>
      <w:r w:rsidRPr="00FA1085">
        <w:rPr>
          <w:rFonts w:ascii="Verdana" w:hAnsi="Verdana"/>
          <w:color w:val="000000"/>
          <w:sz w:val="20"/>
        </w:rPr>
        <w:t>— кстати, это последний экземпляр такого рода, поступивший в продажу. Вам, мадам, наверное. Кажется, что вы хорошо разбираетесь в тенях и вас ничем не удивишь, но, поверьте, вам никогда в жизни не попадалось ничего похожего на эту тень. Ее продували прохладные ветры, в ней пели птицы и день-деньской резвились дриады...</w:t>
      </w:r>
      <w:r w:rsidRPr="00FA1085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</w:p>
    <w:p w14:paraId="14300C94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25F4723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Если не считать клише, то любви в научной фантастике очень мало. Вспоминаются отдельные вещи Герберта Уэллса, в частности совершенно жуткий «Армагеддон». Любовную линию вплетал в канву своих новаторских межпланетных приключений Стенли Вайнбаум. Нельзя не упомянуть Лестера дель Рея с его знаменитой «Еленой Лав» и рассказы Брэдбери. Солидный вклад в романтическую составляющую внесли Зенна Хендерсон и ряд других авторов.</w:t>
      </w:r>
    </w:p>
    <w:p w14:paraId="6C38B41F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Однако именно Янгу выпало по-настоящему заполнить эту жанровую нишу фэнтези и НФ, а ведь научная фантастика, вне всяких сомнений, являет собой литературу будущего уже потому, что поднимает темы современных технологий и влияния научного прогресса на нашу жизнь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вопросы, которых целенаправленно избегали широко растиражированные авторы, от Фолкнера и Маламуда до лауреата Нобелевской премии 1967 года Мигеля Астуриаса. Художественная литература охватывает все общество, весь мир в целом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взять Диккенса, Толстого, того же Ромэна,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а не какой-нибудь культурный или субъективный омут, не водоворот «потаенных глубин». Наверное Шерлок Холмс был прав, говоря, что по капле воды можно сделать вывод о существовании Ниагары, но лично я снимаю шляпу перед тем, кто рискнул покорить водопад, выражаясь образно, верхом на бочке.</w:t>
      </w:r>
    </w:p>
    <w:p w14:paraId="5663021F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lastRenderedPageBreak/>
        <w:t>Самое время отметить, что видение будущего у Янга ни в коей мере не ограничивается одной лишь любовью. Ярый защитник окружающей среды, он выступает против загрязнения и уничтожения природных ресурсов. Отчасти поэтому «Срубить дерево»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такой потрясающий рассказ, только не сильно увлекайтесь, когда будете «топить бизона». Кроме того, Янг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враг конформизма, засилья телевидения, растущей власти Пентагона и демографических взрывов, приведших все известные нации к печальным последствиям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бесконтрольной рождаемости и массовой индустриализации, но остановить которые никому не хватает духу.</w:t>
      </w:r>
    </w:p>
    <w:p w14:paraId="2F5538A7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Но даже скорбя о сельских просторах, застроенных бетонными коробками, Янг в первую очередь скорбит о влюбленных, лишившихся лесных хижин, холмов, тихих заводей, уединенных пляжей и других тайных уголков, не оскверненных стяжательством. Уверен, Янг полностью разделяет чувства страстного любителя природы и главного героя выдающегося приключенческого романа Джеффри Хаусхолда «Одинокий волк»:</w:t>
      </w:r>
    </w:p>
    <w:p w14:paraId="736B2CE4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1A618F1" w14:textId="77777777" w:rsidR="00DD2C92" w:rsidRPr="00FA1085" w:rsidRDefault="00DD2C92" w:rsidP="00FA10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Свидетелем моего прибытия была только одна молодая парочка, обязательная в любом темном месте большого города. Было бы лучше устроить для них, скажем, Парк недолгих увлечений, куда доступ распутным святошам и престарелым чиновникам был бы строго заказан. Но подобную сегрегацию способно осуществить только нецивилизованное общество. Всякий грамотный знахарь просто наложил бы на парк табу для всех, не достигших брачного возраста</w:t>
      </w:r>
      <w:r w:rsidRPr="00FA1085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FA1085">
        <w:rPr>
          <w:rFonts w:ascii="Verdana" w:hAnsi="Verdana"/>
          <w:color w:val="000000"/>
          <w:sz w:val="20"/>
        </w:rPr>
        <w:t>.</w:t>
      </w:r>
    </w:p>
    <w:p w14:paraId="0C17C7F8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75F36A9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Да, именно «молодая парочка, обязательная в любом месте», их любовь лежат в основе творчества Роберта Янга. Неважно кто они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хороший парень и беспризорница, босяк и стриптизерша (коих в этом сборнике множество), неважно, где они обретут свой рай</w:t>
      </w:r>
      <w:r w:rsidRPr="00FA1085">
        <w:rPr>
          <w:rFonts w:ascii="Verdana" w:hAnsi="Verdana"/>
          <w:color w:val="000000"/>
          <w:sz w:val="20"/>
        </w:rPr>
        <w:t> </w:t>
      </w:r>
      <w:r w:rsidRPr="00FA1085">
        <w:rPr>
          <w:rFonts w:ascii="Verdana" w:hAnsi="Verdana"/>
          <w:color w:val="000000"/>
          <w:sz w:val="20"/>
          <w:lang w:val="ru-RU"/>
        </w:rPr>
        <w:t>— на новой планете или служа официанткой и поваром в захудалом ресторанчике.</w:t>
      </w:r>
    </w:p>
    <w:p w14:paraId="6AC0A265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Читая эту книгу, вспомните о любовниках, что «обнимают в постели свои горести и печали»</w:t>
      </w:r>
      <w:r w:rsidRPr="00FA1085">
        <w:rPr>
          <w:rFonts w:ascii="Verdana" w:hAnsi="Verdana"/>
          <w:color w:val="000000"/>
          <w:sz w:val="20"/>
          <w:vertAlign w:val="superscript"/>
        </w:rPr>
        <w:footnoteReference w:id="4"/>
      </w:r>
      <w:r w:rsidRPr="00FA1085">
        <w:rPr>
          <w:rFonts w:ascii="Verdana" w:hAnsi="Verdana"/>
          <w:color w:val="000000"/>
          <w:sz w:val="20"/>
          <w:lang w:val="ru-RU"/>
        </w:rPr>
        <w:t>, кому посвящал все свои стихи Дилан Томас. Вспомните Пирама и Фисбу, Хлою и Дафниса, Беатриче и Данте, Порги и Бесс, Джессику и Лоренцо, Аннабель Ли и Эдгара По, Элизабет Барретт и Роберта Браунинга, Шелли и Мэри Уолстонкрафт, Кэтрин Эрншо и Хитклиффа.</w:t>
      </w:r>
    </w:p>
    <w:p w14:paraId="7B22F4F3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Вспомните стихи Эдны Сент-Винсент Миллей:</w:t>
      </w:r>
    </w:p>
    <w:p w14:paraId="071BFC93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7B55543" w14:textId="77777777" w:rsidR="00DD2C92" w:rsidRPr="00FA1085" w:rsidRDefault="00DD2C92" w:rsidP="00FA10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Какой мужчина, слыша бури рев,</w:t>
      </w:r>
    </w:p>
    <w:p w14:paraId="6294DE94" w14:textId="77777777" w:rsidR="00DD2C92" w:rsidRPr="00FA1085" w:rsidRDefault="00DD2C92" w:rsidP="00FA10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Покинет свой уютный уголок,</w:t>
      </w:r>
    </w:p>
    <w:p w14:paraId="042BBB8C" w14:textId="77777777" w:rsidR="00DD2C92" w:rsidRPr="00FA1085" w:rsidRDefault="00DD2C92" w:rsidP="00FA10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Чтоб утонувшую внести под кров,</w:t>
      </w:r>
    </w:p>
    <w:p w14:paraId="1CC68CEE" w14:textId="77777777" w:rsidR="00DD2C92" w:rsidRPr="00FA1085" w:rsidRDefault="00DD2C92" w:rsidP="00FA10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На пол роняя тину и песок?</w:t>
      </w:r>
    </w:p>
    <w:p w14:paraId="08193A3D" w14:textId="77777777" w:rsidR="00DD2C92" w:rsidRPr="00FA1085" w:rsidRDefault="00DD2C92" w:rsidP="00FA10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DBFD57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Или:</w:t>
      </w:r>
    </w:p>
    <w:p w14:paraId="7492E1DF" w14:textId="77777777" w:rsidR="00DD2C92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1F01E19" w14:textId="77777777" w:rsidR="00DD2C92" w:rsidRPr="00FA1085" w:rsidRDefault="00DD2C92" w:rsidP="00FA10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Не возлияньем, а возней веселой</w:t>
      </w:r>
    </w:p>
    <w:p w14:paraId="33BF891D" w14:textId="77777777" w:rsidR="00DD2C92" w:rsidRPr="00FA1085" w:rsidRDefault="00DD2C92" w:rsidP="00FA10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Мы страсти освящали алтари,</w:t>
      </w:r>
    </w:p>
    <w:p w14:paraId="55FBE3D1" w14:textId="77777777" w:rsidR="00DD2C92" w:rsidRPr="00FA1085" w:rsidRDefault="00DD2C92" w:rsidP="00FA10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Плодом зеленым утоляя голод</w:t>
      </w:r>
    </w:p>
    <w:p w14:paraId="3B5FB14D" w14:textId="77777777" w:rsidR="00DD2C92" w:rsidRPr="00FA1085" w:rsidRDefault="00DD2C92" w:rsidP="00FA10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A1085">
        <w:rPr>
          <w:rFonts w:ascii="Verdana" w:hAnsi="Verdana"/>
          <w:color w:val="000000"/>
          <w:sz w:val="20"/>
        </w:rPr>
        <w:t>И мотыльков порханьем до зари</w:t>
      </w:r>
      <w:r w:rsidRPr="00FA1085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FA1085">
        <w:rPr>
          <w:rFonts w:ascii="Verdana" w:hAnsi="Verdana"/>
          <w:color w:val="000000"/>
          <w:sz w:val="20"/>
        </w:rPr>
        <w:t>.</w:t>
      </w:r>
    </w:p>
    <w:p w14:paraId="6121B1C9" w14:textId="77777777" w:rsidR="00DD2C92" w:rsidRPr="00FA1085" w:rsidRDefault="00DD2C92" w:rsidP="00FA10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9EE6D1" w14:textId="5AFECE6E" w:rsidR="00991055" w:rsidRPr="00FA1085" w:rsidRDefault="00DD2C92" w:rsidP="00FA10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1085">
        <w:rPr>
          <w:rFonts w:ascii="Verdana" w:hAnsi="Verdana"/>
          <w:color w:val="000000"/>
          <w:sz w:val="20"/>
          <w:lang w:val="ru-RU"/>
        </w:rPr>
        <w:t>А лучше переверните страницу, пусть Янг все скажет сам.</w:t>
      </w:r>
    </w:p>
    <w:sectPr w:rsidR="00991055" w:rsidRPr="00FA1085" w:rsidSect="00FA10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BF708" w14:textId="77777777" w:rsidR="007C2961" w:rsidRDefault="007C2961" w:rsidP="00DD2C92">
      <w:pPr>
        <w:spacing w:after="0" w:line="240" w:lineRule="auto"/>
      </w:pPr>
      <w:r>
        <w:separator/>
      </w:r>
    </w:p>
  </w:endnote>
  <w:endnote w:type="continuationSeparator" w:id="0">
    <w:p w14:paraId="2F3ACDB4" w14:textId="77777777" w:rsidR="007C2961" w:rsidRDefault="007C2961" w:rsidP="00DD2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9FF72" w14:textId="77777777" w:rsidR="00FA1085" w:rsidRDefault="00FA1085" w:rsidP="008561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2BB14B0" w14:textId="77777777" w:rsidR="00FA1085" w:rsidRDefault="00FA1085" w:rsidP="00FA10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BCDCC" w14:textId="648517E6" w:rsidR="00FA1085" w:rsidRPr="00FA1085" w:rsidRDefault="00FA1085" w:rsidP="00FA108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A1085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966A2" w14:textId="77777777" w:rsidR="00FA1085" w:rsidRDefault="00FA1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F0836" w14:textId="77777777" w:rsidR="007C2961" w:rsidRDefault="007C2961" w:rsidP="00DD2C92">
      <w:pPr>
        <w:spacing w:after="0" w:line="240" w:lineRule="auto"/>
      </w:pPr>
      <w:r>
        <w:separator/>
      </w:r>
    </w:p>
  </w:footnote>
  <w:footnote w:type="continuationSeparator" w:id="0">
    <w:p w14:paraId="2BBF09C3" w14:textId="77777777" w:rsidR="007C2961" w:rsidRDefault="007C2961" w:rsidP="00DD2C92">
      <w:pPr>
        <w:spacing w:after="0" w:line="240" w:lineRule="auto"/>
      </w:pPr>
      <w:r>
        <w:continuationSeparator/>
      </w:r>
    </w:p>
  </w:footnote>
  <w:footnote w:id="1">
    <w:p w14:paraId="5324484E" w14:textId="77777777" w:rsidR="00DD2C92" w:rsidRDefault="00DD2C92" w:rsidP="00FA1085">
      <w:pPr>
        <w:pStyle w:val="FootNote"/>
        <w:spacing w:after="60"/>
        <w:ind w:firstLine="0"/>
      </w:pPr>
      <w:r w:rsidRPr="00FA1085">
        <w:rPr>
          <w:vertAlign w:val="superscript"/>
        </w:rPr>
        <w:footnoteRef/>
      </w:r>
      <w:r>
        <w:t xml:space="preserve"> </w:t>
      </w:r>
      <w:r w:rsidRPr="00FA1085">
        <w:rPr>
          <w:rFonts w:ascii="Calibri" w:hAnsi="Calibri" w:cs="Calibri"/>
        </w:rPr>
        <w:t>Перевод И. Гуровой.</w:t>
      </w:r>
    </w:p>
  </w:footnote>
  <w:footnote w:id="2">
    <w:p w14:paraId="31F6CB5A" w14:textId="77777777" w:rsidR="00DD2C92" w:rsidRDefault="00DD2C92" w:rsidP="00FA1085">
      <w:pPr>
        <w:pStyle w:val="FootNote"/>
        <w:spacing w:after="60"/>
        <w:ind w:firstLine="0"/>
      </w:pPr>
      <w:r w:rsidRPr="00FA1085">
        <w:rPr>
          <w:vertAlign w:val="superscript"/>
        </w:rPr>
        <w:footnoteRef/>
      </w:r>
      <w:r>
        <w:t xml:space="preserve"> </w:t>
      </w:r>
      <w:r w:rsidRPr="00FA1085">
        <w:rPr>
          <w:rFonts w:ascii="Calibri" w:hAnsi="Calibri" w:cs="Calibri"/>
        </w:rPr>
        <w:t>Перевод С. Васильевой</w:t>
      </w:r>
    </w:p>
  </w:footnote>
  <w:footnote w:id="3">
    <w:p w14:paraId="63E40E90" w14:textId="77777777" w:rsidR="00DD2C92" w:rsidRDefault="00DD2C92" w:rsidP="00FA1085">
      <w:pPr>
        <w:pStyle w:val="FootNote"/>
        <w:spacing w:after="60"/>
        <w:ind w:firstLine="0"/>
      </w:pPr>
      <w:r w:rsidRPr="00FA1085">
        <w:rPr>
          <w:vertAlign w:val="superscript"/>
        </w:rPr>
        <w:footnoteRef/>
      </w:r>
      <w:r>
        <w:t xml:space="preserve"> </w:t>
      </w:r>
      <w:r w:rsidRPr="00FA1085">
        <w:rPr>
          <w:rFonts w:ascii="Calibri" w:hAnsi="Calibri" w:cs="Calibri"/>
        </w:rPr>
        <w:t>Перевод В. Симакова</w:t>
      </w:r>
    </w:p>
  </w:footnote>
  <w:footnote w:id="4">
    <w:p w14:paraId="3F0FA678" w14:textId="77777777" w:rsidR="00DD2C92" w:rsidRDefault="00DD2C92" w:rsidP="00FA1085">
      <w:pPr>
        <w:pStyle w:val="FootNote"/>
        <w:spacing w:after="60"/>
        <w:ind w:firstLine="0"/>
      </w:pPr>
      <w:r w:rsidRPr="00FA1085">
        <w:rPr>
          <w:vertAlign w:val="superscript"/>
        </w:rPr>
        <w:footnoteRef/>
      </w:r>
      <w:r>
        <w:t xml:space="preserve"> </w:t>
      </w:r>
      <w:r w:rsidRPr="00FA1085">
        <w:rPr>
          <w:rFonts w:ascii="Calibri" w:hAnsi="Calibri" w:cs="Calibri"/>
        </w:rPr>
        <w:t>Перевод В. Бетаки.</w:t>
      </w:r>
    </w:p>
  </w:footnote>
  <w:footnote w:id="5">
    <w:p w14:paraId="5672229C" w14:textId="77777777" w:rsidR="00DD2C92" w:rsidRDefault="00DD2C92" w:rsidP="00FA1085">
      <w:pPr>
        <w:pStyle w:val="FootNote"/>
        <w:spacing w:after="60"/>
        <w:ind w:firstLine="0"/>
      </w:pPr>
      <w:r w:rsidRPr="00FA1085">
        <w:rPr>
          <w:vertAlign w:val="superscript"/>
        </w:rPr>
        <w:footnoteRef/>
      </w:r>
      <w:r>
        <w:t xml:space="preserve"> </w:t>
      </w:r>
      <w:r w:rsidRPr="00FA1085">
        <w:rPr>
          <w:rFonts w:ascii="Calibri" w:hAnsi="Calibri" w:cs="Calibri"/>
        </w:rPr>
        <w:t>Перевод А. Круглова.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C40B" w14:textId="77777777" w:rsidR="00FA1085" w:rsidRDefault="00FA10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8C435" w14:textId="3FD2BA04" w:rsidR="00FA1085" w:rsidRPr="00FA1085" w:rsidRDefault="00FA1085" w:rsidP="00FA1085">
    <w:pPr>
      <w:pStyle w:val="Header"/>
      <w:rPr>
        <w:rFonts w:ascii="Arial" w:hAnsi="Arial" w:cs="Arial"/>
        <w:color w:val="999999"/>
        <w:sz w:val="20"/>
        <w:lang w:val="ru-RU"/>
      </w:rPr>
    </w:pPr>
    <w:r w:rsidRPr="00FA1085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A95A" w14:textId="77777777" w:rsidR="00FA1085" w:rsidRDefault="00FA10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C2961"/>
    <w:rsid w:val="00991055"/>
    <w:rsid w:val="00AA1D8D"/>
    <w:rsid w:val="00B47730"/>
    <w:rsid w:val="00CB0664"/>
    <w:rsid w:val="00DD2C92"/>
    <w:rsid w:val="00FA108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C9B5A6"/>
  <w14:defaultImageDpi w14:val="300"/>
  <w15:docId w15:val="{C8E86383-7A57-417E-B96A-CCF18EE7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DD2C92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Stanza">
    <w:name w:val="Stanza"/>
    <w:next w:val="Normal"/>
    <w:uiPriority w:val="99"/>
    <w:rsid w:val="00DD2C92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DD2C92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A1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1844</Words>
  <Characters>11308</Characters>
  <Application>Microsoft Office Word</Application>
  <DocSecurity>0</DocSecurity>
  <Lines>221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13093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Предисловие</dc:title>
  <dc:subject/>
  <dc:creator>Фриц Лейбер</dc:creator>
  <cp:keywords/>
  <dc:description/>
  <cp:lastModifiedBy>Andrey Piskunov</cp:lastModifiedBy>
  <cp:revision>4</cp:revision>
  <dcterms:created xsi:type="dcterms:W3CDTF">2013-12-23T23:15:00Z</dcterms:created>
  <dcterms:modified xsi:type="dcterms:W3CDTF">2025-05-30T07:34:00Z</dcterms:modified>
  <cp:category/>
</cp:coreProperties>
</file>