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D7528" w14:textId="77777777" w:rsidR="00260F0B" w:rsidRPr="00335717" w:rsidRDefault="00260F0B" w:rsidP="00335717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335717">
        <w:rPr>
          <w:rFonts w:ascii="Verdana" w:hAnsi="Verdana"/>
          <w:color w:val="000000"/>
          <w:sz w:val="32"/>
          <w:lang w:val="ru-RU"/>
        </w:rPr>
        <w:t>Случайная встреча</w:t>
      </w:r>
    </w:p>
    <w:p w14:paraId="3AB443B7" w14:textId="64866BFD" w:rsidR="00260F0B" w:rsidRPr="00335717" w:rsidRDefault="00AC72C0" w:rsidP="00335717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335717">
        <w:rPr>
          <w:rFonts w:ascii="Verdana" w:hAnsi="Verdana"/>
          <w:color w:val="000000"/>
          <w:sz w:val="24"/>
          <w:lang w:val="ru-RU"/>
        </w:rPr>
        <w:t>Роберт Янг</w:t>
      </w:r>
    </w:p>
    <w:p w14:paraId="55D423FA" w14:textId="77777777" w:rsidR="00335717" w:rsidRDefault="00335717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096A88F" w14:textId="2A2483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Помощник, передавший мне сенсационную заметку за одиннадцатое сентября 1996 года, в силу молодости не помнил звезду над Москвой. Его поколению и посвящается этот рассказ, где правду не отличить от вымысла, ведь только вымысел способен оживить прошлое.</w:t>
      </w:r>
    </w:p>
    <w:p w14:paraId="1FA03F98" w14:textId="77777777" w:rsid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Гордон Эндрюс ни секунды не сомневался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перед ним венерианка. Действительно, кого еще можно встретить на Венере! Склонившись над ручьем, девушка стирала чулки и что-то мурлыкала себе под нос. Увлекшись, она даже не заметила, как из чащи вышел Гордон. У девушки были короткие темно-каштановые волосы. На ней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серые капри, блузка и кепи под цвет. На ногах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черные кожаные сапоги. Мелодия оказалась из «Лебединого озера».</w:t>
      </w:r>
    </w:p>
    <w:p w14:paraId="3ACAFE76" w14:textId="77777777" w:rsidR="00335717" w:rsidRDefault="00335717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ACAFE76" w14:textId="77777777" w:rsidR="00335717" w:rsidRDefault="00260F0B" w:rsidP="00335717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335717">
        <w:rPr>
          <w:rFonts w:ascii="Verdana" w:hAnsi="Verdana"/>
          <w:noProof/>
          <w:color w:val="000000"/>
          <w:sz w:val="20"/>
        </w:rPr>
        <w:drawing>
          <wp:inline distT="0" distB="0" distL="0" distR="0" wp14:anchorId="4819D563" wp14:editId="7195D198">
            <wp:extent cx="4529455" cy="2971800"/>
            <wp:effectExtent l="0" t="0" r="444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9455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37C755" w14:textId="1890C651" w:rsidR="00335717" w:rsidRDefault="00335717" w:rsidP="00335717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7A37C755" w14:textId="1890C651" w:rsidR="00335717" w:rsidRDefault="00260F0B" w:rsidP="00335717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335717">
        <w:rPr>
          <w:rFonts w:ascii="Verdana" w:hAnsi="Verdana"/>
          <w:noProof/>
          <w:color w:val="000000"/>
          <w:sz w:val="20"/>
        </w:rPr>
        <w:lastRenderedPageBreak/>
        <w:drawing>
          <wp:inline distT="0" distB="0" distL="0" distR="0" wp14:anchorId="221C1E25" wp14:editId="4E7068CB">
            <wp:extent cx="4445000" cy="61804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0" cy="618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06B59A" w14:textId="48E6EEC1" w:rsidR="00335717" w:rsidRDefault="00335717" w:rsidP="00335717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1706B59A" w14:textId="48E6EEC1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До сих пор Венера полностью оправдывала ожидания. Зондирование в начале шестидесятых медленно, но верно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с погрешностью на облачность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развеяло миф об отсутствии на планете воздуха и температуре свыше ста градусов. Поэтому ни насыщенная кислородом атмосфера, ни мягкий климат, ни безбрежное море с единственной полоской суши вдоль линии экватора Гордона не удивили. Как и перспектива встретить гуманоидов. Кого он точно не ожидал, так это венерианку, исполняющую партию из балета Чайковского. От изумления астронавт присвистнул.</w:t>
      </w:r>
    </w:p>
    <w:p w14:paraId="77718AD1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Выронив чулки, девушка резко вскочила и наверняка свалилась бы в ручей, не придержи Гордон ее за руку. Лицо в форме сердечка. Бирюзовые глаза-колокольчики, глядящие с тревогой. Постепенно тревога сменилась узнаванием.</w:t>
      </w:r>
    </w:p>
    <w:p w14:paraId="59E764C4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—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А, это вы,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с облегчением проговорила незнакомка.</w:t>
      </w:r>
    </w:p>
    <w:p w14:paraId="1D11A253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—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Я?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Гордон невольно шагнул назад.</w:t>
      </w:r>
    </w:p>
    <w:p w14:paraId="488D0BF0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—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Гордон Эндрюс, капитан космических войск США, ведь так? В точности как на фотографии.</w:t>
      </w:r>
    </w:p>
    <w:p w14:paraId="660FE275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—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Правда?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выдавил вконец растерявшийся капитан.</w:t>
      </w:r>
    </w:p>
    <w:p w14:paraId="0A6F8E67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—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Да. Видела в каком-то из ваших капиталистических журнальчиков.</w:t>
      </w:r>
    </w:p>
    <w:p w14:paraId="74B6CE78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Девушка выпрямилась. Ее глаза-колокольчики оказались на одном уровне с верхней пуговицей обмундирования Гордона.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 xml:space="preserve">— Разрешите представиться. Майор </w:t>
      </w:r>
      <w:r w:rsidRPr="00335717">
        <w:rPr>
          <w:rFonts w:ascii="Verdana" w:hAnsi="Verdana"/>
          <w:color w:val="000000"/>
          <w:sz w:val="20"/>
          <w:lang w:val="ru-RU"/>
        </w:rPr>
        <w:lastRenderedPageBreak/>
        <w:t>Соня Михайлова, космические войска СССР. Мой корабль в соседнем лесу Со вчерашнего дня.</w:t>
      </w:r>
    </w:p>
    <w:p w14:paraId="241BD59F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Тут Гордону сделалось не по себе. Как же он сразу не догадался! Слишком правильная речь с легким акцентом, военная выправка... Только слепой не сообразит, что к чему. Снова повторялся унизительный сценарий. Снимок человека на Венере опубликовали задолго до высадки, а имя Гордона не сходило с первых полос изданий. Пресса отдавала должное его скромному происхождению, расхваливала незаурядные успехи в летной академии Алана Шепарда и на орбите, создавала романтический флёр вокруг его холостяцкой жизни, опубликовала любимый рецепт яичницы и в заключении назвала завидным женихом. Однако русские зря времени не теряли и, выбрав психологически удобный момент, исподтишка нанесли коронный удар. Сначала Лайка, потом Звездочка, следом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Гагарин и Дымов, якобы первый человек на Луне. А теперь майор Соня Михайлова.</w:t>
      </w:r>
    </w:p>
    <w:p w14:paraId="5ADEEA56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Но почему женщина? Тем более такая хрупкая. Странно, как она вообще выдержала запуск.</w:t>
      </w:r>
    </w:p>
    <w:p w14:paraId="34D0BA36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Тут Гордону сделалось не по себе. Перед мысленным взором пронеслись унизительные заголовки в «Правде»: РУССКАЯ ДЕВУШКА-КОСМОНАВТ ПЕРВОЙ ВЫСАДИЛАСЬ НА ВЕНЕРЕ. ОЧЕРЕДНАЯ ПОБЕДА СССР НАД КАПИТАЛИСТИЧЕСКИМ ЗАПАДОМ.</w:t>
      </w:r>
    </w:p>
    <w:p w14:paraId="468482B5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—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Значит, вы меня засекли посредством радара и высчитали точное время и место приземления,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удрученно пробормотал Гордон.</w:t>
      </w:r>
    </w:p>
    <w:p w14:paraId="64973278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Девушка кивнула.</w:t>
      </w:r>
    </w:p>
    <w:p w14:paraId="177801D5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—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Момент моего прилета зафиксирован, но пока не объявлялся. Ждали вас, чтобы высчитать разницу для полного триумфа.</w:t>
      </w:r>
    </w:p>
    <w:p w14:paraId="71EB12DB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Наклонившись, она выловила чулки из ручья, отжала и повесила на ветку. Гордон мысленно отметил материал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хлопок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и дыру на пальце.</w:t>
      </w:r>
    </w:p>
    <w:p w14:paraId="623F4A87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Внезапно Соня вздрогнула. Проследив за ее взглядом, Гордон сделал то же самое. Вышедшая из леса парочка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тоже.</w:t>
      </w:r>
    </w:p>
    <w:p w14:paraId="311AF755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Все четыре часа с момента прилета Гордон, помимо всего прочего, гадал, могут ли ультрафиолетовые лучи солнца пробиться сквозь толщу облаков. Судя по увиденному, вполне. Незнакомцы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мужчина и женщина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явно принадлежали к белой расе, оба дочерна загорелые, отчего их темно-синие глаза казались еще темнее, а выгоревшие волосы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светлее. Белые короткие туники лишь усиливали эффект, а в сочетании с прекрасными лицами эти двое и вовсе походили на оживших богов. Впечатление портили не вполне божественные аксессуары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ошейники из блестящего, похожего на медь металла.</w:t>
      </w:r>
    </w:p>
    <w:p w14:paraId="728F4CFF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Справившись с изумлением, Гордон отметил, что незнакомцы безоружны, и слегка успокоился. Майор Михайлова тоже.</w:t>
      </w:r>
    </w:p>
    <w:p w14:paraId="7E89B9A9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Отличились венериане. Темно-синие глаза расширились от страха, прекрасные черты исказила гримаса недоверия. Наконец мужчина коснулся сначала своей, потом шеи женщины, сердито ткнул пальцем в землян и спросил что-то на благозвучном наречии.</w:t>
      </w:r>
    </w:p>
    <w:p w14:paraId="04A47F4F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Недолго думая, Гордон приложил ладонь к шее, а после легонько тронул Соню.</w:t>
      </w:r>
    </w:p>
    <w:p w14:paraId="35B4B75E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—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Гордон,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произнес он.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Соня.</w:t>
      </w:r>
    </w:p>
    <w:p w14:paraId="70EB576E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В награду за проницательность венериане одарили его испуганным взглядом и с диким криком бросились в лес.</w:t>
      </w:r>
    </w:p>
    <w:p w14:paraId="0F85FF57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Гордон растерянно смотрел им вслед. Майор Михайлова тоже.</w:t>
      </w:r>
    </w:p>
    <w:p w14:paraId="22A16122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—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Ты знала, что планета обитаема?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поинтересовался он минуту спустя.</w:t>
      </w:r>
    </w:p>
    <w:p w14:paraId="2418157E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—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Наши ученые не исключали такой вариант,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пожала она плечами.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Впрочем, какая разница? По твоей милости мы упустили шанс установить контакт.</w:t>
      </w:r>
    </w:p>
    <w:p w14:paraId="4AFD48D5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Гордон вспыхнул:</w:t>
      </w:r>
    </w:p>
    <w:p w14:paraId="71DFE6D9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—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Первым делом при встрече с инопланетянами нужно представиться. Это знает каждый!</w:t>
      </w:r>
    </w:p>
    <w:p w14:paraId="35A7FA02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—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Каждый читающий ваши научно-фантастические бредни?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ехидно уточнила Соня.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Что там после знакомства? Говоришь «Отведите меня к вождю», а им оказывается сногсшибательная блондинка. Ладно, мне пора на корабль.</w:t>
      </w:r>
    </w:p>
    <w:p w14:paraId="082EFD37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—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Скатертью дорога,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фыркнул Гордон.</w:t>
      </w:r>
    </w:p>
    <w:p w14:paraId="0DB4DC55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Соня окинула его долгим взглядом. В розоватом полуденном свете на ее щеках заиграл румянец.</w:t>
      </w:r>
    </w:p>
    <w:p w14:paraId="6E7568F1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В переводе с империалистического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тебе наплевать?</w:t>
      </w:r>
    </w:p>
    <w:p w14:paraId="2947CB01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—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Абсолютно,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заверил Гордон.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Прощай.</w:t>
      </w:r>
    </w:p>
    <w:p w14:paraId="4243BD1B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Оставив девушку у ручья, он направился в сторону высокой, опоясывающей остров гряды. Путь пролегал по холмам, что зелеными волнами разбегались от побережья и разбивались о гряду. В своей первой после посадки прогулке Гордон, подгоняемый энтузиазмом первооткрывателя, забрел дальше, чем рассчитывал, и именно поэтому встретил Соню. Теперь у него был дополнительный повод быстрее вернуться на корабль: Вашингтон вот-вот накроет черная туча, следует предупредить командование.</w:t>
      </w:r>
    </w:p>
    <w:p w14:paraId="3BBA832F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Под ногами стелился ковер из цветов всевозможных оттенков; над головой щебетали птицы с ярким опереньем; похожие на белку зверьки молнией взлетали по стволу. Венера казалась раем скорее для романтиков, чем для ученых, а Гордон, вопреки научной подготовке, слыл настоящим романтиком, даже хандра не могла омрачить ему радости открытия. Как знать, вдруг на Марсе найдут голубые каналы и хрупкие стеклянные города, мелодично позвякивающие на ветру, пахнущем корицей,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и неважно, что говорят ученые!</w:t>
      </w:r>
    </w:p>
    <w:p w14:paraId="7D477BC3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Гордон добрался до бухты, где стоял корабль, уже на закате. В полной темноте вскарабкался по лестнице и забрался в трюм. (Вопреки научно-обоснованному мнению, период вращения Венеры не уступает земному, однако из-за облачности там рано темнеет.) Оставив шлюз открытым, Гордон поспешил в рубку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доложить начальству на мысе Нью-Канаверал, в триллионах километров отсюда, об исторической встрече с майором Михайловой, а заодно поведать, что люди не одиноки во Вселенной.</w:t>
      </w:r>
    </w:p>
    <w:p w14:paraId="3A63D1F0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Учитывая огромное расстояние, ответа пришлось ждать целых пять минут. Как выяснилось, СССР уже раструбил об очередной победе в космосе, а советский премьер объявил по этому случаю национальный праздник. В сообщении приводилась подробная биография майора Михайловой. Дочь известного русского пианиста Петра Михайлова, двадцать три года, не замужем, в совершенстве владеет шестью языками, свободно изъясняется еще на одиннадцати. Кандидат антропологических наук и профессиональная балерина, на минувших Олимпийских играх завоевала золото в гимнастике. Для полета на Венеру прошла отбор из сотни подготовленных кандидаток, а звание майора получила за заслуги перед отечеством. Кроме того...</w:t>
      </w:r>
    </w:p>
    <w:p w14:paraId="2279C5D2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Услышав звук шагов, Гордон обернулся. Из тесноты командного центра на него надвинулись трое. Двое схватили за руки, а третий прижал к лицу тряпку, пахнущую чем-то приторным. Дальше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провал.</w:t>
      </w:r>
    </w:p>
    <w:p w14:paraId="34A6D6C4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Наркотическое забытье рассеялось только к утру. Разлепив веки, Гордон обнаружил, что лежит связанным на сплетенных из веток носилках, которые тащат двое загорелых венериан. Один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тот самый, что встретился им с Соней у ручья.</w:t>
      </w:r>
    </w:p>
    <w:p w14:paraId="7F89EFFF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Гордон поднял голову. Таинственное дурманящее вещество лишь отдаленно напоминало хлороформ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по крайней мере, никаких побочных эффектов оно не оказало. Скосив глаза, Гордон рассмотрел, что его окружают двадцать венериан. И все поголовно в ошейниках. Половина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женщины, включая давешнюю незнакомку с поляны.</w:t>
      </w:r>
    </w:p>
    <w:p w14:paraId="69C8FED3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Следом волокли вторые носилки. Даже не видя лица, Гордон узнал по копне каштановых волос майора Михайлову.</w:t>
      </w:r>
    </w:p>
    <w:p w14:paraId="5EE4C1C9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—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Жива?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громко спросил он.</w:t>
      </w:r>
    </w:p>
    <w:p w14:paraId="08EB33C2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Соня не ответила. Видимо, находилась под действием дурмана.</w:t>
      </w:r>
    </w:p>
    <w:p w14:paraId="422D56FE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Теперь было ясно: те двое с поляны бродили по лесу не одни. Оставив их с Соней у ручья, они разыскали соплеменников и рассказали о чужаках. Потом, недолго думая, они решили взять странную парочку в плен.</w:t>
      </w:r>
    </w:p>
    <w:p w14:paraId="606F2CFB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Лес справа поредел, и взгляду предстали окутанные сизой дымкой горы и серое море. Пленников несли по отвесной гряде, опоясывающей остров. Впервые Гордону стало по-настоящему страшно. Меньше, чем через два месяца Венеру и Землю будут разделять тридцать восемь миллионов километров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на такое расстояние ориентировались ученые космического центра, высчитывая траекторию обратного полета и необходимый запас топлива. Наверняка советские специалисты опирались на те же данные. Выходит, они с майором в одной лодке. Застрянут в плену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 xml:space="preserve">— </w:t>
      </w:r>
      <w:r w:rsidRPr="00335717">
        <w:rPr>
          <w:rFonts w:ascii="Verdana" w:hAnsi="Verdana"/>
          <w:color w:val="000000"/>
          <w:sz w:val="20"/>
          <w:lang w:val="ru-RU"/>
        </w:rPr>
        <w:lastRenderedPageBreak/>
        <w:t>вернуться на Землю в ближайший год им не удастся. А вдруг иссякнут запасы, что тогда? В теории можно питаться дарами природы, но на практике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кто знает?</w:t>
      </w:r>
    </w:p>
    <w:p w14:paraId="241D89CE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Хотя не факт, что проблема еды вообще возникнет. Мертвые не едят.</w:t>
      </w:r>
    </w:p>
    <w:p w14:paraId="1C3C578A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Деревья вновь расступились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на сей раз слева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обнажив глубокую лощину. Посреди зеленых полей и синих озер белели островки селений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незаметных с орбиты, но отсюда хорошо заметных.</w:t>
      </w:r>
    </w:p>
    <w:p w14:paraId="51F70958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По склону вниз вела узенькая тропинка, петляющая и извивающаяся, как змея. Процессия застопорилась. Венериане с опаской посматривали на небо, словно боялись, что оно обрушится им на голову. Гордон только диву давался, глядя на безмятежные розовые облака. Спрашивается, чего тут бояться? Впрочем, венерианам виднее.</w:t>
      </w:r>
    </w:p>
    <w:p w14:paraId="0D2E685D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У подножия холма процессию встречали местные. Похоже, их предупредили. Также все в ошейниках, они едва удостоили пленных взглядом.</w:t>
      </w:r>
    </w:p>
    <w:p w14:paraId="486660C5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Тем временем Соня очнулась; потемневшие глаза-колокольчики лихорадочно метались по сторонам.</w:t>
      </w:r>
    </w:p>
    <w:p w14:paraId="1A9B4D1F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—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Ты как?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снова окликнул Гордон.</w:t>
      </w:r>
    </w:p>
    <w:p w14:paraId="52EA52C9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—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Жива.</w:t>
      </w:r>
    </w:p>
    <w:p w14:paraId="0276CF87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Их понесли в ближайшую деревушку. Миновав возделанные поля, засеянные венерианской кукурузой, процессия проследовала по улочке к исполинскому круглому зданию из камня, увенчанному похожей на шпиль трубой, из которой поднимался столб дыма. Постройки по обеим сторонам дороги мало отличались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безликие, с окошком на скучных фасадах и узкой дверью. Вокруг толпились венериане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мужчины, женщины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все в пресловутых металлических ошейниках. Не хватало только детей. Хотя разок в окне промелькнула испуганная детская мордашка, но ее тут же заслонила женская спина.</w:t>
      </w:r>
    </w:p>
    <w:p w14:paraId="23040DBD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Гордон вконец растерялся. Судя по реакции венериан, их обвиняли в чем-то аморальном. Но что им могли вменять? Максимум нарушение границ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да, плохо, но не безнравственно.</w:t>
      </w:r>
    </w:p>
    <w:p w14:paraId="6D8FDF21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Тем временем конвоиры вошли под своды здания. К потолку ступенями поднимались скамьи, в центре высился каменный постамент с двумя похожими на алтарь глыбами, стоящими в полутора метрах друг от друга. Чуть поодаль виднелась первобытная кузница с доисторической наковальней. Бронзовый от загара кузнец сноровисто раздувал мехи.</w:t>
      </w:r>
    </w:p>
    <w:p w14:paraId="436FF32B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Пленников привязали к алтарям кожаными ремнями. Амфитеатр наполнялся людьми, в спертом воздухе витала атмосфера предвкушения. Гордона бросило в пот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отчасти из-за пышущей жаром наковальни. Но не только.</w:t>
      </w:r>
    </w:p>
    <w:p w14:paraId="38D08DF7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Соня побелела как мел. Гордон хотел подбодрить бедняжку, но не придумал ничего утешительного. На секунду их взгляды встретились, девушка залилась румянцем и отвернулась.</w:t>
      </w:r>
    </w:p>
    <w:p w14:paraId="33E3124D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Толпа запела, и на середину вышел господин степенной наружности с двумя пластинами венерианской меди в руках. Передав их кузнецу, он встал между глыбами и сурово оглядел пленников. Кузнеца Гордон не видел, но, судя по звукам, тот трудился в поте лице. Меха раздувались, огонь трещал, лязг стоял такой, словно ковали шлем нибелунгов. Вот только шлема никакого не было, поэтому Гордон не удивился, когда ему на шею намотали мокрую тряпку, а следом положили раскаленную пластину. Вверх взметнулось облачко пара. Кузнец соединил концы обода, скрепил и сбрызнул шов водой. Когда пар рассеялся, тряпку сняли, и Гордон ощутил на коже теплый металл ошейника.</w:t>
      </w:r>
    </w:p>
    <w:p w14:paraId="2941D816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Такой же ошейник достался Соне. Потом в дело вступил степенный господин. Жестом оборвав песнопения, он обратился к публике с долгой пронзительной речью, кивая то на Соню, то на Гордона. После громогласного выступления, в котором отчетливо слышалась угроза, он взял щепотку белого порошка и посыпал пленников. Затем вытащил длинный нож.</w:t>
      </w:r>
    </w:p>
    <w:p w14:paraId="5E0B7BBD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«Все, конец»,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пронеслось в голове у Гордона.</w:t>
      </w:r>
    </w:p>
    <w:p w14:paraId="7996E0E4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Но оказалось, нет. Степенный разрезал путы, освобождая парочку, и мановением руки велел им подняться. Прежде чем встать, Гордон размял затекшие конечности. Соня сделала то же самое. В голове не укладывалось, что они еще живы и, судя по румянцу майора, вполне здоровы.</w:t>
      </w:r>
    </w:p>
    <w:p w14:paraId="2C3E85DD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lastRenderedPageBreak/>
        <w:t>Степенный кивнул на дверь, и земляне последовали за ним к выходу. На улице Гордон остолбенел. Землю устилали свежесрезанные цветы всевозможных оттенков, а вдоль дороги выстроилась малышня, размахивая ветками местной оливы.</w:t>
      </w:r>
    </w:p>
    <w:p w14:paraId="75A22CA6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—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Кто-нибудь объяснит мне, что происходит?</w:t>
      </w:r>
    </w:p>
    <w:p w14:paraId="6997D370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—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А ты не понял?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Соня бросила взгляд на пунцовый, под стать ее щекам цветок.</w:t>
      </w:r>
    </w:p>
    <w:p w14:paraId="009768B3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—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Ну, мы стали участниками какой-то церемонии. Вопрос, какой.</w:t>
      </w:r>
    </w:p>
    <w:p w14:paraId="4B985BEA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Соня медленно подняла голову.</w:t>
      </w:r>
    </w:p>
    <w:p w14:paraId="2F0B0563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—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Свадебной. Мы... нас поженили.</w:t>
      </w:r>
    </w:p>
    <w:p w14:paraId="54DA830D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Цветочный ковер, обрамляемый колоннами ребятишек, простирался до самых отдаленных уголков деревушки. Гордон брел, спотыкаясь, мечтая поскорей проснуться в холостяцкой казарме на Нью-Канаверал. Однако ни улица, ни ребятня, ни степенный провожатый упорно не желали исчезать. Соня же, напротив, обозначилась еще четче, ее ошейник отбрасывал сверкающие всполохи, один ярче другого.</w:t>
      </w:r>
    </w:p>
    <w:p w14:paraId="5DE26CA0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Степенный проводил молодоженов до окраины и, развернувшись, зашагал прочь. После его ухода малышня, отбросив серьезность, стала резвиться на цветах.</w:t>
      </w:r>
    </w:p>
    <w:p w14:paraId="526E2D56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Гордон решительно преградил спутнице дорогу.</w:t>
      </w:r>
    </w:p>
    <w:p w14:paraId="67CE15B4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—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Может объяснишь, зачем понадобилось нас женить?</w:t>
      </w:r>
    </w:p>
    <w:p w14:paraId="682395F2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—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Объясню на обратном пути.</w:t>
      </w:r>
    </w:p>
    <w:p w14:paraId="383C52E9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Весь подъем Соня не проронила ни слова. На вершине перевела дух и объяснила:</w:t>
      </w:r>
    </w:p>
    <w:p w14:paraId="7D4580FE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—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Нас женили потому, что за божественным фасадом скрываются закоренелые пуритане. Вчерашнюю парочку поразило отсутствие у нас ошейников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незыблемого символа брака, а твое прикосновение повергло их в ужас. В здешнем обществе запрещено оставаться наедине до свадьбы и уж тем более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касаться кого-то, помимо второй половины или родни.</w:t>
      </w:r>
    </w:p>
    <w:p w14:paraId="6E7293FF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—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А если мы брат и сестра?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прищурился Гордон.</w:t>
      </w:r>
    </w:p>
    <w:p w14:paraId="3CA48410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—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А я похожа на твою сестру?</w:t>
      </w:r>
    </w:p>
    <w:p w14:paraId="0E6B3F58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Гордон признался, что нет.</w:t>
      </w:r>
    </w:p>
    <w:p w14:paraId="4369CB2A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—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Выяснив, что мы живем раздельно, они окончательно укрепились в своих подозрениях. Видишь ли, венериане приняли корабли за дома. Довольно странные, но все же дома. Правильно, чего еще ждать от дикарей.</w:t>
      </w:r>
    </w:p>
    <w:p w14:paraId="4CA3ECF0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Гордон устроился под цветущей веткой.</w:t>
      </w:r>
    </w:p>
    <w:p w14:paraId="47C5957E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—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Откуда тебе известно про пуритан?</w:t>
      </w:r>
    </w:p>
    <w:p w14:paraId="0204E89B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—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Ниоткуда. Догадалась по реакции. А потом подумала, что из-за облачности здесь не видно ни солнца, ни луны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следовательно, никакого идолопоклонничества. Поэтому к единому богу местные пришли раньше нас. Наверняка у них был свой Христос, чьи заповеди переврали, и аналог Книги Бытия, только в ней не было ничего о сотворении солнца и звезд. Короче, нас поженили и забыли. Лишь бы соблюсти нравственность... Кстати, смеркается.</w:t>
      </w:r>
    </w:p>
    <w:p w14:paraId="115C3005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—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Как?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встрепенулся Гордон.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Сейчас же едва перевалило за полдень! Выходит, я проспал завтрак... и ужин.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С этими словами он вытащил из кармана две упаковки концентрированного печенья.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Угощайся.</w:t>
      </w:r>
    </w:p>
    <w:p w14:paraId="18AADBA8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Они устроились под сенью дерева, утопающего в голубоватых завязях-полумесяцах. Половина пути благополучно пройдена, однако до сониного корабля шагать еще несколько часов, а до шаттла Гордона и того дольше. Обедали молча.</w:t>
      </w:r>
    </w:p>
    <w:p w14:paraId="6DB96A1C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—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Мне не дает покоя только одно,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пробормотала Соня.</w:t>
      </w:r>
    </w:p>
    <w:p w14:paraId="7D28A935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—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Что же?</w:t>
      </w:r>
    </w:p>
    <w:p w14:paraId="1BF04BF8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—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К чему такая спешка со свадьбой?</w:t>
      </w:r>
    </w:p>
    <w:p w14:paraId="6C9F2A5B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—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Сама сказала: наше непристойное поведение шокировало здешних ребят до глубины их пуританской души.</w:t>
      </w:r>
    </w:p>
    <w:p w14:paraId="3128C6EB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Соня покачала головой.</w:t>
      </w:r>
    </w:p>
    <w:p w14:paraId="0463E18B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—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Шокировало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но не так, чтобы впопыхах устраивать церемонию, к которой обычно готовятся несколько дней. Наверняка есть причина...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Внезапно она осеклась и сквозь толщу листвы взглянула на небо.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Темнеет.</w:t>
      </w:r>
    </w:p>
    <w:p w14:paraId="06D03F82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Розовый полуденный свет сменился серыми сумерками, резко похолодало.</w:t>
      </w:r>
    </w:p>
    <w:p w14:paraId="7E20FF91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Гордон поднялся:</w:t>
      </w:r>
    </w:p>
    <w:p w14:paraId="52F9575C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—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Пора. Дождь собирается.</w:t>
      </w:r>
    </w:p>
    <w:p w14:paraId="42993DA9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lastRenderedPageBreak/>
        <w:t>Три часа спустя упали первые капли. Благополучно миновав кряж, путники очутились на взгорье. Дождик моросил без устали, и через час оба насквозь промокли.</w:t>
      </w:r>
    </w:p>
    <w:p w14:paraId="0BDF630D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—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Заночуем в моем корабле,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предложила Соня, откинув со лба мокрую прядь каштановых волос.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Он ближе.</w:t>
      </w:r>
    </w:p>
    <w:p w14:paraId="13E7975B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Гордон не возражал. Затем без лишних возражений обнял девушку за талию. Та и не подумала отстраниться. По неведомой причине возражения и противоречия исчезли. Все стало легко и просто. Дождь не утихал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пронзительный, он проникал в каждую клеточку тела, умиротворяя. Нет, не умиротворяя, убаюкивая. Снова не то. Какое же слово подобрать?..</w:t>
      </w:r>
    </w:p>
    <w:p w14:paraId="36A6494A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У трапа советского корабля Гордон очнулся. Поздно! Забыв обо всем на свете, они с Соней утонули в глазах друг друга.</w:t>
      </w:r>
    </w:p>
    <w:p w14:paraId="7BE7772F" w14:textId="77777777" w:rsid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Гордон попытался отстраниться и трезво взглянуть на ситуацию, сделать выводы о странном ощущении, возникшем во время дождя, связать его с поспешной брачной церемонией. Тщетно. Из головы не шла мелодия, услышанная у ручья, и дырка в дешевых хлопчатобумажных чулках. Секунда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и Соня упала в его объятия, подставив для поцелуя губы в капельках дождя. Вашингтон и Москва превратились в забытые названия на карте, грош которой цена.</w:t>
      </w:r>
    </w:p>
    <w:p w14:paraId="48133D62" w14:textId="77777777" w:rsidR="00335717" w:rsidRDefault="00335717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8133D62" w14:textId="77777777" w:rsidR="00335717" w:rsidRDefault="00260F0B" w:rsidP="00335717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335717">
        <w:rPr>
          <w:rFonts w:ascii="Verdana" w:hAnsi="Verdana"/>
          <w:noProof/>
          <w:color w:val="000000"/>
          <w:sz w:val="20"/>
        </w:rPr>
        <w:drawing>
          <wp:inline distT="0" distB="0" distL="0" distR="0" wp14:anchorId="2BBD297D" wp14:editId="51A01C0F">
            <wp:extent cx="4368800" cy="6197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0" cy="619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57462E" w14:textId="2526BAC2" w:rsidR="00335717" w:rsidRDefault="00335717" w:rsidP="00335717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1C57462E" w14:textId="2526BAC2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А дождь все лил. Ласково, нежно. Настойчиво. Тихонько пел в листве. Мурлыкал. Шептал. Смеялся. До самого утра.</w:t>
      </w:r>
    </w:p>
    <w:p w14:paraId="5B2C1F96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Возвращаясь на корабль, Гордон мысленно репетировал придуманный на пару с Соней доклад начальству, где вкратце говорилось про плен, но ни слова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про свадьбу и дождь. Зачем усложнять и без того сложную ситуацию?</w:t>
      </w:r>
    </w:p>
    <w:p w14:paraId="46C4A545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Через полмили он вдруг почувствовал, что ошейник стискивает горло. С каждым шагом становилось труднее дышать. Едва не задохнувшись, Гордон замер. Словно натянулся до предела невидимый поводок.</w:t>
      </w:r>
    </w:p>
    <w:p w14:paraId="01051180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Стоило попятиться, как тиски разжались. Чем дальше, тем больше. Единственное объяснение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в отличие от земных металлов, сплав для ошейников обладал магическими свойствами. Выкованные из него предметы притягивались друг к другу, и притяжение лишь усиливалось на расстоянии. Стараниями ли венериан или из-за особенностей руды, но чары действовали только на вещицы из одного котла. Гордон не знал этого наверняка, но не сомневался: с брачными узами на Венере не шутят.</w:t>
      </w:r>
    </w:p>
    <w:p w14:paraId="3A7D0F47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Он зашагал назад, но на полпути столкнулся с бегущей навстречу Соней. Бледное лицо красноречивей всяких слов говорило, что майор успела познакомиться с особенностями ошейника и сделать выводы.</w:t>
      </w:r>
    </w:p>
    <w:p w14:paraId="6ABFDDF9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—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Что нам делать, Гордон?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выпалила она.</w:t>
      </w:r>
    </w:p>
    <w:p w14:paraId="5DB39430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—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Разберемся,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упокоил тот.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Идем, у меня на корабле полно инструментов.</w:t>
      </w:r>
    </w:p>
    <w:p w14:paraId="4D48E382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Все утро прошло в тщетных попытках снять ошейники. Их не брали ни остро заточенные ножницы, ни алмазный напильник. Вариант со сваркой тоже отпал.</w:t>
      </w:r>
    </w:p>
    <w:p w14:paraId="004CC58D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Гордон в изнеможении опустился на землю неподалеку от посадочных опор. Соня подошла и села рядом.</w:t>
      </w:r>
    </w:p>
    <w:p w14:paraId="1C43651A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—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Нам отсюда не выбраться,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призналась она.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Наши корабли двоих не выдержат, это сто процентов.</w:t>
      </w:r>
    </w:p>
    <w:p w14:paraId="608A56BC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Гордон вздохнул.</w:t>
      </w:r>
    </w:p>
    <w:p w14:paraId="362E4CAE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—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Можно связаться с Землей и попросить помощи. Правда, придется рассказать все. Другое дело, что в историю с дождем вряд ли поверят. Умолчим про дождь, останутся ошейники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тоже весьма сомнительно. Боюсь, нам вообще не поверят. Решат, что мы влю... не хотим возвращаться, а узнав о совместном проживании, немедленно прикажут лететь назад. Нет... Чтобы просить о помощи, нужна убедительная причина.</w:t>
      </w:r>
    </w:p>
    <w:p w14:paraId="294075A5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Соня слабо улыбнулась.</w:t>
      </w:r>
    </w:p>
    <w:p w14:paraId="28EE0AE4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—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Представила, как оправдываюсь перед советом министров. Мол, во всем виноват дождь.</w:t>
      </w:r>
    </w:p>
    <w:p w14:paraId="4F249F66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Гордон расхохотался.</w:t>
      </w:r>
    </w:p>
    <w:p w14:paraId="4B03EC56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—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А я рассказываю следственной комиссии про ошейники.</w:t>
      </w:r>
    </w:p>
    <w:p w14:paraId="708E88BD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На душе сразу полегчало. Раз охота шутить, не все потеряно.</w:t>
      </w:r>
    </w:p>
    <w:p w14:paraId="2720B146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—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Поступим так: отчитаемся, как планировали, и займемся делом, как будто ничего не случилось. Глядишь, проблема решится сама собой. А если нет, построим хижину и заживем здесь,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объявил Гордон.</w:t>
      </w:r>
    </w:p>
    <w:p w14:paraId="2C3D9296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Соня по-девичьи зарделась.</w:t>
      </w:r>
    </w:p>
    <w:p w14:paraId="512D5B42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—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Давай строить у ручья, где мы познакомились.</w:t>
      </w:r>
    </w:p>
    <w:p w14:paraId="5412D9DA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—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Отличная мысль,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кивнул Гордон.</w:t>
      </w:r>
    </w:p>
    <w:p w14:paraId="723C6918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По утрам они изучали окрестности, а в обед занимались хижиной. Взяли пробу дождевой воды, но ничего особенного не нашли. Гордон не удивился, поскольку еще в первый день проанализировал состав питьевой воды, и с тем же результатом. Соблазн нарушить запреты рождался в облачном покрове и испарялся, едва коснувшись земли.</w:t>
      </w:r>
    </w:p>
    <w:p w14:paraId="1298A2F3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Когда хижина была готова, молодые часами бродили по горам и живописным лесочкам, болтая и смеясь, любовались причудливыми цветочными узорами и вздрагивали от всполоха радужных крыльев. Изредка встречались венериане, но те не обращали на чужаков ни малейшего внимания. Приятной находкой стало окруженное папоротником озерцо у подножия пенящегося водопада, куда Соня и Гордон повадились ходить купаться. Кожа девушки покрылась золотистым загаром, при взгляде на нее у Гордона захватывало дух. Случалось, шел дождь, но в нем теперь нужды не было. К невидимой цепи, что связала землян, прибавилась другая, в десятки раз прочнее.</w:t>
      </w:r>
    </w:p>
    <w:p w14:paraId="04B0070B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lastRenderedPageBreak/>
        <w:t>Впрочем, первая тоже никуда не делась, а время отлета стремительно приближалось. Молодожены искали повод убедить оба правительства не возвращать их на Землю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и слава богу (хотя бог тут совершенно ни при чем), в последний момент повод нашелся. Точнее, нашла его Соня. Как-то утром перед плановой проверкой двигателя, она смущенно подняла глаза от сколоченного Гордоном столика и пробормотала:</w:t>
      </w:r>
    </w:p>
    <w:p w14:paraId="700ADE66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—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Я беременна.</w:t>
      </w:r>
    </w:p>
    <w:p w14:paraId="6C02F21A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В Москве новость произвела эффект разорвавшейся бомбы и, просочившись сквозь трещину в броне Кремля, вызвала цепную реакцию во всем Советском Союзе. Тогда советскому премьеру впервые открылась незыблемая истина: дети задевают слабую струнку в душе всякого, коммуниста ли, капиталиста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неважно.</w:t>
      </w:r>
    </w:p>
    <w:p w14:paraId="480EC3CF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Весной Венера сияла над Москвой, словно звезда Вифлеема. Премьер СССР с озадаченным видом стоял перед советом министров. Впрочем, озадачился не он один. Весь Совмин ломал голову, как быть с ребенком, наполовину коммунистом, наполовину капиталистом, которого заведомо боготворит целый свет. Ответа премьер не знал, зато понимал: люди есть люди, им можно внушить, что черный хлеб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белый, а тмин на самом деле икра, но если сказать, что ребенок, рожденный на планете любви у русской и американца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не предвестник мира, в жизни не поверят.</w:t>
      </w:r>
    </w:p>
    <w:p w14:paraId="797AB97B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Поэтому в итоге премьер сделал то единственное, что мог сделать,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созвал саммит с участием президента США и премьер-министра Великобритании. Так Восток и Запад впервые достигли согласия. Конечно, угрозу войны это сразу не отменило, но основные предпосылки устранило. Покончив с распрями, главы государства озаботились постройкой сверхсовременного космического корабля «на троих», бросив на его создание лучшие силы. Пилотом единогласно назначили англичанина, акушеркой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русскую, а медсестрой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американку.</w:t>
      </w:r>
    </w:p>
    <w:p w14:paraId="742AA95A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color w:val="000000"/>
          <w:sz w:val="20"/>
          <w:lang w:val="ru-RU"/>
        </w:rPr>
        <w:t>Поговаривали, будто советский премьер с американским коллегой задержались после саммита, придумывая имена. Верится, конечно, с трудом. Даже если слухи не врут, старались высшие чины зря</w:t>
      </w:r>
      <w:r w:rsidRPr="00335717">
        <w:rPr>
          <w:rFonts w:ascii="Verdana" w:hAnsi="Verdana"/>
          <w:color w:val="000000"/>
          <w:sz w:val="20"/>
        </w:rPr>
        <w:t> </w:t>
      </w:r>
      <w:r w:rsidRPr="00335717">
        <w:rPr>
          <w:rFonts w:ascii="Verdana" w:hAnsi="Verdana"/>
          <w:color w:val="000000"/>
          <w:sz w:val="20"/>
          <w:lang w:val="ru-RU"/>
        </w:rPr>
        <w:t>— Гордон и Соня выбрали имя сами. Сейчас его не знает лишь полный невежда... и те, для кого пишется этот рассказ. Вот мы и добрались до упомянутой в самом начале заметки. Лирики в ней как в старом ботинке, но света больше, чем в пресловутой звезде над Москвой.</w:t>
      </w:r>
    </w:p>
    <w:p w14:paraId="23AFE3B3" w14:textId="77777777" w:rsidR="00260F0B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3DDDE14" w14:textId="2DBF0333" w:rsidR="005723A5" w:rsidRPr="00335717" w:rsidRDefault="00260F0B" w:rsidP="0033571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717">
        <w:rPr>
          <w:rFonts w:ascii="Verdana" w:hAnsi="Verdana"/>
          <w:i/>
          <w:iCs/>
          <w:color w:val="000000"/>
          <w:sz w:val="20"/>
          <w:lang w:val="ru-RU"/>
        </w:rPr>
        <w:t>11 сентября 1996</w:t>
      </w:r>
      <w:r w:rsidRPr="00335717">
        <w:rPr>
          <w:rFonts w:ascii="Verdana" w:hAnsi="Verdana"/>
          <w:i/>
          <w:iCs/>
          <w:color w:val="000000"/>
          <w:sz w:val="20"/>
        </w:rPr>
        <w:t> </w:t>
      </w:r>
      <w:r w:rsidRPr="00335717">
        <w:rPr>
          <w:rFonts w:ascii="Verdana" w:hAnsi="Verdana"/>
          <w:i/>
          <w:iCs/>
          <w:color w:val="000000"/>
          <w:sz w:val="20"/>
          <w:lang w:val="ru-RU"/>
        </w:rPr>
        <w:t>г. Как сообщает молодой русско-американский посол, Петр Гордонович Эндрюс, его миротворческий план был принят всеми инстанциями. Угроза войны, нависавшая над человечеством последние пятьдесят лет, миновала навсегда.</w:t>
      </w:r>
    </w:p>
    <w:sectPr w:rsidR="005723A5" w:rsidRPr="00335717" w:rsidSect="00335717">
      <w:headerReference w:type="default" r:id="rId11"/>
      <w:footerReference w:type="even" r:id="rId12"/>
      <w:footerReference w:type="defaul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7BD32" w14:textId="77777777" w:rsidR="008000DF" w:rsidRDefault="008000DF" w:rsidP="00335717">
      <w:pPr>
        <w:spacing w:after="0" w:line="240" w:lineRule="auto"/>
      </w:pPr>
      <w:r>
        <w:separator/>
      </w:r>
    </w:p>
  </w:endnote>
  <w:endnote w:type="continuationSeparator" w:id="0">
    <w:p w14:paraId="53FB12A6" w14:textId="77777777" w:rsidR="008000DF" w:rsidRDefault="008000DF" w:rsidP="00335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C91AC" w14:textId="77777777" w:rsidR="00335717" w:rsidRDefault="00335717" w:rsidP="009620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BF92743" w14:textId="77777777" w:rsidR="00335717" w:rsidRDefault="00335717" w:rsidP="003357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5EA28" w14:textId="4E04D321" w:rsidR="00335717" w:rsidRPr="00335717" w:rsidRDefault="00335717" w:rsidP="00335717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335717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335717">
      <w:rPr>
        <w:rStyle w:val="PageNumber"/>
        <w:rFonts w:ascii="Arial" w:hAnsi="Arial" w:cs="Arial"/>
        <w:color w:val="999999"/>
        <w:sz w:val="20"/>
      </w:rPr>
      <w:t>http</w:t>
    </w:r>
    <w:r w:rsidRPr="00335717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335717">
      <w:rPr>
        <w:rStyle w:val="PageNumber"/>
        <w:rFonts w:ascii="Arial" w:hAnsi="Arial" w:cs="Arial"/>
        <w:color w:val="999999"/>
        <w:sz w:val="20"/>
      </w:rPr>
      <w:t>artefact</w:t>
    </w:r>
    <w:r w:rsidRPr="00335717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335717">
      <w:rPr>
        <w:rStyle w:val="PageNumber"/>
        <w:rFonts w:ascii="Arial" w:hAnsi="Arial" w:cs="Arial"/>
        <w:color w:val="999999"/>
        <w:sz w:val="20"/>
      </w:rPr>
      <w:t>lib</w:t>
    </w:r>
    <w:r w:rsidRPr="00335717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335717">
      <w:rPr>
        <w:rStyle w:val="PageNumber"/>
        <w:rFonts w:ascii="Arial" w:hAnsi="Arial" w:cs="Arial"/>
        <w:color w:val="999999"/>
        <w:sz w:val="20"/>
      </w:rPr>
      <w:t>ru</w:t>
    </w:r>
    <w:r w:rsidRPr="00335717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F55DF" w14:textId="77777777" w:rsidR="008000DF" w:rsidRDefault="008000DF" w:rsidP="00335717">
      <w:pPr>
        <w:spacing w:after="0" w:line="240" w:lineRule="auto"/>
      </w:pPr>
      <w:r>
        <w:separator/>
      </w:r>
    </w:p>
  </w:footnote>
  <w:footnote w:type="continuationSeparator" w:id="0">
    <w:p w14:paraId="2DEC5150" w14:textId="77777777" w:rsidR="008000DF" w:rsidRDefault="008000DF" w:rsidP="00335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F929C" w14:textId="63CA73D7" w:rsidR="00335717" w:rsidRPr="00335717" w:rsidRDefault="00335717" w:rsidP="00335717">
    <w:pPr>
      <w:pStyle w:val="Header"/>
      <w:rPr>
        <w:rFonts w:ascii="Arial" w:hAnsi="Arial" w:cs="Arial"/>
        <w:color w:val="999999"/>
        <w:sz w:val="20"/>
        <w:lang w:val="ru-RU"/>
      </w:rPr>
    </w:pPr>
    <w:r w:rsidRPr="00335717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60F0B"/>
    <w:rsid w:val="0029639D"/>
    <w:rsid w:val="00326F90"/>
    <w:rsid w:val="00335717"/>
    <w:rsid w:val="005723A5"/>
    <w:rsid w:val="008000DF"/>
    <w:rsid w:val="00AA1D8D"/>
    <w:rsid w:val="00AC72C0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29ABB0D"/>
  <w14:defaultImageDpi w14:val="300"/>
  <w15:docId w15:val="{C8E86383-7A57-417E-B96A-CCF18EE76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3357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3323</Words>
  <Characters>20140</Characters>
  <Application>Microsoft Office Word</Application>
  <DocSecurity>0</DocSecurity>
  <Lines>387</Lines>
  <Paragraphs>152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23311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Случайная встреча</dc:title>
  <dc:subject/>
  <dc:creator>Роберт Янг</dc:creator>
  <cp:keywords/>
  <dc:description/>
  <cp:lastModifiedBy>Andrey Piskunov</cp:lastModifiedBy>
  <cp:revision>6</cp:revision>
  <dcterms:created xsi:type="dcterms:W3CDTF">2013-12-23T23:15:00Z</dcterms:created>
  <dcterms:modified xsi:type="dcterms:W3CDTF">2025-05-30T07:35:00Z</dcterms:modified>
  <cp:category/>
</cp:coreProperties>
</file>