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4155" w14:textId="77777777" w:rsidR="00AF2B24" w:rsidRPr="004B3BAC" w:rsidRDefault="00AF2B24" w:rsidP="004B3BAC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4B3BAC">
        <w:rPr>
          <w:rFonts w:ascii="Verdana" w:hAnsi="Verdana"/>
          <w:color w:val="000000"/>
          <w:sz w:val="32"/>
          <w:lang w:val="ru-RU"/>
        </w:rPr>
        <w:t>Рождение звезды</w:t>
      </w:r>
    </w:p>
    <w:p w14:paraId="0645FF21" w14:textId="77777777" w:rsidR="008650B3" w:rsidRPr="004B3BAC" w:rsidRDefault="008650B3" w:rsidP="004B3BA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B3BAC">
        <w:rPr>
          <w:rFonts w:ascii="Verdana" w:hAnsi="Verdana"/>
          <w:color w:val="000000"/>
          <w:sz w:val="24"/>
          <w:lang w:val="ru-RU"/>
        </w:rPr>
        <w:t>Роберт Янг</w:t>
      </w:r>
    </w:p>
    <w:p w14:paraId="3B312974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101D3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В ту ночь ее сын стал звездой. Прижимая к сердцу ладонь, она зачарованно смотрела из сада, как он взмывает над полями, где играл еще ребенком и трудился юношей. Думает ли он о родных местах, о матери, что предается воспоминаниям этой апрельской ночью? Скучает ли по отчему дому с верандой, в котором нынче царит тишина?</w:t>
      </w:r>
    </w:p>
    <w:p w14:paraId="4D3E555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Он поднимался все выше и выше, миновал зенит и, медленно сойдя с земной орбиты, исчез во мраке. Вчерашний мальчишка кружил на небесной карусели, заключенный в герметичную капсулу герметичной колесницы...</w:t>
      </w:r>
    </w:p>
    <w:p w14:paraId="6B5C126A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i/>
          <w:iCs/>
          <w:color w:val="000000"/>
          <w:sz w:val="20"/>
          <w:lang w:val="ru-RU"/>
        </w:rPr>
        <w:t>«Зачем посягать на звезды? Бог с ними».</w:t>
      </w:r>
    </w:p>
    <w:p w14:paraId="463B4E5D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 xml:space="preserve">Чуть свет доставили депешу от генерала: «Первопроходец </w:t>
      </w:r>
      <w:r w:rsidRPr="004B3BAC">
        <w:rPr>
          <w:rFonts w:ascii="Verdana" w:hAnsi="Verdana"/>
          <w:color w:val="000000"/>
          <w:sz w:val="20"/>
        </w:rPr>
        <w:t>XII</w:t>
      </w:r>
      <w:r w:rsidRPr="004B3BAC">
        <w:rPr>
          <w:rFonts w:ascii="Verdana" w:hAnsi="Verdana"/>
          <w:color w:val="000000"/>
          <w:sz w:val="20"/>
          <w:lang w:val="ru-RU"/>
        </w:rPr>
        <w:t>» движется намеченным курсом. Ожидайте примерно завтра».</w:t>
      </w:r>
    </w:p>
    <w:p w14:paraId="6C3A2850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Она по обыкновению собрала яйца, разложила по коробкам и направила фургончик знакомым маршрутом, предвкушая массу вопросов от покупателей. Те не обманули ожиданий.</w:t>
      </w:r>
    </w:p>
    <w:p w14:paraId="0E297FCC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Марта, неужели Терри там один-одинешенек?</w:t>
      </w:r>
    </w:p>
    <w:p w14:paraId="69187CF7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Ты не боишься за него?</w:t>
      </w:r>
    </w:p>
    <w:p w14:paraId="6B7EF0FC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Надеюсь, твой сын вернется целым и невредимым.</w:t>
      </w:r>
    </w:p>
    <w:p w14:paraId="7FEFEAE7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Твердили завсегдатаи, дивясь, как высоко взошла материнская звезда обычной торговки яйцами.</w:t>
      </w:r>
    </w:p>
    <w:p w14:paraId="3213ADC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К интервью она не готовилась, намереваясь дать журналистам вежливый, но твердый отпор. Но как тут отопрешься, когда двор запрудили машины, а операторы уже налаживают оборудование? Что возразить милейшему юноше на слова:</w:t>
      </w:r>
    </w:p>
    <w:p w14:paraId="37FDBF7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Знайте, мы все гордимся вашим сыном, и будем счастливы, если вы ответите на пару вопросов.</w:t>
      </w:r>
    </w:p>
    <w:p w14:paraId="1CA75030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Спрашивал он в основном о Терри, но с таким подтекстом, словно хотел выставить его заурядным американцем, каких миллионы. Все попытки Марты рассказать, как сын не спал ночами, штудируя книги, как из-за врожденной скромности не мог завести друзей и ни разу не сходил на футбол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все это симпатяга-репортер пресекал на корню, выворачивал ответы, подгоняя образ Терри под общий стандарт. Вот только следуя ему, молодежь не погрузится в изучение космоса, а увязнет в мелочах.</w:t>
      </w:r>
    </w:p>
    <w:p w14:paraId="59BC0300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Несколько вопросов касались ее лично. «Терри ваш единственный сын?» «Да». «А супруг?..» «Погиб в Корее». «Как вы относитесь к правительственной инициативе передавать «звездным» матерям любые сведения касательно их сыновей?» «По-моему, замечательная инициатива... Жаль, ее не предоставили солдатским матерям во время Второй Мировой».</w:t>
      </w:r>
    </w:p>
    <w:p w14:paraId="1CCBEE5E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Телевизионщики убрались лишь под вечер. Наскоро перекусив, Марта набросила на плечи замшевый пиджак сына и в предзакатных сумерках вышла в сад. В первой телеграмме генерал сообщал, что ко вторнику Терри появится на орбите в пять минут десятого. Однако Марта не удержалась и отправилась смотреть, как в вышине, мерцая, зажигаются звезды. Раньше она не обращала внимания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земные дела затмевали небесные. Только по юности, гуляя с Биллом, нет-нет да поглядывала на луну, а когда падала звезда, загадывала желание. Теперь все изменилось. Теперь вся ее жизнь сосредоточилась на небе, заполненном миллиардами светил.</w:t>
      </w:r>
    </w:p>
    <w:p w14:paraId="56845E0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Как ярко они горели в темноте! Точно живые пульсировали в ночи... А какая палитра цветов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красные, желтые, зеленые, оранжевые...</w:t>
      </w:r>
    </w:p>
    <w:p w14:paraId="2F18BA4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Холодало, вместе с дыханием стал появляться пар. Ночь выдалась на удивление свежая, ясная... Марта посмотрела на часы и ахнула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стрелки показывали начало десятого. Как быстро летит время!</w:t>
      </w:r>
    </w:p>
    <w:p w14:paraId="62AF911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Женщина обратила несмелый взгляд к горизонту... Яркой звездой Терри пронесся в сверкающей колеснице по Млечному пути, плавно заскользил вдоль орбиты и скрылся из виду в темной глубине космоса... Горделиво переведя дух, Марта заметила, что лихорадочно машет рукой, и медленно опустила ее.</w:t>
      </w:r>
    </w:p>
    <w:p w14:paraId="045EAC0D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«Загадай желание!»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мелькнула наивная мысль; женщина загадала сыну сладких снов и мягкой посадки, облекла желание материнской любовью и послала ввысь.</w:t>
      </w:r>
    </w:p>
    <w:p w14:paraId="3EFB3023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lastRenderedPageBreak/>
        <w:t>«Примерно завтра»,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гласила телеграмма.</w:t>
      </w:r>
    </w:p>
    <w:p w14:paraId="4572782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То есть уже сегодня!</w:t>
      </w:r>
    </w:p>
    <w:p w14:paraId="5377FD94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В среду Марта поднялась на заре, покормила кур и после нехитрого завтрака отправилась в свой будничный рейс.</w:t>
      </w:r>
    </w:p>
    <w:p w14:paraId="3D480450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Представляю, каково тебе сейчас! Нервничаешь?</w:t>
      </w:r>
    </w:p>
    <w:p w14:paraId="0EDA39F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(Конечно, не без этого.)</w:t>
      </w:r>
    </w:p>
    <w:p w14:paraId="64EEAED1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Когда обещают обратно?</w:t>
      </w:r>
    </w:p>
    <w:p w14:paraId="33B56BF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(Вроде бы сегодня... Сегодня!)</w:t>
      </w:r>
    </w:p>
    <w:p w14:paraId="51FB5C4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Хорошо быть матерью звезды, а?</w:t>
      </w:r>
    </w:p>
    <w:p w14:paraId="331044E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(Да, неплохо.)</w:t>
      </w:r>
    </w:p>
    <w:p w14:paraId="122FE00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Хорошо и жутко одновременно.</w:t>
      </w:r>
    </w:p>
    <w:p w14:paraId="51B165E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Только бы сын продержался. Только бы благополучно вернулся. Тогда прекратятся ночные бдения в саду, и другой матери выпадет честь наблюдать рождение сына-звезды.</w:t>
      </w:r>
    </w:p>
    <w:p w14:paraId="1D9EF2BC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Только бы...</w:t>
      </w:r>
    </w:p>
    <w:p w14:paraId="75D2E964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В обед пришла третья телеграмма: «С прискорбием сообщаем, что из-за повреждения обшивки в результате попадания метеорита механизм капсулы испорчен, эвакуация невозможна. Делаем все возможное для возвращения вашего сына».</w:t>
      </w:r>
    </w:p>
    <w:p w14:paraId="37508C07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Терри!..</w:t>
      </w:r>
    </w:p>
    <w:p w14:paraId="2818B53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Вот он, совсем кроха, сидит у клена, катает игрушечные машинки по воображаемым улицам; золото волос блестит на солнце, пухлые щечки порозовели от летнего ветерка.</w:t>
      </w:r>
    </w:p>
    <w:p w14:paraId="56EC120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Терри!..</w:t>
      </w:r>
    </w:p>
    <w:p w14:paraId="397CB910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В синем джинсовом костюме он взбирается по тропинке, размахивая худенькими загорелыми руками. Длинные ноги отмеряют взрослые шаги по выгоревшей траве. Над головой раскинулось безоблачное небо, в сентябрьском зное разливается пение цикад.</w:t>
      </w:r>
    </w:p>
    <w:p w14:paraId="00D473D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Терри...</w:t>
      </w:r>
    </w:p>
    <w:p w14:paraId="716C5DC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«.. вряд ли успею написать до отлета, но ты не волнуйся, мам. «Первопроходец»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машина экртра-класса. Хоть бомби метеоритами, не пробьешь, да и шансы нарваться мизерные...»</w:t>
      </w:r>
    </w:p>
    <w:p w14:paraId="6555E23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i/>
          <w:iCs/>
          <w:color w:val="000000"/>
          <w:sz w:val="20"/>
          <w:lang w:val="ru-RU"/>
        </w:rPr>
        <w:t>«Зачем посягать на звезды? Бог с ними».</w:t>
      </w:r>
    </w:p>
    <w:p w14:paraId="2AD3942C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По лужайке потянулись полуденные тени, над западными холмами алел набухший диск солнца. Марта приготовила ужин, но кусок не лез в горло. В сумерках она набросила пиджак сына и вышла в сад.</w:t>
      </w:r>
    </w:p>
    <w:p w14:paraId="11E82711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Медленно на небе одна за другой загорались звезды. Наконец взошла ЕЕ звезда, но свет расплывался перед глазами. По гравиевой дорожке зашуршали шины, темноту прорезали фары. Хлопнула дверь.</w:t>
      </w:r>
    </w:p>
    <w:p w14:paraId="122F6ACE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Марта не шелохнулась.</w:t>
      </w:r>
    </w:p>
    <w:p w14:paraId="40211A1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«Господи, пусть это будет Терри»,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молилась она, хотя умом понимала, что надеется напрасно.</w:t>
      </w:r>
    </w:p>
    <w:p w14:paraId="50F268C7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За спиной послышались и замерли шаги. Кто-то смущенно кашлянул. Женщина обернулась.</w:t>
      </w:r>
    </w:p>
    <w:p w14:paraId="7EAA6944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Добрый вечер, мэм.</w:t>
      </w:r>
    </w:p>
    <w:p w14:paraId="6A9540C6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На серых погонах мерцала россыпь звезд. Строгое, красивой лепки лицо, усталые глаза. При взгляде на него Марта все поняла без слов.</w:t>
      </w:r>
    </w:p>
    <w:p w14:paraId="7AE2DB7F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Метеорит, пробивший обшивку, повредил капсулу. Нам только что сообщили... К сожалению, мы бессильны... Мэм, вы в порядке?</w:t>
      </w:r>
    </w:p>
    <w:p w14:paraId="6C0B82B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Да, благодарю вас.</w:t>
      </w:r>
    </w:p>
    <w:p w14:paraId="10A339D8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Я хотел лично выразить соболезнования. Представляю, как вам сейчас нелегко.</w:t>
      </w:r>
    </w:p>
    <w:p w14:paraId="60EEDB53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Спасибо.</w:t>
      </w:r>
    </w:p>
    <w:p w14:paraId="4660E06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Уверяю, мы делаем все возможное, чтобы доставить останки вашего сына на Землю для церемонии похорон...</w:t>
      </w:r>
    </w:p>
    <w:p w14:paraId="0D8DED2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Нет.</w:t>
      </w:r>
    </w:p>
    <w:p w14:paraId="18CF657B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Прошу прощения, мэм?</w:t>
      </w:r>
    </w:p>
    <w:p w14:paraId="6774ECA2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 xml:space="preserve">Она подняла глаза к небу, где недавно промчался сверкающий саркофаг с телом ее сына, единственного. Там, высоко-высоко, цвел бледно-голубой Сириус. Еще выше раскинулся бескрайний сад Ориона, утопающий в незабудках и пышных </w:t>
      </w:r>
      <w:r w:rsidRPr="004B3BAC">
        <w:rPr>
          <w:rFonts w:ascii="Verdana" w:hAnsi="Verdana"/>
          <w:color w:val="000000"/>
          <w:sz w:val="20"/>
          <w:lang w:val="ru-RU"/>
        </w:rPr>
        <w:lastRenderedPageBreak/>
        <w:t>соцветиях Бетельгейза и Ригеля, Беллатриксы и Саифа... Под самым сводом серебрились клумбы Тельца и Девы, рядом пламенели бутоны созвездия Рака. А по тропе небесного сада, подгоняемая попутным ветром, плыла роза Марса.</w:t>
      </w:r>
    </w:p>
    <w:p w14:paraId="0BA6F199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Нет,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повторила Марта.</w:t>
      </w:r>
    </w:p>
    <w:p w14:paraId="1E8F3FE5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Генерал тоже поднял глаза. Медленно опустил.</w:t>
      </w:r>
    </w:p>
    <w:p w14:paraId="7892E857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Понимаю, мэм. Мудрое решение... Звезды сегодня прекрасны как никогда.</w:t>
      </w:r>
    </w:p>
    <w:p w14:paraId="36E83BA1" w14:textId="77777777" w:rsidR="00AF2B24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—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Как никогда,</w:t>
      </w:r>
      <w:r w:rsidRPr="004B3BAC">
        <w:rPr>
          <w:rFonts w:ascii="Verdana" w:hAnsi="Verdana"/>
          <w:color w:val="000000"/>
          <w:sz w:val="20"/>
        </w:rPr>
        <w:t> </w:t>
      </w:r>
      <w:r w:rsidRPr="004B3BAC">
        <w:rPr>
          <w:rFonts w:ascii="Verdana" w:hAnsi="Verdana"/>
          <w:color w:val="000000"/>
          <w:sz w:val="20"/>
          <w:lang w:val="ru-RU"/>
        </w:rPr>
        <w:t>— вторила Марта.</w:t>
      </w:r>
    </w:p>
    <w:p w14:paraId="2F913A8E" w14:textId="06446A3B" w:rsidR="009C4898" w:rsidRPr="004B3BAC" w:rsidRDefault="00AF2B24" w:rsidP="004B3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B3BAC">
        <w:rPr>
          <w:rFonts w:ascii="Verdana" w:hAnsi="Verdana"/>
          <w:color w:val="000000"/>
          <w:sz w:val="20"/>
          <w:lang w:val="ru-RU"/>
        </w:rPr>
        <w:t>Проводив генерала, она вновь обозрела небесный сад, где покоился Терри, потом развернулась и медленно зашагала в наполненный воспоминаниями дом.</w:t>
      </w:r>
    </w:p>
    <w:sectPr w:rsidR="009C4898" w:rsidRPr="004B3BAC" w:rsidSect="004B3B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47672" w14:textId="77777777" w:rsidR="003E7CD7" w:rsidRDefault="003E7CD7" w:rsidP="004B3BAC">
      <w:pPr>
        <w:spacing w:after="0" w:line="240" w:lineRule="auto"/>
      </w:pPr>
      <w:r>
        <w:separator/>
      </w:r>
    </w:p>
  </w:endnote>
  <w:endnote w:type="continuationSeparator" w:id="0">
    <w:p w14:paraId="0D850A3F" w14:textId="77777777" w:rsidR="003E7CD7" w:rsidRDefault="003E7CD7" w:rsidP="004B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3BDB" w14:textId="77777777" w:rsidR="004B3BAC" w:rsidRDefault="004B3BAC" w:rsidP="00B902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52C7AF" w14:textId="77777777" w:rsidR="004B3BAC" w:rsidRDefault="004B3BAC" w:rsidP="004B3B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143B" w14:textId="6205494F" w:rsidR="004B3BAC" w:rsidRPr="004B3BAC" w:rsidRDefault="004B3BAC" w:rsidP="004B3BA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B3BA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B3BAC">
      <w:rPr>
        <w:rStyle w:val="PageNumber"/>
        <w:rFonts w:ascii="Arial" w:hAnsi="Arial" w:cs="Arial"/>
        <w:color w:val="999999"/>
        <w:sz w:val="20"/>
      </w:rPr>
      <w:t>http</w:t>
    </w:r>
    <w:r w:rsidRPr="004B3BA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B3BAC">
      <w:rPr>
        <w:rStyle w:val="PageNumber"/>
        <w:rFonts w:ascii="Arial" w:hAnsi="Arial" w:cs="Arial"/>
        <w:color w:val="999999"/>
        <w:sz w:val="20"/>
      </w:rPr>
      <w:t>artefact</w:t>
    </w:r>
    <w:r w:rsidRPr="004B3BA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B3BAC">
      <w:rPr>
        <w:rStyle w:val="PageNumber"/>
        <w:rFonts w:ascii="Arial" w:hAnsi="Arial" w:cs="Arial"/>
        <w:color w:val="999999"/>
        <w:sz w:val="20"/>
      </w:rPr>
      <w:t>lib</w:t>
    </w:r>
    <w:r w:rsidRPr="004B3BA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B3BAC">
      <w:rPr>
        <w:rStyle w:val="PageNumber"/>
        <w:rFonts w:ascii="Arial" w:hAnsi="Arial" w:cs="Arial"/>
        <w:color w:val="999999"/>
        <w:sz w:val="20"/>
      </w:rPr>
      <w:t>ru</w:t>
    </w:r>
    <w:r w:rsidRPr="004B3BA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464D" w14:textId="77777777" w:rsidR="004B3BAC" w:rsidRDefault="004B3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C549A" w14:textId="77777777" w:rsidR="003E7CD7" w:rsidRDefault="003E7CD7" w:rsidP="004B3BAC">
      <w:pPr>
        <w:spacing w:after="0" w:line="240" w:lineRule="auto"/>
      </w:pPr>
      <w:r>
        <w:separator/>
      </w:r>
    </w:p>
  </w:footnote>
  <w:footnote w:type="continuationSeparator" w:id="0">
    <w:p w14:paraId="4DEED30C" w14:textId="77777777" w:rsidR="003E7CD7" w:rsidRDefault="003E7CD7" w:rsidP="004B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E35E" w14:textId="77777777" w:rsidR="004B3BAC" w:rsidRDefault="004B3B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B1AC" w14:textId="261281BD" w:rsidR="004B3BAC" w:rsidRPr="004B3BAC" w:rsidRDefault="004B3BAC" w:rsidP="004B3BAC">
    <w:pPr>
      <w:pStyle w:val="Header"/>
      <w:rPr>
        <w:rFonts w:ascii="Arial" w:hAnsi="Arial" w:cs="Arial"/>
        <w:color w:val="999999"/>
        <w:sz w:val="20"/>
        <w:lang w:val="ru-RU"/>
      </w:rPr>
    </w:pPr>
    <w:r w:rsidRPr="004B3BA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B3BAC">
      <w:rPr>
        <w:rFonts w:ascii="Arial" w:hAnsi="Arial" w:cs="Arial"/>
        <w:color w:val="999999"/>
        <w:sz w:val="20"/>
      </w:rPr>
      <w:t>http</w:t>
    </w:r>
    <w:r w:rsidRPr="004B3BAC">
      <w:rPr>
        <w:rFonts w:ascii="Arial" w:hAnsi="Arial" w:cs="Arial"/>
        <w:color w:val="999999"/>
        <w:sz w:val="20"/>
        <w:lang w:val="ru-RU"/>
      </w:rPr>
      <w:t>://</w:t>
    </w:r>
    <w:r w:rsidRPr="004B3BAC">
      <w:rPr>
        <w:rFonts w:ascii="Arial" w:hAnsi="Arial" w:cs="Arial"/>
        <w:color w:val="999999"/>
        <w:sz w:val="20"/>
      </w:rPr>
      <w:t>artefact</w:t>
    </w:r>
    <w:r w:rsidRPr="004B3BAC">
      <w:rPr>
        <w:rFonts w:ascii="Arial" w:hAnsi="Arial" w:cs="Arial"/>
        <w:color w:val="999999"/>
        <w:sz w:val="20"/>
        <w:lang w:val="ru-RU"/>
      </w:rPr>
      <w:t>.</w:t>
    </w:r>
    <w:r w:rsidRPr="004B3BAC">
      <w:rPr>
        <w:rFonts w:ascii="Arial" w:hAnsi="Arial" w:cs="Arial"/>
        <w:color w:val="999999"/>
        <w:sz w:val="20"/>
      </w:rPr>
      <w:t>lib</w:t>
    </w:r>
    <w:r w:rsidRPr="004B3BAC">
      <w:rPr>
        <w:rFonts w:ascii="Arial" w:hAnsi="Arial" w:cs="Arial"/>
        <w:color w:val="999999"/>
        <w:sz w:val="20"/>
        <w:lang w:val="ru-RU"/>
      </w:rPr>
      <w:t>.</w:t>
    </w:r>
    <w:r w:rsidRPr="004B3BAC">
      <w:rPr>
        <w:rFonts w:ascii="Arial" w:hAnsi="Arial" w:cs="Arial"/>
        <w:color w:val="999999"/>
        <w:sz w:val="20"/>
      </w:rPr>
      <w:t>ru</w:t>
    </w:r>
    <w:r w:rsidRPr="004B3BA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4D00" w14:textId="77777777" w:rsidR="004B3BAC" w:rsidRDefault="004B3B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7CD7"/>
    <w:rsid w:val="004B3BAC"/>
    <w:rsid w:val="008650B3"/>
    <w:rsid w:val="009C4898"/>
    <w:rsid w:val="00AA1D8D"/>
    <w:rsid w:val="00AF2B24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92D8B0"/>
  <w14:defaultImageDpi w14:val="300"/>
  <w15:docId w15:val="{C8E86383-7A57-417E-B96A-CCF18EE7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B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5870</Characters>
  <Application>Microsoft Office Word</Application>
  <DocSecurity>0</DocSecurity>
  <Lines>127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6776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Рождение звезды</dc:title>
  <dc:subject/>
  <dc:creator>Роберт Янг</dc:creator>
  <cp:keywords/>
  <dc:description/>
  <cp:lastModifiedBy>Andrey Piskunov</cp:lastModifiedBy>
  <cp:revision>6</cp:revision>
  <dcterms:created xsi:type="dcterms:W3CDTF">2013-12-23T23:15:00Z</dcterms:created>
  <dcterms:modified xsi:type="dcterms:W3CDTF">2025-05-30T07:35:00Z</dcterms:modified>
  <cp:category/>
</cp:coreProperties>
</file>