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EA02" w14:textId="77777777" w:rsidR="00307EE0" w:rsidRPr="007424ED" w:rsidRDefault="00307EE0" w:rsidP="007424ED">
      <w:pPr>
        <w:pStyle w:val="Heading2"/>
        <w:keepNext w:val="0"/>
        <w:keepLines w:val="0"/>
        <w:suppressAutoHyphens/>
        <w:spacing w:before="0" w:line="240" w:lineRule="auto"/>
        <w:jc w:val="both"/>
        <w:rPr>
          <w:rFonts w:ascii="Verdana" w:hAnsi="Verdana"/>
          <w:bCs w:val="0"/>
          <w:color w:val="000000"/>
          <w:sz w:val="32"/>
          <w:lang w:val="ru-RU"/>
        </w:rPr>
      </w:pPr>
      <w:r w:rsidRPr="007424ED">
        <w:rPr>
          <w:rFonts w:ascii="Verdana" w:hAnsi="Verdana"/>
          <w:color w:val="000000"/>
          <w:sz w:val="32"/>
          <w:lang w:val="ru-RU"/>
        </w:rPr>
        <w:t>Птицы небесные</w:t>
      </w:r>
    </w:p>
    <w:p w14:paraId="3FCBAD36" w14:textId="77777777" w:rsidR="00D73A3F" w:rsidRPr="007424ED" w:rsidRDefault="00D73A3F" w:rsidP="007424ED">
      <w:pPr>
        <w:suppressAutoHyphens/>
        <w:spacing w:after="0" w:line="240" w:lineRule="auto"/>
        <w:jc w:val="both"/>
        <w:rPr>
          <w:rFonts w:ascii="Verdana" w:hAnsi="Verdana"/>
          <w:color w:val="000000"/>
          <w:sz w:val="24"/>
          <w:lang w:val="ru-RU"/>
        </w:rPr>
      </w:pPr>
      <w:r w:rsidRPr="007424ED">
        <w:rPr>
          <w:rFonts w:ascii="Verdana" w:hAnsi="Verdana"/>
          <w:color w:val="000000"/>
          <w:sz w:val="24"/>
          <w:lang w:val="ru-RU"/>
        </w:rPr>
        <w:t>Роберт Янг</w:t>
      </w:r>
    </w:p>
    <w:p w14:paraId="788B88A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1C066C66" w14:textId="77777777" w:rsidR="00307EE0" w:rsidRPr="007424ED" w:rsidRDefault="00307EE0" w:rsidP="007424ED">
      <w:pPr>
        <w:pStyle w:val="Heading6"/>
        <w:keepNext w:val="0"/>
        <w:keepLines w:val="0"/>
        <w:suppressAutoHyphens/>
        <w:spacing w:before="0" w:line="240" w:lineRule="auto"/>
        <w:jc w:val="both"/>
        <w:rPr>
          <w:rFonts w:ascii="Verdana" w:hAnsi="Verdana"/>
          <w:b/>
          <w:color w:val="000000"/>
          <w:sz w:val="20"/>
          <w:lang w:val="ru-RU"/>
        </w:rPr>
      </w:pPr>
      <w:r w:rsidRPr="007424ED">
        <w:rPr>
          <w:rFonts w:ascii="Verdana" w:hAnsi="Verdana"/>
          <w:color w:val="000000"/>
          <w:sz w:val="20"/>
          <w:lang w:val="ru-RU"/>
        </w:rPr>
        <w:t>Стадо</w:t>
      </w:r>
    </w:p>
    <w:p w14:paraId="3D79571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730F564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После игры Дэн застал Хелен рисующей «Солнечный луг при Овере».</w:t>
      </w:r>
    </w:p>
    <w:p w14:paraId="2E6F1B0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Опять двадцать пять!</w:t>
      </w:r>
      <w:r w:rsidRPr="007424ED">
        <w:rPr>
          <w:rFonts w:ascii="Verdana" w:hAnsi="Verdana"/>
          <w:color w:val="000000"/>
          <w:sz w:val="20"/>
        </w:rPr>
        <w:t> </w:t>
      </w:r>
      <w:r w:rsidRPr="007424ED">
        <w:rPr>
          <w:rFonts w:ascii="Verdana" w:hAnsi="Verdana"/>
          <w:color w:val="000000"/>
          <w:sz w:val="20"/>
          <w:lang w:val="ru-RU"/>
        </w:rPr>
        <w:t>— бросил он, вручая механическому дворецкому шляпу и пальто.</w:t>
      </w:r>
      <w:r w:rsidRPr="007424ED">
        <w:rPr>
          <w:rFonts w:ascii="Verdana" w:hAnsi="Verdana"/>
          <w:color w:val="000000"/>
          <w:sz w:val="20"/>
        </w:rPr>
        <w:t> </w:t>
      </w:r>
      <w:r w:rsidRPr="007424ED">
        <w:rPr>
          <w:rFonts w:ascii="Verdana" w:hAnsi="Verdana"/>
          <w:color w:val="000000"/>
          <w:sz w:val="20"/>
          <w:lang w:val="ru-RU"/>
        </w:rPr>
        <w:t>— Почему для разнообразия не взять другую картину?</w:t>
      </w:r>
    </w:p>
    <w:p w14:paraId="776D690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деактивировала электронные кисти и повернулась к мужу.</w:t>
      </w:r>
    </w:p>
    <w:p w14:paraId="3B644C2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зачем, если эта хороша? Люблю все красивое.</w:t>
      </w:r>
      <w:r w:rsidRPr="007424ED">
        <w:rPr>
          <w:rFonts w:ascii="Verdana" w:hAnsi="Verdana"/>
          <w:color w:val="000000"/>
          <w:sz w:val="20"/>
        </w:rPr>
        <w:t> </w:t>
      </w:r>
      <w:r w:rsidRPr="007424ED">
        <w:rPr>
          <w:rFonts w:ascii="Verdana" w:hAnsi="Verdana"/>
          <w:color w:val="000000"/>
          <w:sz w:val="20"/>
          <w:lang w:val="ru-RU"/>
        </w:rPr>
        <w:t>— Жестом, подсмотренным у художницы по тривизору, она откинула со лба каштановую прядь, однако с ее лица не сходила угрюмая гримаса.</w:t>
      </w:r>
    </w:p>
    <w:p w14:paraId="11CA36A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приблизился к жене и поцеловал.</w:t>
      </w:r>
    </w:p>
    <w:p w14:paraId="159E9CC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Действительно хороша. Не сердись, милая.</w:t>
      </w:r>
    </w:p>
    <w:p w14:paraId="00F0389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Его щеки раскраснелись на мартовском ветру, мальчишеская улыбка согревала; искусственная ямочка на подбородке придавала мужественности. Разозлиться на мужа одно, а продолжать злиться</w:t>
      </w:r>
      <w:r w:rsidRPr="007424ED">
        <w:rPr>
          <w:rFonts w:ascii="Verdana" w:hAnsi="Verdana"/>
          <w:color w:val="000000"/>
          <w:sz w:val="20"/>
        </w:rPr>
        <w:t> </w:t>
      </w:r>
      <w:r w:rsidRPr="007424ED">
        <w:rPr>
          <w:rFonts w:ascii="Verdana" w:hAnsi="Verdana"/>
          <w:color w:val="000000"/>
          <w:sz w:val="20"/>
          <w:lang w:val="ru-RU"/>
        </w:rPr>
        <w:t>— совсем другое; тем более, доктор Купидон, брачный консультант из тривизора, советовал относиться с пониманием к супругам, когда те возвращаются после тяжелого рабочего дня. Поэтому Хелен улыбнулась и поцеловала мужа.</w:t>
      </w:r>
    </w:p>
    <w:p w14:paraId="1AB6926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Никто и не сердится. Может, сыграешь на органе, пока я занимаюсь ужином?</w:t>
      </w:r>
    </w:p>
    <w:p w14:paraId="691A513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Хорошо,</w:t>
      </w:r>
      <w:r w:rsidRPr="007424ED">
        <w:rPr>
          <w:rFonts w:ascii="Verdana" w:hAnsi="Verdana"/>
          <w:color w:val="000000"/>
          <w:sz w:val="20"/>
        </w:rPr>
        <w:t> </w:t>
      </w:r>
      <w:r w:rsidRPr="007424ED">
        <w:rPr>
          <w:rFonts w:ascii="Verdana" w:hAnsi="Verdana"/>
          <w:color w:val="000000"/>
          <w:sz w:val="20"/>
          <w:lang w:val="ru-RU"/>
        </w:rPr>
        <w:t>— кивнул Дэн, садясь за инструмент.</w:t>
      </w:r>
      <w:r w:rsidRPr="007424ED">
        <w:rPr>
          <w:rFonts w:ascii="Verdana" w:hAnsi="Verdana"/>
          <w:color w:val="000000"/>
          <w:sz w:val="20"/>
        </w:rPr>
        <w:t> </w:t>
      </w:r>
      <w:r w:rsidRPr="007424ED">
        <w:rPr>
          <w:rFonts w:ascii="Verdana" w:hAnsi="Verdana"/>
          <w:color w:val="000000"/>
          <w:sz w:val="20"/>
          <w:lang w:val="ru-RU"/>
        </w:rPr>
        <w:t>— А что у нас сегодня?</w:t>
      </w:r>
    </w:p>
    <w:p w14:paraId="31AA258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Курица «Объеденье».</w:t>
      </w:r>
    </w:p>
    <w:p w14:paraId="676F525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сняла рабочую блузу, скомкав, кинула в шредер и, повязав кокетливый передник, отправилась на кухню давать указание Большой Бриджет.</w:t>
      </w:r>
    </w:p>
    <w:p w14:paraId="34B77FD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Слушаюсь, мадам,</w:t>
      </w:r>
      <w:r w:rsidRPr="007424ED">
        <w:rPr>
          <w:rFonts w:ascii="Verdana" w:hAnsi="Verdana"/>
          <w:color w:val="000000"/>
          <w:sz w:val="20"/>
        </w:rPr>
        <w:t> </w:t>
      </w:r>
      <w:r w:rsidRPr="007424ED">
        <w:rPr>
          <w:rFonts w:ascii="Verdana" w:hAnsi="Verdana"/>
          <w:color w:val="000000"/>
          <w:sz w:val="20"/>
          <w:lang w:val="ru-RU"/>
        </w:rPr>
        <w:t>— откликнулась та, ее базы данных вспыхнули разноцветными лампочками, неоновая кровь зациркулировала по прозрачным венам.</w:t>
      </w:r>
      <w:r w:rsidRPr="007424ED">
        <w:rPr>
          <w:rFonts w:ascii="Verdana" w:hAnsi="Verdana"/>
          <w:color w:val="000000"/>
          <w:sz w:val="20"/>
        </w:rPr>
        <w:t> </w:t>
      </w:r>
      <w:r w:rsidRPr="007424ED">
        <w:rPr>
          <w:rFonts w:ascii="Verdana" w:hAnsi="Verdana"/>
          <w:color w:val="000000"/>
          <w:sz w:val="20"/>
          <w:lang w:val="ru-RU"/>
        </w:rPr>
        <w:t>— Два «Объеденья».</w:t>
      </w:r>
    </w:p>
    <w:p w14:paraId="7EB054E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тем временем задал композицию «Нола», поставил руки на обозначенные компьютером клавиши и, дождавшись щелчка, заиграл. Музыка не пленяла его так, как пальцы, порхающие над клавиатурой в унисон электрическим стимулам. Поговаривали, будто давным-давно люди сами играли, ориентируясь на диковинную штуку под названием ноты. Чушь какая! Человеку такое не по зубам. Если смотришь на ноты, не видно рук</w:t>
      </w:r>
      <w:r w:rsidRPr="007424ED">
        <w:rPr>
          <w:rFonts w:ascii="Verdana" w:hAnsi="Verdana"/>
          <w:color w:val="000000"/>
          <w:sz w:val="20"/>
        </w:rPr>
        <w:t> </w:t>
      </w:r>
      <w:r w:rsidRPr="007424ED">
        <w:rPr>
          <w:rFonts w:ascii="Verdana" w:hAnsi="Verdana"/>
          <w:color w:val="000000"/>
          <w:sz w:val="20"/>
          <w:lang w:val="ru-RU"/>
        </w:rPr>
        <w:t>— спрашивается, как тогда попадать по нужным клавишам?</w:t>
      </w:r>
    </w:p>
    <w:p w14:paraId="4DB7625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Мелодия оборвалась: орган, подобно остальным увеселительным штучкам в доме, быстро надоедал.</w:t>
      </w:r>
    </w:p>
    <w:p w14:paraId="0F45684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Бросив «Нолу» на середине, Дэн заглянул в кухню, проверить ужин. С порога в нос ударил аромат «Объеденья»</w:t>
      </w:r>
      <w:r w:rsidRPr="007424ED">
        <w:rPr>
          <w:rFonts w:ascii="Verdana" w:hAnsi="Verdana"/>
          <w:color w:val="000000"/>
          <w:sz w:val="20"/>
        </w:rPr>
        <w:t> </w:t>
      </w:r>
      <w:r w:rsidRPr="007424ED">
        <w:rPr>
          <w:rFonts w:ascii="Verdana" w:hAnsi="Verdana"/>
          <w:color w:val="000000"/>
          <w:sz w:val="20"/>
          <w:lang w:val="ru-RU"/>
        </w:rPr>
        <w:t>— Большая Бриджет как раз доставала из кулинарного тракта дымящиеся порции.</w:t>
      </w:r>
    </w:p>
    <w:p w14:paraId="74BDFAC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С мисками в руках они устроились в гостиной перед огромным, во всю стену тривизором. Транслировали «Очевидца катастроф». Стратолайнер стремительно падал на землю, оставляя за собой черный след. Пара с энтузиазмом жевала куриную кашу, не отрывая глаз от экрана. Все-таки катастрофы</w:t>
      </w:r>
      <w:r w:rsidRPr="007424ED">
        <w:rPr>
          <w:rFonts w:ascii="Verdana" w:hAnsi="Verdana"/>
          <w:color w:val="000000"/>
          <w:sz w:val="20"/>
        </w:rPr>
        <w:t> </w:t>
      </w:r>
      <w:r w:rsidRPr="007424ED">
        <w:rPr>
          <w:rFonts w:ascii="Verdana" w:hAnsi="Verdana"/>
          <w:color w:val="000000"/>
          <w:sz w:val="20"/>
          <w:lang w:val="ru-RU"/>
        </w:rPr>
        <w:t>— захватывающее зрелище!</w:t>
      </w:r>
    </w:p>
    <w:p w14:paraId="374A8AB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Лайнер озарился алым. Пассажиры повыпрыгивали из аварийных люков, опалив себе все, что можно. Земля неумолимо приближалась; взгляду предстал горный хребет посреди зеленой долины, вдали вырисовывались очертания мегаполиса. Мелькнула робкая надежда, что лайнер рухнет в мегаполисе, но увы</w:t>
      </w:r>
      <w:r w:rsidRPr="007424ED">
        <w:rPr>
          <w:rFonts w:ascii="Verdana" w:hAnsi="Verdana"/>
          <w:color w:val="000000"/>
          <w:sz w:val="20"/>
        </w:rPr>
        <w:t> </w:t>
      </w:r>
      <w:r w:rsidRPr="007424ED">
        <w:rPr>
          <w:rFonts w:ascii="Verdana" w:hAnsi="Verdana"/>
          <w:color w:val="000000"/>
          <w:sz w:val="20"/>
          <w:lang w:val="ru-RU"/>
        </w:rPr>
        <w:t>— удар, по традиции, пришелся на долину. В небе расцвел чудовищный цветок, черный с красными прожилками. Квартира содрогнулась от грохота взрыва. Запах гари и паленой плоти смешался с ароматами «Объеденья». Напоследок диктор объявил число жертв и пообещал новое увлекательное шоу.</w:t>
      </w:r>
    </w:p>
    <w:p w14:paraId="41B89A5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проглотил остатки каши.</w:t>
      </w:r>
    </w:p>
    <w:p w14:paraId="62070D1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 город ни разу не упало,</w:t>
      </w:r>
      <w:r w:rsidRPr="007424ED">
        <w:rPr>
          <w:rFonts w:ascii="Verdana" w:hAnsi="Verdana"/>
          <w:color w:val="000000"/>
          <w:sz w:val="20"/>
        </w:rPr>
        <w:t> </w:t>
      </w:r>
      <w:r w:rsidRPr="007424ED">
        <w:rPr>
          <w:rFonts w:ascii="Verdana" w:hAnsi="Verdana"/>
          <w:color w:val="000000"/>
          <w:sz w:val="20"/>
          <w:lang w:val="ru-RU"/>
        </w:rPr>
        <w:t>— проворчал он.</w:t>
      </w:r>
      <w:r w:rsidRPr="007424ED">
        <w:rPr>
          <w:rFonts w:ascii="Verdana" w:hAnsi="Verdana"/>
          <w:color w:val="000000"/>
          <w:sz w:val="20"/>
        </w:rPr>
        <w:t> </w:t>
      </w:r>
      <w:r w:rsidRPr="007424ED">
        <w:rPr>
          <w:rFonts w:ascii="Verdana" w:hAnsi="Verdana"/>
          <w:color w:val="000000"/>
          <w:sz w:val="20"/>
          <w:lang w:val="ru-RU"/>
        </w:rPr>
        <w:t>— Интересно, почему?</w:t>
      </w:r>
    </w:p>
    <w:p w14:paraId="438D4E3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зевнула.</w:t>
      </w:r>
    </w:p>
    <w:p w14:paraId="1EFE9CA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Понятия не имею.</w:t>
      </w:r>
      <w:r w:rsidRPr="007424ED">
        <w:rPr>
          <w:rFonts w:ascii="Verdana" w:hAnsi="Verdana"/>
          <w:color w:val="000000"/>
          <w:sz w:val="20"/>
        </w:rPr>
        <w:t> </w:t>
      </w:r>
      <w:r w:rsidRPr="007424ED">
        <w:rPr>
          <w:rFonts w:ascii="Verdana" w:hAnsi="Verdana"/>
          <w:color w:val="000000"/>
          <w:sz w:val="20"/>
          <w:lang w:val="ru-RU"/>
        </w:rPr>
        <w:t>— Потом спохватилась: доктор Купидон советовал больше интересоваться супругом:</w:t>
      </w:r>
      <w:r w:rsidRPr="007424ED">
        <w:rPr>
          <w:rFonts w:ascii="Verdana" w:hAnsi="Verdana"/>
          <w:color w:val="000000"/>
          <w:sz w:val="20"/>
        </w:rPr>
        <w:t> </w:t>
      </w:r>
      <w:r w:rsidRPr="007424ED">
        <w:rPr>
          <w:rFonts w:ascii="Verdana" w:hAnsi="Verdana"/>
          <w:color w:val="000000"/>
          <w:sz w:val="20"/>
          <w:lang w:val="ru-RU"/>
        </w:rPr>
        <w:t>— Как дела на работе, милый?</w:t>
      </w:r>
    </w:p>
    <w:p w14:paraId="28CC722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Ответ сильно покачнул авторитет брачного консультанта.</w:t>
      </w:r>
    </w:p>
    <w:p w14:paraId="4643566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w:t>
      </w:r>
      <w:r w:rsidRPr="007424ED">
        <w:rPr>
          <w:rFonts w:ascii="Verdana" w:hAnsi="Verdana"/>
          <w:color w:val="000000"/>
          <w:sz w:val="20"/>
        </w:rPr>
        <w:t> </w:t>
      </w:r>
      <w:r w:rsidRPr="007424ED">
        <w:rPr>
          <w:rFonts w:ascii="Verdana" w:hAnsi="Verdana"/>
          <w:color w:val="000000"/>
          <w:sz w:val="20"/>
          <w:lang w:val="ru-RU"/>
        </w:rPr>
        <w:t>Дела отвратительно. Кошмар!</w:t>
      </w:r>
      <w:r w:rsidRPr="007424ED">
        <w:rPr>
          <w:rFonts w:ascii="Verdana" w:hAnsi="Verdana"/>
          <w:color w:val="000000"/>
          <w:sz w:val="20"/>
        </w:rPr>
        <w:t> </w:t>
      </w:r>
      <w:r w:rsidRPr="007424ED">
        <w:rPr>
          <w:rFonts w:ascii="Verdana" w:hAnsi="Verdana"/>
          <w:color w:val="000000"/>
          <w:sz w:val="20"/>
          <w:lang w:val="ru-RU"/>
        </w:rPr>
        <w:t>— Дэн вскочил и стал расхаживать по комнате.</w:t>
      </w:r>
      <w:r w:rsidRPr="007424ED">
        <w:rPr>
          <w:rFonts w:ascii="Verdana" w:hAnsi="Verdana"/>
          <w:color w:val="000000"/>
          <w:sz w:val="20"/>
        </w:rPr>
        <w:t> </w:t>
      </w:r>
      <w:r w:rsidRPr="007424ED">
        <w:rPr>
          <w:rFonts w:ascii="Verdana" w:hAnsi="Verdana"/>
          <w:color w:val="000000"/>
          <w:sz w:val="20"/>
          <w:lang w:val="ru-RU"/>
        </w:rPr>
        <w:t>— Изо дня в день одно и то же! Новых развлечений не шлют. Месяц долбимся в «Янки</w:t>
      </w:r>
      <w:r w:rsidRPr="007424ED">
        <w:rPr>
          <w:rFonts w:ascii="Verdana" w:hAnsi="Verdana"/>
          <w:color w:val="000000"/>
          <w:sz w:val="20"/>
        </w:rPr>
        <w:t> </w:t>
      </w:r>
      <w:r w:rsidRPr="007424ED">
        <w:rPr>
          <w:rFonts w:ascii="Verdana" w:hAnsi="Verdana"/>
          <w:color w:val="000000"/>
          <w:sz w:val="20"/>
          <w:lang w:val="ru-RU"/>
        </w:rPr>
        <w:t>— Доджерс».</w:t>
      </w:r>
    </w:p>
    <w:p w14:paraId="20573F6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Тебе же нравится бейсбол.</w:t>
      </w:r>
    </w:p>
    <w:p w14:paraId="4E2942C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Нравится, только старье надоело.</w:t>
      </w:r>
      <w:r w:rsidRPr="007424ED">
        <w:rPr>
          <w:rFonts w:ascii="Verdana" w:hAnsi="Verdana"/>
          <w:color w:val="000000"/>
          <w:sz w:val="20"/>
        </w:rPr>
        <w:t> </w:t>
      </w:r>
      <w:r w:rsidRPr="007424ED">
        <w:rPr>
          <w:rFonts w:ascii="Verdana" w:hAnsi="Verdana"/>
          <w:color w:val="000000"/>
          <w:sz w:val="20"/>
          <w:lang w:val="ru-RU"/>
        </w:rPr>
        <w:t>— Дэн остановился, капризно выпятив нижнюю губу</w:t>
      </w:r>
      <w:r w:rsidRPr="007424ED">
        <w:rPr>
          <w:rFonts w:ascii="Verdana" w:hAnsi="Verdana"/>
          <w:color w:val="000000"/>
          <w:sz w:val="20"/>
        </w:rPr>
        <w:t> </w:t>
      </w:r>
      <w:r w:rsidRPr="007424ED">
        <w:rPr>
          <w:rFonts w:ascii="Verdana" w:hAnsi="Verdana"/>
          <w:color w:val="000000"/>
          <w:sz w:val="20"/>
          <w:lang w:val="ru-RU"/>
        </w:rPr>
        <w:t>— не помогала даже ямочка на подбородке.</w:t>
      </w:r>
      <w:r w:rsidRPr="007424ED">
        <w:rPr>
          <w:rFonts w:ascii="Verdana" w:hAnsi="Verdana"/>
          <w:color w:val="000000"/>
          <w:sz w:val="20"/>
        </w:rPr>
        <w:t> </w:t>
      </w:r>
      <w:r w:rsidRPr="007424ED">
        <w:rPr>
          <w:rFonts w:ascii="Verdana" w:hAnsi="Verdana"/>
          <w:color w:val="000000"/>
          <w:sz w:val="20"/>
          <w:lang w:val="ru-RU"/>
        </w:rPr>
        <w:t>— У Микки Мэнтла случилось короткое замыкание, мяч за пределы поля выбить не может. А вчера, когда мне выпали «Янки», вообще проворонил легкую подачу!</w:t>
      </w:r>
      <w:r w:rsidRPr="007424ED">
        <w:rPr>
          <w:rFonts w:ascii="Verdana" w:hAnsi="Verdana"/>
          <w:color w:val="000000"/>
          <w:sz w:val="20"/>
        </w:rPr>
        <w:t> </w:t>
      </w:r>
      <w:r w:rsidRPr="007424ED">
        <w:rPr>
          <w:rFonts w:ascii="Verdana" w:hAnsi="Verdana"/>
          <w:color w:val="000000"/>
          <w:sz w:val="20"/>
          <w:lang w:val="ru-RU"/>
        </w:rPr>
        <w:t>— Он грустно помотал головой.</w:t>
      </w:r>
      <w:r w:rsidRPr="007424ED">
        <w:rPr>
          <w:rFonts w:ascii="Verdana" w:hAnsi="Verdana"/>
          <w:color w:val="000000"/>
          <w:sz w:val="20"/>
        </w:rPr>
        <w:t> </w:t>
      </w:r>
      <w:r w:rsidRPr="007424ED">
        <w:rPr>
          <w:rFonts w:ascii="Verdana" w:hAnsi="Verdana"/>
          <w:color w:val="000000"/>
          <w:sz w:val="20"/>
          <w:lang w:val="ru-RU"/>
        </w:rPr>
        <w:t>— Ощущение, что фирма нас больше не любит, иначе давно заменила бы этот хлам.</w:t>
      </w:r>
    </w:p>
    <w:p w14:paraId="1FF330F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Тс-с, не смей так говорить! Конечно любит.</w:t>
      </w:r>
    </w:p>
    <w:p w14:paraId="4FA9824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Сомневаюсь. Где уважение к человеку, в поте лица играющему по два дня в неделю вахтовым методом? Хоть бы Микки Мэнтла починили.</w:t>
      </w:r>
    </w:p>
    <w:p w14:paraId="34F82A9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снова принялся мерить шагами комнату, к нему мгновенно подбежал механический щенок терьера и начал прыгать вокруг.</w:t>
      </w:r>
    </w:p>
    <w:p w14:paraId="2F860D2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Скучно сил нет!</w:t>
      </w:r>
    </w:p>
    <w:p w14:paraId="44B2D95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Тебе скучно?!</w:t>
      </w:r>
      <w:r w:rsidRPr="007424ED">
        <w:rPr>
          <w:rFonts w:ascii="Verdana" w:hAnsi="Verdana"/>
          <w:color w:val="000000"/>
          <w:sz w:val="20"/>
        </w:rPr>
        <w:t> </w:t>
      </w:r>
      <w:r w:rsidRPr="007424ED">
        <w:rPr>
          <w:rFonts w:ascii="Verdana" w:hAnsi="Verdana"/>
          <w:color w:val="000000"/>
          <w:sz w:val="20"/>
          <w:lang w:val="ru-RU"/>
        </w:rPr>
        <w:t>— возмутилась Хелен.</w:t>
      </w:r>
      <w:r w:rsidRPr="007424ED">
        <w:rPr>
          <w:rFonts w:ascii="Verdana" w:hAnsi="Verdana"/>
          <w:color w:val="000000"/>
          <w:sz w:val="20"/>
        </w:rPr>
        <w:t> </w:t>
      </w:r>
      <w:r w:rsidRPr="007424ED">
        <w:rPr>
          <w:rFonts w:ascii="Verdana" w:hAnsi="Verdana"/>
          <w:color w:val="000000"/>
          <w:sz w:val="20"/>
          <w:lang w:val="ru-RU"/>
        </w:rPr>
        <w:t>— А мне каково?</w:t>
      </w:r>
      <w:r w:rsidRPr="007424ED">
        <w:rPr>
          <w:rFonts w:ascii="Verdana" w:hAnsi="Verdana"/>
          <w:color w:val="000000"/>
          <w:sz w:val="20"/>
        </w:rPr>
        <w:t> </w:t>
      </w:r>
      <w:r w:rsidRPr="007424ED">
        <w:rPr>
          <w:rFonts w:ascii="Verdana" w:hAnsi="Verdana"/>
          <w:color w:val="000000"/>
          <w:sz w:val="20"/>
          <w:lang w:val="ru-RU"/>
        </w:rPr>
        <w:t>— Доктор Купидон мысленно погрозил ей пальцем, но она мысленно отмахнулась.</w:t>
      </w:r>
      <w:r w:rsidRPr="007424ED">
        <w:rPr>
          <w:rFonts w:ascii="Verdana" w:hAnsi="Verdana"/>
          <w:color w:val="000000"/>
          <w:sz w:val="20"/>
        </w:rPr>
        <w:t> </w:t>
      </w:r>
      <w:r w:rsidRPr="007424ED">
        <w:rPr>
          <w:rFonts w:ascii="Verdana" w:hAnsi="Verdana"/>
          <w:color w:val="000000"/>
          <w:sz w:val="20"/>
          <w:lang w:val="ru-RU"/>
        </w:rPr>
        <w:t>— Целыми днями только и делаю, что сижу дома, рисую да играю на органе!</w:t>
      </w:r>
    </w:p>
    <w:p w14:paraId="1C48F8C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Зато в «Манеж» можешь ходить сколько влезет,</w:t>
      </w:r>
      <w:r w:rsidRPr="007424ED">
        <w:rPr>
          <w:rFonts w:ascii="Verdana" w:hAnsi="Verdana"/>
          <w:color w:val="000000"/>
          <w:sz w:val="20"/>
        </w:rPr>
        <w:t> </w:t>
      </w:r>
      <w:r w:rsidRPr="007424ED">
        <w:rPr>
          <w:rFonts w:ascii="Verdana" w:hAnsi="Verdana"/>
          <w:color w:val="000000"/>
          <w:sz w:val="20"/>
          <w:lang w:val="ru-RU"/>
        </w:rPr>
        <w:t>— возразил Дэн.</w:t>
      </w:r>
    </w:p>
    <w:p w14:paraId="367DEFF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Чего ради? Новинок все равно нет, да ты и сам туда не особо рвешься.</w:t>
      </w:r>
    </w:p>
    <w:p w14:paraId="186CD87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Согласен,</w:t>
      </w:r>
      <w:r w:rsidRPr="007424ED">
        <w:rPr>
          <w:rFonts w:ascii="Verdana" w:hAnsi="Verdana"/>
          <w:color w:val="000000"/>
          <w:sz w:val="20"/>
        </w:rPr>
        <w:t> </w:t>
      </w:r>
      <w:r w:rsidRPr="007424ED">
        <w:rPr>
          <w:rFonts w:ascii="Verdana" w:hAnsi="Verdana"/>
          <w:color w:val="000000"/>
          <w:sz w:val="20"/>
          <w:lang w:val="ru-RU"/>
        </w:rPr>
        <w:t>— вздохнул Дэн.</w:t>
      </w:r>
      <w:r w:rsidRPr="007424ED">
        <w:rPr>
          <w:rFonts w:ascii="Verdana" w:hAnsi="Verdana"/>
          <w:color w:val="000000"/>
          <w:sz w:val="20"/>
        </w:rPr>
        <w:t> </w:t>
      </w:r>
      <w:r w:rsidRPr="007424ED">
        <w:rPr>
          <w:rFonts w:ascii="Verdana" w:hAnsi="Verdana"/>
          <w:color w:val="000000"/>
          <w:sz w:val="20"/>
          <w:lang w:val="ru-RU"/>
        </w:rPr>
        <w:t>— В плане новых игр правительство не лучше фирмы.</w:t>
      </w:r>
    </w:p>
    <w:p w14:paraId="22B9040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Щенок встал на задние лапы, передние положил хозяину на колени, и тут же полетел в угол, отброшенный мощным пинком.</w:t>
      </w:r>
    </w:p>
    <w:p w14:paraId="2EDB6BB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Куда катится мир! Игры им лень придумывать!</w:t>
      </w:r>
    </w:p>
    <w:p w14:paraId="32C0EF2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Надо написать президенту,</w:t>
      </w:r>
      <w:r w:rsidRPr="007424ED">
        <w:rPr>
          <w:rFonts w:ascii="Verdana" w:hAnsi="Verdana"/>
          <w:color w:val="000000"/>
          <w:sz w:val="20"/>
        </w:rPr>
        <w:t> </w:t>
      </w:r>
      <w:r w:rsidRPr="007424ED">
        <w:rPr>
          <w:rFonts w:ascii="Verdana" w:hAnsi="Verdana"/>
          <w:color w:val="000000"/>
          <w:sz w:val="20"/>
          <w:lang w:val="ru-RU"/>
        </w:rPr>
        <w:t>— заявила Хелен, поднимаясь.</w:t>
      </w:r>
      <w:r w:rsidRPr="007424ED">
        <w:rPr>
          <w:rFonts w:ascii="Verdana" w:hAnsi="Verdana"/>
          <w:color w:val="000000"/>
          <w:sz w:val="20"/>
        </w:rPr>
        <w:t> </w:t>
      </w:r>
      <w:r w:rsidRPr="007424ED">
        <w:rPr>
          <w:rFonts w:ascii="Verdana" w:hAnsi="Verdana"/>
          <w:color w:val="000000"/>
          <w:sz w:val="20"/>
          <w:lang w:val="ru-RU"/>
        </w:rPr>
        <w:t>— Он наверняка знает, что делать.</w:t>
      </w:r>
    </w:p>
    <w:p w14:paraId="2EA4700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 уверен,</w:t>
      </w:r>
      <w:r w:rsidRPr="007424ED">
        <w:rPr>
          <w:rFonts w:ascii="Verdana" w:hAnsi="Verdana"/>
          <w:color w:val="000000"/>
          <w:sz w:val="20"/>
        </w:rPr>
        <w:t> </w:t>
      </w:r>
      <w:r w:rsidRPr="007424ED">
        <w:rPr>
          <w:rFonts w:ascii="Verdana" w:hAnsi="Verdana"/>
          <w:color w:val="000000"/>
          <w:sz w:val="20"/>
          <w:lang w:val="ru-RU"/>
        </w:rPr>
        <w:t>— нахмурился Дэн.</w:t>
      </w:r>
      <w:r w:rsidRPr="007424ED">
        <w:rPr>
          <w:rFonts w:ascii="Verdana" w:hAnsi="Verdana"/>
          <w:color w:val="000000"/>
          <w:sz w:val="20"/>
        </w:rPr>
        <w:t> </w:t>
      </w:r>
      <w:r w:rsidRPr="007424ED">
        <w:rPr>
          <w:rFonts w:ascii="Verdana" w:hAnsi="Verdana"/>
          <w:color w:val="000000"/>
          <w:sz w:val="20"/>
          <w:lang w:val="ru-RU"/>
        </w:rPr>
        <w:t>— Мы два раза писали</w:t>
      </w:r>
      <w:r w:rsidRPr="007424ED">
        <w:rPr>
          <w:rFonts w:ascii="Verdana" w:hAnsi="Verdana"/>
          <w:color w:val="000000"/>
          <w:sz w:val="20"/>
        </w:rPr>
        <w:t> </w:t>
      </w:r>
      <w:r w:rsidRPr="007424ED">
        <w:rPr>
          <w:rFonts w:ascii="Verdana" w:hAnsi="Verdana"/>
          <w:color w:val="000000"/>
          <w:sz w:val="20"/>
          <w:lang w:val="ru-RU"/>
        </w:rPr>
        <w:t>— и тишина. Боюсь, он нас разлюбил.</w:t>
      </w:r>
    </w:p>
    <w:p w14:paraId="756BB9B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 говори ерунды. В последней программе он клялся нам в любви, даже обещал детей.</w:t>
      </w:r>
    </w:p>
    <w:p w14:paraId="40C0087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Он вечно обещает,</w:t>
      </w:r>
      <w:r w:rsidRPr="007424ED">
        <w:rPr>
          <w:rFonts w:ascii="Verdana" w:hAnsi="Verdana"/>
          <w:color w:val="000000"/>
          <w:sz w:val="20"/>
        </w:rPr>
        <w:t> </w:t>
      </w:r>
      <w:r w:rsidRPr="007424ED">
        <w:rPr>
          <w:rFonts w:ascii="Verdana" w:hAnsi="Verdana"/>
          <w:color w:val="000000"/>
          <w:sz w:val="20"/>
          <w:lang w:val="ru-RU"/>
        </w:rPr>
        <w:t>— отмахнулся Дэн.</w:t>
      </w:r>
      <w:r w:rsidRPr="007424ED">
        <w:rPr>
          <w:rFonts w:ascii="Verdana" w:hAnsi="Verdana"/>
          <w:color w:val="000000"/>
          <w:sz w:val="20"/>
        </w:rPr>
        <w:t> </w:t>
      </w:r>
      <w:r w:rsidRPr="007424ED">
        <w:rPr>
          <w:rFonts w:ascii="Verdana" w:hAnsi="Verdana"/>
          <w:color w:val="000000"/>
          <w:sz w:val="20"/>
          <w:lang w:val="ru-RU"/>
        </w:rPr>
        <w:t>— А толку?</w:t>
      </w:r>
    </w:p>
    <w:p w14:paraId="221130D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Щенок по-пластунски выбрался из угла. Дэн занес ногу для удара.</w:t>
      </w:r>
    </w:p>
    <w:p w14:paraId="088C8F9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Погоди, моя очередь,</w:t>
      </w:r>
      <w:r w:rsidRPr="007424ED">
        <w:rPr>
          <w:rFonts w:ascii="Verdana" w:hAnsi="Verdana"/>
          <w:color w:val="000000"/>
          <w:sz w:val="20"/>
        </w:rPr>
        <w:t> </w:t>
      </w:r>
      <w:r w:rsidRPr="007424ED">
        <w:rPr>
          <w:rFonts w:ascii="Verdana" w:hAnsi="Verdana"/>
          <w:color w:val="000000"/>
          <w:sz w:val="20"/>
          <w:lang w:val="ru-RU"/>
        </w:rPr>
        <w:t>— вмешалась Хелен и с размаха пнула щенка в голову. Тот откатился в сторону, натурально поскуливая. На сердце сразу полегчало.</w:t>
      </w:r>
      <w:r w:rsidRPr="007424ED">
        <w:rPr>
          <w:rFonts w:ascii="Verdana" w:hAnsi="Verdana"/>
          <w:color w:val="000000"/>
          <w:sz w:val="20"/>
        </w:rPr>
        <w:t> </w:t>
      </w:r>
      <w:r w:rsidRPr="007424ED">
        <w:rPr>
          <w:rFonts w:ascii="Verdana" w:hAnsi="Verdana"/>
          <w:color w:val="000000"/>
          <w:sz w:val="20"/>
          <w:lang w:val="ru-RU"/>
        </w:rPr>
        <w:t>— Вот что, давай писать президенту!</w:t>
      </w:r>
    </w:p>
    <w:p w14:paraId="136E412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Ну, давай,</w:t>
      </w:r>
      <w:r w:rsidRPr="007424ED">
        <w:rPr>
          <w:rFonts w:ascii="Verdana" w:hAnsi="Verdana"/>
          <w:color w:val="000000"/>
          <w:sz w:val="20"/>
        </w:rPr>
        <w:t> </w:t>
      </w:r>
      <w:r w:rsidRPr="007424ED">
        <w:rPr>
          <w:rFonts w:ascii="Verdana" w:hAnsi="Verdana"/>
          <w:color w:val="000000"/>
          <w:sz w:val="20"/>
          <w:lang w:val="ru-RU"/>
        </w:rPr>
        <w:t>— вздохнул Дэн.</w:t>
      </w:r>
    </w:p>
    <w:p w14:paraId="07C5EA6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Они неохотно приблизились к пишущей машинке</w:t>
      </w:r>
      <w:r w:rsidRPr="007424ED">
        <w:rPr>
          <w:rFonts w:ascii="Verdana" w:hAnsi="Verdana"/>
          <w:color w:val="000000"/>
          <w:sz w:val="20"/>
        </w:rPr>
        <w:t> </w:t>
      </w:r>
      <w:r w:rsidRPr="007424ED">
        <w:rPr>
          <w:rFonts w:ascii="Verdana" w:hAnsi="Verdana"/>
          <w:color w:val="000000"/>
          <w:sz w:val="20"/>
          <w:lang w:val="ru-RU"/>
        </w:rPr>
        <w:t>— одно ее присутствие вызывало комплекс неполноценности. Хелен нажала на кнопку.</w:t>
      </w:r>
    </w:p>
    <w:p w14:paraId="4EBD5F1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Нам... мы бы хотели написать письмо.</w:t>
      </w:r>
    </w:p>
    <w:p w14:paraId="51F58C4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Машина загудела.</w:t>
      </w:r>
    </w:p>
    <w:p w14:paraId="5413965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Кому?</w:t>
      </w:r>
    </w:p>
    <w:p w14:paraId="0E7AC4C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П-президенту.</w:t>
      </w:r>
    </w:p>
    <w:p w14:paraId="16DB928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Секунду.</w:t>
      </w:r>
      <w:r w:rsidRPr="007424ED">
        <w:rPr>
          <w:rFonts w:ascii="Verdana" w:hAnsi="Verdana"/>
          <w:color w:val="000000"/>
          <w:sz w:val="20"/>
        </w:rPr>
        <w:t> </w:t>
      </w:r>
      <w:r w:rsidRPr="007424ED">
        <w:rPr>
          <w:rFonts w:ascii="Verdana" w:hAnsi="Verdana"/>
          <w:color w:val="000000"/>
          <w:sz w:val="20"/>
          <w:lang w:val="ru-RU"/>
        </w:rPr>
        <w:t>— Агрегат настроился на нужную частоту.</w:t>
      </w:r>
      <w:r w:rsidRPr="007424ED">
        <w:rPr>
          <w:rFonts w:ascii="Verdana" w:hAnsi="Verdana"/>
          <w:color w:val="000000"/>
          <w:sz w:val="20"/>
        </w:rPr>
        <w:t> </w:t>
      </w:r>
      <w:r w:rsidRPr="007424ED">
        <w:rPr>
          <w:rFonts w:ascii="Verdana" w:hAnsi="Verdana"/>
          <w:color w:val="000000"/>
          <w:sz w:val="20"/>
          <w:lang w:val="ru-RU"/>
        </w:rPr>
        <w:t>— Продолжайте.</w:t>
      </w:r>
    </w:p>
    <w:p w14:paraId="0090500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Г-господин президент,</w:t>
      </w:r>
      <w:r w:rsidRPr="007424ED">
        <w:rPr>
          <w:rFonts w:ascii="Verdana" w:hAnsi="Verdana"/>
          <w:color w:val="000000"/>
          <w:sz w:val="20"/>
        </w:rPr>
        <w:t> </w:t>
      </w:r>
      <w:r w:rsidRPr="007424ED">
        <w:rPr>
          <w:rFonts w:ascii="Verdana" w:hAnsi="Verdana"/>
          <w:color w:val="000000"/>
          <w:sz w:val="20"/>
          <w:lang w:val="ru-RU"/>
        </w:rPr>
        <w:t>— промямлила Хелен,</w:t>
      </w:r>
      <w:r w:rsidRPr="007424ED">
        <w:rPr>
          <w:rFonts w:ascii="Verdana" w:hAnsi="Verdana"/>
          <w:color w:val="000000"/>
          <w:sz w:val="20"/>
        </w:rPr>
        <w:t> </w:t>
      </w:r>
      <w:r w:rsidRPr="007424ED">
        <w:rPr>
          <w:rFonts w:ascii="Verdana" w:hAnsi="Verdana"/>
          <w:color w:val="000000"/>
          <w:sz w:val="20"/>
          <w:lang w:val="ru-RU"/>
        </w:rPr>
        <w:t>— мы... нам совершенно нечем заняться. С нетерпением ждем новых игр. Подпись: Дэн и Хелен Смит.</w:t>
      </w:r>
      <w:r w:rsidRPr="007424ED">
        <w:rPr>
          <w:rFonts w:ascii="Verdana" w:hAnsi="Verdana"/>
          <w:color w:val="000000"/>
          <w:sz w:val="20"/>
        </w:rPr>
        <w:t> </w:t>
      </w:r>
      <w:r w:rsidRPr="007424ED">
        <w:rPr>
          <w:rFonts w:ascii="Verdana" w:hAnsi="Verdana"/>
          <w:color w:val="000000"/>
          <w:sz w:val="20"/>
          <w:lang w:val="ru-RU"/>
        </w:rPr>
        <w:t>— Ликуя, она обернулась к мужу.</w:t>
      </w:r>
      <w:r w:rsidRPr="007424ED">
        <w:rPr>
          <w:rFonts w:ascii="Verdana" w:hAnsi="Verdana"/>
          <w:color w:val="000000"/>
          <w:sz w:val="20"/>
        </w:rPr>
        <w:t> </w:t>
      </w:r>
      <w:r w:rsidRPr="007424ED">
        <w:rPr>
          <w:rFonts w:ascii="Verdana" w:hAnsi="Verdana"/>
          <w:color w:val="000000"/>
          <w:sz w:val="20"/>
          <w:lang w:val="ru-RU"/>
        </w:rPr>
        <w:t>— Все, дело в шляпе!</w:t>
      </w:r>
    </w:p>
    <w:p w14:paraId="3B5A1AD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2277320B" w14:textId="77777777" w:rsidR="007424ED" w:rsidRDefault="007424ED" w:rsidP="007424ED">
      <w:pPr>
        <w:pStyle w:val="Heading6"/>
        <w:keepNext w:val="0"/>
        <w:keepLines w:val="0"/>
        <w:suppressAutoHyphens/>
        <w:spacing w:before="0" w:line="240" w:lineRule="auto"/>
        <w:jc w:val="both"/>
        <w:rPr>
          <w:rFonts w:ascii="Verdana" w:hAnsi="Verdana"/>
          <w:color w:val="000000"/>
          <w:sz w:val="20"/>
          <w:lang w:val="ru-RU"/>
        </w:rPr>
      </w:pPr>
    </w:p>
    <w:p w14:paraId="0AC49A34" w14:textId="06D131FC" w:rsidR="00307EE0" w:rsidRPr="007424ED" w:rsidRDefault="00307EE0" w:rsidP="007424ED">
      <w:pPr>
        <w:pStyle w:val="Heading6"/>
        <w:keepNext w:val="0"/>
        <w:keepLines w:val="0"/>
        <w:suppressAutoHyphens/>
        <w:spacing w:before="0" w:line="240" w:lineRule="auto"/>
        <w:jc w:val="both"/>
        <w:rPr>
          <w:rFonts w:ascii="Verdana" w:hAnsi="Verdana"/>
          <w:b/>
          <w:color w:val="000000"/>
          <w:sz w:val="20"/>
          <w:lang w:val="ru-RU"/>
        </w:rPr>
      </w:pPr>
      <w:r w:rsidRPr="007424ED">
        <w:rPr>
          <w:rFonts w:ascii="Verdana" w:hAnsi="Verdana"/>
          <w:color w:val="000000"/>
          <w:sz w:val="20"/>
          <w:lang w:val="ru-RU"/>
        </w:rPr>
        <w:t>Пастыри</w:t>
      </w:r>
    </w:p>
    <w:p w14:paraId="335C71A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7C80759E"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Выпустив телефон, Хайнс наблюдал, как тот, пятясь, исчезает за дверью своей крошечной кельи, потом обвел взглядом троих помощников: толстомордого Моргенштейна, рыбоглазого Риппа и вислощекого Траска.</w:t>
      </w:r>
    </w:p>
    <w:p w14:paraId="672D34D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Снова старик! Жалуется насчет писем. «С нетерпением ждем новых игр!» Варианта, что у нас иссякла фантазия, никто даже не допускает.</w:t>
      </w:r>
    </w:p>
    <w:p w14:paraId="4C50310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вам не приходило в голову дать им возможность самим придумывать себе развлечение?</w:t>
      </w:r>
      <w:r w:rsidRPr="007424ED">
        <w:rPr>
          <w:rFonts w:ascii="Verdana" w:hAnsi="Verdana"/>
          <w:color w:val="000000"/>
          <w:sz w:val="20"/>
        </w:rPr>
        <w:t> </w:t>
      </w:r>
      <w:r w:rsidRPr="007424ED">
        <w:rPr>
          <w:rFonts w:ascii="Verdana" w:hAnsi="Verdana"/>
          <w:color w:val="000000"/>
          <w:sz w:val="20"/>
          <w:lang w:val="ru-RU"/>
        </w:rPr>
        <w:t>— осведомился Траск.</w:t>
      </w:r>
    </w:p>
    <w:p w14:paraId="3B75EA7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w:t>
      </w:r>
      <w:r w:rsidRPr="007424ED">
        <w:rPr>
          <w:rFonts w:ascii="Verdana" w:hAnsi="Verdana"/>
          <w:color w:val="000000"/>
          <w:sz w:val="20"/>
        </w:rPr>
        <w:t> </w:t>
      </w:r>
      <w:r w:rsidRPr="007424ED">
        <w:rPr>
          <w:rFonts w:ascii="Verdana" w:hAnsi="Verdana"/>
          <w:color w:val="000000"/>
          <w:sz w:val="20"/>
          <w:lang w:val="ru-RU"/>
        </w:rPr>
        <w:t>Приходило, и сразу попало в разряд «Идиотские затеи».</w:t>
      </w:r>
      <w:r w:rsidRPr="007424ED">
        <w:rPr>
          <w:rFonts w:ascii="Verdana" w:hAnsi="Verdana"/>
          <w:color w:val="000000"/>
          <w:sz w:val="20"/>
        </w:rPr>
        <w:t> </w:t>
      </w:r>
      <w:r w:rsidRPr="007424ED">
        <w:rPr>
          <w:rFonts w:ascii="Verdana" w:hAnsi="Verdana"/>
          <w:color w:val="000000"/>
          <w:sz w:val="20"/>
          <w:lang w:val="ru-RU"/>
        </w:rPr>
        <w:t>— Хайнс сложил изящные ладони на столешнице.</w:t>
      </w:r>
      <w:r w:rsidRPr="007424ED">
        <w:rPr>
          <w:rFonts w:ascii="Verdana" w:hAnsi="Verdana"/>
          <w:color w:val="000000"/>
          <w:sz w:val="20"/>
        </w:rPr>
        <w:t> </w:t>
      </w:r>
      <w:r w:rsidRPr="007424ED">
        <w:rPr>
          <w:rFonts w:ascii="Verdana" w:hAnsi="Verdana"/>
          <w:color w:val="000000"/>
          <w:sz w:val="20"/>
          <w:lang w:val="ru-RU"/>
        </w:rPr>
        <w:t>— Ибо не сеют они, Траск, и не жнут... Моргенштейн, ваши предложения?</w:t>
      </w:r>
    </w:p>
    <w:p w14:paraId="35B0493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Может, снова повысить квоту на рождаемость?</w:t>
      </w:r>
    </w:p>
    <w:p w14:paraId="46F5C47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 потянем,</w:t>
      </w:r>
      <w:r w:rsidRPr="007424ED">
        <w:rPr>
          <w:rFonts w:ascii="Verdana" w:hAnsi="Verdana"/>
          <w:color w:val="000000"/>
          <w:sz w:val="20"/>
        </w:rPr>
        <w:t> </w:t>
      </w:r>
      <w:r w:rsidRPr="007424ED">
        <w:rPr>
          <w:rFonts w:ascii="Verdana" w:hAnsi="Verdana"/>
          <w:color w:val="000000"/>
          <w:sz w:val="20"/>
          <w:lang w:val="ru-RU"/>
        </w:rPr>
        <w:t>— решительно возразил Хайнс.</w:t>
      </w:r>
      <w:r w:rsidRPr="007424ED">
        <w:rPr>
          <w:rFonts w:ascii="Verdana" w:hAnsi="Verdana"/>
          <w:color w:val="000000"/>
          <w:sz w:val="20"/>
        </w:rPr>
        <w:t> </w:t>
      </w:r>
      <w:r w:rsidRPr="007424ED">
        <w:rPr>
          <w:rFonts w:ascii="Verdana" w:hAnsi="Verdana"/>
          <w:color w:val="000000"/>
          <w:sz w:val="20"/>
          <w:lang w:val="ru-RU"/>
        </w:rPr>
        <w:t>— Прокормить еще ладно, а куда их девать потом, когда вырастут? Рипп, слушаем тебя.</w:t>
      </w:r>
    </w:p>
    <w:p w14:paraId="5D7E918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Поскольку старые игры закончились, а новых нет, публику можно отвлечь, добавив остроты в шоу-катастрофы,</w:t>
      </w:r>
      <w:r w:rsidRPr="007424ED">
        <w:rPr>
          <w:rFonts w:ascii="Verdana" w:hAnsi="Verdana"/>
          <w:color w:val="000000"/>
          <w:sz w:val="20"/>
        </w:rPr>
        <w:t> </w:t>
      </w:r>
      <w:r w:rsidRPr="007424ED">
        <w:rPr>
          <w:rFonts w:ascii="Verdana" w:hAnsi="Verdana"/>
          <w:color w:val="000000"/>
          <w:sz w:val="20"/>
          <w:lang w:val="ru-RU"/>
        </w:rPr>
        <w:t>— заметил Рипп.</w:t>
      </w:r>
    </w:p>
    <w:p w14:paraId="5BA287E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Нельзя. Они и так острее некуда,</w:t>
      </w:r>
      <w:r w:rsidRPr="007424ED">
        <w:rPr>
          <w:rFonts w:ascii="Verdana" w:hAnsi="Verdana"/>
          <w:color w:val="000000"/>
          <w:sz w:val="20"/>
        </w:rPr>
        <w:t> </w:t>
      </w:r>
      <w:r w:rsidRPr="007424ED">
        <w:rPr>
          <w:rFonts w:ascii="Verdana" w:hAnsi="Verdana"/>
          <w:color w:val="000000"/>
          <w:sz w:val="20"/>
          <w:lang w:val="ru-RU"/>
        </w:rPr>
        <w:t>— снова возразил Хайнс.</w:t>
      </w:r>
      <w:r w:rsidRPr="007424ED">
        <w:rPr>
          <w:rFonts w:ascii="Verdana" w:hAnsi="Verdana"/>
          <w:color w:val="000000"/>
          <w:sz w:val="20"/>
        </w:rPr>
        <w:t> </w:t>
      </w:r>
      <w:r w:rsidRPr="007424ED">
        <w:rPr>
          <w:rFonts w:ascii="Verdana" w:hAnsi="Verdana"/>
          <w:color w:val="000000"/>
          <w:sz w:val="20"/>
          <w:lang w:val="ru-RU"/>
        </w:rPr>
        <w:t>— Пятьдесят процентов насилия и пятьдесят</w:t>
      </w:r>
      <w:r w:rsidRPr="007424ED">
        <w:rPr>
          <w:rFonts w:ascii="Verdana" w:hAnsi="Verdana"/>
          <w:color w:val="000000"/>
          <w:sz w:val="20"/>
        </w:rPr>
        <w:t> </w:t>
      </w:r>
      <w:r w:rsidRPr="007424ED">
        <w:rPr>
          <w:rFonts w:ascii="Verdana" w:hAnsi="Verdana"/>
          <w:color w:val="000000"/>
          <w:sz w:val="20"/>
          <w:lang w:val="ru-RU"/>
        </w:rPr>
        <w:t>— расчлененки.</w:t>
      </w:r>
    </w:p>
    <w:p w14:paraId="054516F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Тонкие губы Риппа растянулись в улыбке</w:t>
      </w:r>
      <w:r w:rsidRPr="007424ED">
        <w:rPr>
          <w:rFonts w:ascii="Verdana" w:hAnsi="Verdana"/>
          <w:color w:val="000000"/>
          <w:sz w:val="20"/>
        </w:rPr>
        <w:t> </w:t>
      </w:r>
      <w:r w:rsidRPr="007424ED">
        <w:rPr>
          <w:rFonts w:ascii="Verdana" w:hAnsi="Verdana"/>
          <w:color w:val="000000"/>
          <w:sz w:val="20"/>
          <w:lang w:val="ru-RU"/>
        </w:rPr>
        <w:t>— ни дать, ни взять трещина на ледяной глади.</w:t>
      </w:r>
    </w:p>
    <w:p w14:paraId="468EDE5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Есть другой выход.</w:t>
      </w:r>
      <w:r w:rsidRPr="007424ED">
        <w:rPr>
          <w:rFonts w:ascii="Verdana" w:hAnsi="Verdana"/>
          <w:color w:val="000000"/>
          <w:sz w:val="20"/>
        </w:rPr>
        <w:t> </w:t>
      </w:r>
      <w:r w:rsidRPr="007424ED">
        <w:rPr>
          <w:rFonts w:ascii="Verdana" w:hAnsi="Verdana"/>
          <w:color w:val="000000"/>
          <w:sz w:val="20"/>
          <w:lang w:val="ru-RU"/>
        </w:rPr>
        <w:t>— Он замолчал, вопросительно глядя на Хайнса. Тот кивнул.</w:t>
      </w:r>
      <w:r w:rsidRPr="007424ED">
        <w:rPr>
          <w:rFonts w:ascii="Verdana" w:hAnsi="Verdana"/>
          <w:color w:val="000000"/>
          <w:sz w:val="20"/>
        </w:rPr>
        <w:t> </w:t>
      </w:r>
      <w:r w:rsidRPr="007424ED">
        <w:rPr>
          <w:rFonts w:ascii="Verdana" w:hAnsi="Verdana"/>
          <w:color w:val="000000"/>
          <w:sz w:val="20"/>
          <w:lang w:val="ru-RU"/>
        </w:rPr>
        <w:t>— До сих пор мы свято чтили традиции, внушая зрителям, что беда случается с кем угодно, только не с ними. Учитывая вымышленный характер событий и места действия, а также полное отсутствие названий</w:t>
      </w:r>
      <w:r w:rsidRPr="007424ED">
        <w:rPr>
          <w:rFonts w:ascii="Verdana" w:hAnsi="Verdana"/>
          <w:color w:val="000000"/>
          <w:sz w:val="20"/>
        </w:rPr>
        <w:t> </w:t>
      </w:r>
      <w:r w:rsidRPr="007424ED">
        <w:rPr>
          <w:rFonts w:ascii="Verdana" w:hAnsi="Verdana"/>
          <w:color w:val="000000"/>
          <w:sz w:val="20"/>
          <w:lang w:val="ru-RU"/>
        </w:rPr>
        <w:t>— на них даже в лучшие времена никто не обращал внимания,</w:t>
      </w:r>
      <w:r w:rsidRPr="007424ED">
        <w:rPr>
          <w:rFonts w:ascii="Verdana" w:hAnsi="Verdana"/>
          <w:color w:val="000000"/>
          <w:sz w:val="20"/>
        </w:rPr>
        <w:t> </w:t>
      </w:r>
      <w:r w:rsidRPr="007424ED">
        <w:rPr>
          <w:rFonts w:ascii="Verdana" w:hAnsi="Verdana"/>
          <w:color w:val="000000"/>
          <w:sz w:val="20"/>
          <w:lang w:val="ru-RU"/>
        </w:rPr>
        <w:t>— упирается все в сюжет</w:t>
      </w:r>
      <w:r w:rsidRPr="007424ED">
        <w:rPr>
          <w:rFonts w:ascii="Verdana" w:hAnsi="Verdana"/>
          <w:color w:val="000000"/>
          <w:sz w:val="20"/>
        </w:rPr>
        <w:t> </w:t>
      </w:r>
      <w:r w:rsidRPr="007424ED">
        <w:rPr>
          <w:rFonts w:ascii="Verdana" w:hAnsi="Verdana"/>
          <w:color w:val="000000"/>
          <w:sz w:val="20"/>
          <w:lang w:val="ru-RU"/>
        </w:rPr>
        <w:t>— и здесь мы ни разу не поступились ни совестью, ни интеллектуальными ресурсами. Если наводнение, то исключительно там, где никто не живет, чтобы публика, обитающая на побережье, не начала трястись за свою шкуру. Ураган</w:t>
      </w:r>
      <w:r w:rsidRPr="007424ED">
        <w:rPr>
          <w:rFonts w:ascii="Verdana" w:hAnsi="Verdana"/>
          <w:color w:val="000000"/>
          <w:sz w:val="20"/>
        </w:rPr>
        <w:t> </w:t>
      </w:r>
      <w:r w:rsidRPr="007424ED">
        <w:rPr>
          <w:rFonts w:ascii="Verdana" w:hAnsi="Verdana"/>
          <w:color w:val="000000"/>
          <w:sz w:val="20"/>
          <w:lang w:val="ru-RU"/>
        </w:rPr>
        <w:t>— только в захолустье, хотя их давно стерли с лица земли, но зритель-то не в курсе. Главное, он знает, что живет в мегаполисе и никакое несчастье ему не грозит.</w:t>
      </w:r>
      <w:r w:rsidRPr="007424ED">
        <w:rPr>
          <w:rFonts w:ascii="Verdana" w:hAnsi="Verdana"/>
          <w:color w:val="000000"/>
          <w:sz w:val="20"/>
        </w:rPr>
        <w:t> </w:t>
      </w:r>
      <w:r w:rsidRPr="007424ED">
        <w:rPr>
          <w:rFonts w:ascii="Verdana" w:hAnsi="Verdana"/>
          <w:color w:val="000000"/>
          <w:sz w:val="20"/>
          <w:lang w:val="ru-RU"/>
        </w:rPr>
        <w:t>— Рыбьи глаза уставились на собравшихся.</w:t>
      </w:r>
      <w:r w:rsidRPr="007424ED">
        <w:rPr>
          <w:rFonts w:ascii="Verdana" w:hAnsi="Verdana"/>
          <w:color w:val="000000"/>
          <w:sz w:val="20"/>
        </w:rPr>
        <w:t> </w:t>
      </w:r>
      <w:r w:rsidRPr="007424ED">
        <w:rPr>
          <w:rFonts w:ascii="Verdana" w:hAnsi="Verdana"/>
          <w:color w:val="000000"/>
          <w:sz w:val="20"/>
          <w:lang w:val="ru-RU"/>
        </w:rPr>
        <w:t>— Надо, чтобы в следующий раз бутафорный отдел устроил наводнение в декорациях прибрежного мегаполиса, ураган пусть обрушится на мегаполис в центре, а стратолайнер упадет не в лесу, а прямо на улицу</w:t>
      </w:r>
      <w:r w:rsidRPr="007424ED">
        <w:rPr>
          <w:rFonts w:ascii="Verdana" w:hAnsi="Verdana"/>
          <w:color w:val="000000"/>
          <w:sz w:val="20"/>
        </w:rPr>
        <w:t> </w:t>
      </w:r>
      <w:r w:rsidRPr="007424ED">
        <w:rPr>
          <w:rFonts w:ascii="Verdana" w:hAnsi="Verdana"/>
          <w:color w:val="000000"/>
          <w:sz w:val="20"/>
          <w:lang w:val="ru-RU"/>
        </w:rPr>
        <w:t>— желательно, людную.</w:t>
      </w:r>
    </w:p>
    <w:p w14:paraId="71F49CE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Траск возмущенно вскочил.</w:t>
      </w:r>
    </w:p>
    <w:p w14:paraId="50350A7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Немыслимо! Люди решат...</w:t>
      </w:r>
    </w:p>
    <w:p w14:paraId="1DDF2D1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Хайнс жестом велел помощнику сесть.</w:t>
      </w:r>
    </w:p>
    <w:p w14:paraId="15D22F4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Дай Риппу закончить.</w:t>
      </w:r>
    </w:p>
    <w:p w14:paraId="3B6CF27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Лицо советника вновь исказила трещина улыбки:</w:t>
      </w:r>
    </w:p>
    <w:p w14:paraId="5D9F7F9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Траск уже все сказал. Люди решат, что они в опасности</w:t>
      </w:r>
      <w:r w:rsidRPr="007424ED">
        <w:rPr>
          <w:rFonts w:ascii="Verdana" w:hAnsi="Verdana"/>
          <w:color w:val="000000"/>
          <w:sz w:val="20"/>
        </w:rPr>
        <w:t> </w:t>
      </w:r>
      <w:r w:rsidRPr="007424ED">
        <w:rPr>
          <w:rFonts w:ascii="Verdana" w:hAnsi="Verdana"/>
          <w:color w:val="000000"/>
          <w:sz w:val="20"/>
          <w:lang w:val="ru-RU"/>
        </w:rPr>
        <w:t>— как раз этого мы и добиваемся. Пускай поймут: наводнение, ураган, катастрофа могут затронуть их напрямую. Народ устал быть сторонним наблюдателем. Вот испытают на своей шкуре весь страх и ужас, мигом набросятся на игры, даже не посмотрят, новые они или нет.</w:t>
      </w:r>
    </w:p>
    <w:p w14:paraId="4AEFEB4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Моргенштейн кивнул, жирные щеки колыхнулись в такт.</w:t>
      </w:r>
    </w:p>
    <w:p w14:paraId="7121C79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Думаю, стоит попробовать.</w:t>
      </w:r>
    </w:p>
    <w:p w14:paraId="37F248D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Белый как мел, Траск уставился на коллег.</w:t>
      </w:r>
    </w:p>
    <w:p w14:paraId="64E226DE"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Напоминает расправу, которую русский царь учинил над группой социалистов в девятнадцатом столетии,</w:t>
      </w:r>
      <w:r w:rsidRPr="007424ED">
        <w:rPr>
          <w:rFonts w:ascii="Verdana" w:hAnsi="Verdana"/>
          <w:color w:val="000000"/>
          <w:sz w:val="20"/>
        </w:rPr>
        <w:t> </w:t>
      </w:r>
      <w:r w:rsidRPr="007424ED">
        <w:rPr>
          <w:rFonts w:ascii="Verdana" w:hAnsi="Verdana"/>
          <w:color w:val="000000"/>
          <w:sz w:val="20"/>
          <w:lang w:val="ru-RU"/>
        </w:rPr>
        <w:t>— фальцетом заговорил он.</w:t>
      </w:r>
      <w:r w:rsidRPr="007424ED">
        <w:rPr>
          <w:rFonts w:ascii="Verdana" w:hAnsi="Verdana"/>
          <w:color w:val="000000"/>
          <w:sz w:val="20"/>
        </w:rPr>
        <w:t> </w:t>
      </w:r>
      <w:r w:rsidRPr="007424ED">
        <w:rPr>
          <w:rFonts w:ascii="Verdana" w:hAnsi="Verdana"/>
          <w:color w:val="000000"/>
          <w:sz w:val="20"/>
          <w:lang w:val="ru-RU"/>
        </w:rPr>
        <w:t>— Слыхали, джентльмены, или вас просветить? Царь приговорил социалистов к расстрелу, им зачитали приговор, дали поцеловать распятие, сломали над головой жезл. Когда первую тройку поставили к стенке, преступникам сообщили о помиловании. В результате, один даже тронулся.</w:t>
      </w:r>
    </w:p>
    <w:p w14:paraId="52F9F1A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Зато другие нет,</w:t>
      </w:r>
      <w:r w:rsidRPr="007424ED">
        <w:rPr>
          <w:rFonts w:ascii="Verdana" w:hAnsi="Verdana"/>
          <w:color w:val="000000"/>
          <w:sz w:val="20"/>
        </w:rPr>
        <w:t> </w:t>
      </w:r>
      <w:r w:rsidRPr="007424ED">
        <w:rPr>
          <w:rFonts w:ascii="Verdana" w:hAnsi="Verdana"/>
          <w:color w:val="000000"/>
          <w:sz w:val="20"/>
          <w:lang w:val="ru-RU"/>
        </w:rPr>
        <w:t>— отрезал Рипп.</w:t>
      </w:r>
      <w:r w:rsidRPr="007424ED">
        <w:rPr>
          <w:rFonts w:ascii="Verdana" w:hAnsi="Verdana"/>
          <w:color w:val="000000"/>
          <w:sz w:val="20"/>
        </w:rPr>
        <w:t> </w:t>
      </w:r>
      <w:r w:rsidRPr="007424ED">
        <w:rPr>
          <w:rFonts w:ascii="Verdana" w:hAnsi="Verdana"/>
          <w:color w:val="000000"/>
          <w:sz w:val="20"/>
          <w:lang w:val="ru-RU"/>
        </w:rPr>
        <w:t>— Если не ошибаюсь, на том эшафоте побывал Достоевский. Как знать, вдруг этот печальный опыт дал толчок к написанию «Братьев Карамазовых».</w:t>
      </w:r>
      <w:r w:rsidRPr="007424ED">
        <w:rPr>
          <w:rFonts w:ascii="Verdana" w:hAnsi="Verdana"/>
          <w:color w:val="000000"/>
          <w:sz w:val="20"/>
        </w:rPr>
        <w:t> </w:t>
      </w:r>
      <w:r w:rsidRPr="007424ED">
        <w:rPr>
          <w:rFonts w:ascii="Verdana" w:hAnsi="Verdana"/>
          <w:color w:val="000000"/>
          <w:sz w:val="20"/>
          <w:lang w:val="ru-RU"/>
        </w:rPr>
        <w:t>— Он повернулся к Хайнсу.</w:t>
      </w:r>
      <w:r w:rsidRPr="007424ED">
        <w:rPr>
          <w:rFonts w:ascii="Verdana" w:hAnsi="Verdana"/>
          <w:color w:val="000000"/>
          <w:sz w:val="20"/>
        </w:rPr>
        <w:t> </w:t>
      </w:r>
      <w:r w:rsidRPr="007424ED">
        <w:rPr>
          <w:rFonts w:ascii="Verdana" w:hAnsi="Verdana"/>
          <w:color w:val="000000"/>
          <w:sz w:val="20"/>
          <w:lang w:val="ru-RU"/>
        </w:rPr>
        <w:t>— Ваше мнение?</w:t>
      </w:r>
    </w:p>
    <w:p w14:paraId="59B8A02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Хайнс потер седеющий висок</w:t>
      </w:r>
      <w:r w:rsidRPr="007424ED">
        <w:rPr>
          <w:rFonts w:ascii="Verdana" w:hAnsi="Verdana"/>
          <w:color w:val="000000"/>
          <w:sz w:val="20"/>
        </w:rPr>
        <w:t> </w:t>
      </w:r>
      <w:r w:rsidRPr="007424ED">
        <w:rPr>
          <w:rFonts w:ascii="Verdana" w:hAnsi="Verdana"/>
          <w:color w:val="000000"/>
          <w:sz w:val="20"/>
          <w:lang w:val="ru-RU"/>
        </w:rPr>
        <w:t>— верный признак сомнения, потом наконец нарушил затянувшееся молчание.</w:t>
      </w:r>
    </w:p>
    <w:p w14:paraId="1AE50E7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Все верно: эмоциональные потрясения меняют людей. Возможно, царь, сам того не осознавая, стал идейным вдохновителем «Карамазовых». Но Достоевских уже не осталось. Меня больше волнует тот, что потерял рассудок.</w:t>
      </w:r>
    </w:p>
    <w:p w14:paraId="6069200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Врожденная чувствительность после потрясения сделала Достоевского настоящим знатоком душ, она же свела с ума более слабого в интеллектуальном плане товарища,</w:t>
      </w:r>
      <w:r w:rsidRPr="007424ED">
        <w:rPr>
          <w:rFonts w:ascii="Verdana" w:hAnsi="Verdana"/>
          <w:color w:val="000000"/>
          <w:sz w:val="20"/>
        </w:rPr>
        <w:t> </w:t>
      </w:r>
      <w:r w:rsidRPr="007424ED">
        <w:rPr>
          <w:rFonts w:ascii="Verdana" w:hAnsi="Verdana"/>
          <w:color w:val="000000"/>
          <w:sz w:val="20"/>
          <w:lang w:val="ru-RU"/>
        </w:rPr>
        <w:t>— вклинился Рипп.</w:t>
      </w:r>
      <w:r w:rsidRPr="007424ED">
        <w:rPr>
          <w:rFonts w:ascii="Verdana" w:hAnsi="Verdana"/>
          <w:color w:val="000000"/>
          <w:sz w:val="20"/>
        </w:rPr>
        <w:t> </w:t>
      </w:r>
      <w:r w:rsidRPr="007424ED">
        <w:rPr>
          <w:rFonts w:ascii="Verdana" w:hAnsi="Verdana"/>
          <w:color w:val="000000"/>
          <w:sz w:val="20"/>
          <w:lang w:val="ru-RU"/>
        </w:rPr>
        <w:t>— К вашему сведению, у нас отсутствуют не только Достоевские, но и склонные к безумию индивиды.</w:t>
      </w:r>
    </w:p>
    <w:p w14:paraId="3BFEB83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 вашему сведению, у нас есть царь, готовый подписать приговор, и сидит он прямо за этим столом!</w:t>
      </w:r>
      <w:r w:rsidRPr="007424ED">
        <w:rPr>
          <w:rFonts w:ascii="Verdana" w:hAnsi="Verdana"/>
          <w:color w:val="000000"/>
          <w:sz w:val="20"/>
        </w:rPr>
        <w:t> </w:t>
      </w:r>
      <w:r w:rsidRPr="007424ED">
        <w:rPr>
          <w:rFonts w:ascii="Verdana" w:hAnsi="Verdana"/>
          <w:color w:val="000000"/>
          <w:sz w:val="20"/>
          <w:lang w:val="ru-RU"/>
        </w:rPr>
        <w:t>— взвизгнул Траск.</w:t>
      </w:r>
    </w:p>
    <w:p w14:paraId="35EDB94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Хайнс слегка поморщился.</w:t>
      </w:r>
    </w:p>
    <w:p w14:paraId="7BE97B1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w:t>
      </w:r>
      <w:r w:rsidRPr="007424ED">
        <w:rPr>
          <w:rFonts w:ascii="Verdana" w:hAnsi="Verdana"/>
          <w:color w:val="000000"/>
          <w:sz w:val="20"/>
        </w:rPr>
        <w:t> </w:t>
      </w:r>
      <w:r w:rsidRPr="007424ED">
        <w:rPr>
          <w:rFonts w:ascii="Verdana" w:hAnsi="Verdana"/>
          <w:color w:val="000000"/>
          <w:sz w:val="20"/>
          <w:lang w:val="ru-RU"/>
        </w:rPr>
        <w:t>Все мы здесь, включая Риппа, делаем общее дело, и если дело требует жестких мер, винить надо его, а не Риппа. Соглашусь с Моргенштейном: стоит попробовать.</w:t>
      </w:r>
    </w:p>
    <w:p w14:paraId="4724C25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Как бы не так!</w:t>
      </w:r>
      <w:r w:rsidRPr="007424ED">
        <w:rPr>
          <w:rFonts w:ascii="Verdana" w:hAnsi="Verdana"/>
          <w:color w:val="000000"/>
          <w:sz w:val="20"/>
        </w:rPr>
        <w:t> </w:t>
      </w:r>
      <w:r w:rsidRPr="007424ED">
        <w:rPr>
          <w:rFonts w:ascii="Verdana" w:hAnsi="Verdana"/>
          <w:color w:val="000000"/>
          <w:sz w:val="20"/>
          <w:lang w:val="ru-RU"/>
        </w:rPr>
        <w:t>— подскочил Траск.</w:t>
      </w:r>
      <w:r w:rsidRPr="007424ED">
        <w:rPr>
          <w:rFonts w:ascii="Verdana" w:hAnsi="Verdana"/>
          <w:color w:val="000000"/>
          <w:sz w:val="20"/>
        </w:rPr>
        <w:t> </w:t>
      </w:r>
      <w:r w:rsidRPr="007424ED">
        <w:rPr>
          <w:rFonts w:ascii="Verdana" w:hAnsi="Verdana"/>
          <w:color w:val="000000"/>
          <w:sz w:val="20"/>
          <w:lang w:val="ru-RU"/>
        </w:rPr>
        <w:t>— Лично я отправлюсь к старику и...</w:t>
      </w:r>
    </w:p>
    <w:p w14:paraId="6840E72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Сядь,</w:t>
      </w:r>
      <w:r w:rsidRPr="007424ED">
        <w:rPr>
          <w:rFonts w:ascii="Verdana" w:hAnsi="Verdana"/>
          <w:color w:val="000000"/>
          <w:sz w:val="20"/>
        </w:rPr>
        <w:t> </w:t>
      </w:r>
      <w:r w:rsidRPr="007424ED">
        <w:rPr>
          <w:rFonts w:ascii="Verdana" w:hAnsi="Verdana"/>
          <w:color w:val="000000"/>
          <w:sz w:val="20"/>
          <w:lang w:val="ru-RU"/>
        </w:rPr>
        <w:t>— тихо, но властно скомандовал Хайнс, в серых глазах застыл лед.</w:t>
      </w:r>
      <w:r w:rsidRPr="007424ED">
        <w:rPr>
          <w:rFonts w:ascii="Verdana" w:hAnsi="Verdana"/>
          <w:color w:val="000000"/>
          <w:sz w:val="20"/>
        </w:rPr>
        <w:t> </w:t>
      </w:r>
      <w:r w:rsidRPr="007424ED">
        <w:rPr>
          <w:rFonts w:ascii="Verdana" w:hAnsi="Verdana"/>
          <w:color w:val="000000"/>
          <w:sz w:val="20"/>
          <w:lang w:val="ru-RU"/>
        </w:rPr>
        <w:t>— Молодец. А теперь пора восполнить пробелы в твоих знаниях, недополученных в школе. Во-первых, современное общество создали ни мы, ни предшествующее поколение генераторов идей. Оно возникло само по себе, всякий раз выбирая на правящие посты идеологических сторонников и подвергая анафеме инакомыслящих. В итоге новой системе удалось достичь главного</w:t>
      </w:r>
      <w:r w:rsidRPr="007424ED">
        <w:rPr>
          <w:rFonts w:ascii="Verdana" w:hAnsi="Verdana"/>
          <w:color w:val="000000"/>
          <w:sz w:val="20"/>
        </w:rPr>
        <w:t> </w:t>
      </w:r>
      <w:r w:rsidRPr="007424ED">
        <w:rPr>
          <w:rFonts w:ascii="Verdana" w:hAnsi="Verdana"/>
          <w:color w:val="000000"/>
          <w:sz w:val="20"/>
          <w:lang w:val="ru-RU"/>
        </w:rPr>
        <w:t>— безопасности, единообразия и материального благополучия.</w:t>
      </w:r>
    </w:p>
    <w:p w14:paraId="1CF1026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 все нужно платить. Победа над Троей стоила Агамемнону верности жены; расплатой Наполеона за Москву было Ватерлоо; Перл-Харбор аукнулась японцам Хиросимой. Наказанием для нашего общества стала стерильность</w:t>
      </w:r>
      <w:r w:rsidRPr="007424ED">
        <w:rPr>
          <w:rFonts w:ascii="Verdana" w:hAnsi="Verdana"/>
          <w:color w:val="000000"/>
          <w:sz w:val="20"/>
        </w:rPr>
        <w:t> </w:t>
      </w:r>
      <w:r w:rsidRPr="007424ED">
        <w:rPr>
          <w:rFonts w:ascii="Verdana" w:hAnsi="Verdana"/>
          <w:color w:val="000000"/>
          <w:sz w:val="20"/>
          <w:lang w:val="ru-RU"/>
        </w:rPr>
        <w:t>— не физическая, спровоцированная перенаселением,</w:t>
      </w:r>
      <w:r w:rsidRPr="007424ED">
        <w:rPr>
          <w:rFonts w:ascii="Verdana" w:hAnsi="Verdana"/>
          <w:color w:val="000000"/>
          <w:sz w:val="20"/>
        </w:rPr>
        <w:t> </w:t>
      </w:r>
      <w:r w:rsidRPr="007424ED">
        <w:rPr>
          <w:rFonts w:ascii="Verdana" w:hAnsi="Verdana"/>
          <w:color w:val="000000"/>
          <w:sz w:val="20"/>
          <w:lang w:val="ru-RU"/>
        </w:rPr>
        <w:t>— а моральная и духовная, начисто лишившая людей созидательной искры, за исключением группы избранных. По сути, так было всегда, но не в таком масштабе. Массы ис-покон веков ждали свежеиспеченного хлеба и зрелищ, однако прежде соотношение творцов и потребителей не выходило за рамки разумного. Теперь, благодаря пятидневной нерабочей неделе в сочетании с творческой атрофией, творцы просто-напросто перестали существовать как класс. На нас четверых лежит ответственность за судьбы почти миллиарда человек. Мы</w:t>
      </w:r>
      <w:r w:rsidRPr="007424ED">
        <w:rPr>
          <w:rFonts w:ascii="Verdana" w:hAnsi="Verdana"/>
          <w:color w:val="000000"/>
          <w:sz w:val="20"/>
        </w:rPr>
        <w:t> </w:t>
      </w:r>
      <w:r w:rsidRPr="007424ED">
        <w:rPr>
          <w:rFonts w:ascii="Verdana" w:hAnsi="Verdana"/>
          <w:color w:val="000000"/>
          <w:sz w:val="20"/>
          <w:lang w:val="ru-RU"/>
        </w:rPr>
        <w:t>— единственный оплот созидания в нынешнем поколении. Наша задача</w:t>
      </w:r>
      <w:r w:rsidRPr="007424ED">
        <w:rPr>
          <w:rFonts w:ascii="Verdana" w:hAnsi="Verdana"/>
          <w:color w:val="000000"/>
          <w:sz w:val="20"/>
        </w:rPr>
        <w:t> </w:t>
      </w:r>
      <w:r w:rsidRPr="007424ED">
        <w:rPr>
          <w:rFonts w:ascii="Verdana" w:hAnsi="Verdana"/>
          <w:color w:val="000000"/>
          <w:sz w:val="20"/>
          <w:lang w:val="ru-RU"/>
        </w:rPr>
        <w:t>— сеять, хотя на неплодородной почве современных умов любой урожай обречен на гибель. Не пойми меня превратно, Траск. Лень</w:t>
      </w:r>
      <w:r w:rsidRPr="007424ED">
        <w:rPr>
          <w:rFonts w:ascii="Verdana" w:hAnsi="Verdana"/>
          <w:color w:val="000000"/>
          <w:sz w:val="20"/>
        </w:rPr>
        <w:t> </w:t>
      </w:r>
      <w:r w:rsidRPr="007424ED">
        <w:rPr>
          <w:rFonts w:ascii="Verdana" w:hAnsi="Verdana"/>
          <w:color w:val="000000"/>
          <w:sz w:val="20"/>
          <w:lang w:val="ru-RU"/>
        </w:rPr>
        <w:t>— чудесное качество, нужно только знать, как его применить. А вот если не знаешь, или, еще хуже, не хочешь, тогда оно превращается в монстра, и мы должны побороть его любой ценой. Не позволить притаившемуся в шкафу чудищу вырваться на волю. Нужно использовать любые средства, даже если они идут вразрез с устаревшим идеализмом. Повторюсь: вариант Риппа стоит попробовать. Голосуем, господа. Моргенштейн?</w:t>
      </w:r>
    </w:p>
    <w:p w14:paraId="64F5586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w:t>
      </w:r>
    </w:p>
    <w:p w14:paraId="334DF38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Рипп?</w:t>
      </w:r>
    </w:p>
    <w:p w14:paraId="5083BEF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w:t>
      </w:r>
    </w:p>
    <w:p w14:paraId="69428D9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Траск?</w:t>
      </w:r>
    </w:p>
    <w:p w14:paraId="393E644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Против.</w:t>
      </w:r>
    </w:p>
    <w:p w14:paraId="29998E6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bCs/>
          <w:i/>
          <w:iCs/>
          <w:color w:val="000000"/>
          <w:sz w:val="20"/>
          <w:lang w:val="ru-RU"/>
        </w:rPr>
        <w:t>Я</w:t>
      </w:r>
      <w:r w:rsidRPr="007424ED">
        <w:rPr>
          <w:rFonts w:ascii="Verdana" w:hAnsi="Verdana"/>
          <w:bCs/>
          <w:color w:val="000000"/>
          <w:sz w:val="20"/>
          <w:lang w:val="ru-RU"/>
        </w:rPr>
        <w:t xml:space="preserve"> </w:t>
      </w:r>
      <w:r w:rsidRPr="007424ED">
        <w:rPr>
          <w:rFonts w:ascii="Verdana" w:hAnsi="Verdana"/>
          <w:color w:val="000000"/>
          <w:sz w:val="20"/>
          <w:lang w:val="ru-RU"/>
        </w:rPr>
        <w:t>за.</w:t>
      </w:r>
      <w:r w:rsidRPr="007424ED">
        <w:rPr>
          <w:rFonts w:ascii="Verdana" w:hAnsi="Verdana"/>
          <w:color w:val="000000"/>
          <w:sz w:val="20"/>
        </w:rPr>
        <w:t> </w:t>
      </w:r>
      <w:r w:rsidRPr="007424ED">
        <w:rPr>
          <w:rFonts w:ascii="Verdana" w:hAnsi="Verdana"/>
          <w:color w:val="000000"/>
          <w:sz w:val="20"/>
          <w:lang w:val="ru-RU"/>
        </w:rPr>
        <w:t>— Хайнс нажал кнопку интеркома:</w:t>
      </w:r>
      <w:r w:rsidRPr="007424ED">
        <w:rPr>
          <w:rFonts w:ascii="Verdana" w:hAnsi="Verdana"/>
          <w:color w:val="000000"/>
          <w:sz w:val="20"/>
        </w:rPr>
        <w:t> </w:t>
      </w:r>
      <w:r w:rsidRPr="007424ED">
        <w:rPr>
          <w:rFonts w:ascii="Verdana" w:hAnsi="Verdana"/>
          <w:color w:val="000000"/>
          <w:sz w:val="20"/>
          <w:lang w:val="ru-RU"/>
        </w:rPr>
        <w:t>— Соедините меня с бутафорным отделом.</w:t>
      </w:r>
    </w:p>
    <w:p w14:paraId="6F281DD3" w14:textId="77777777" w:rsidR="007424ED" w:rsidRDefault="007424ED" w:rsidP="007424ED">
      <w:pPr>
        <w:pStyle w:val="Heading6"/>
        <w:keepNext w:val="0"/>
        <w:keepLines w:val="0"/>
        <w:suppressAutoHyphens/>
        <w:spacing w:before="0" w:line="240" w:lineRule="auto"/>
        <w:jc w:val="both"/>
        <w:rPr>
          <w:rFonts w:ascii="Verdana" w:hAnsi="Verdana"/>
          <w:color w:val="000000"/>
          <w:sz w:val="20"/>
          <w:lang w:val="ru-RU"/>
        </w:rPr>
      </w:pPr>
    </w:p>
    <w:p w14:paraId="1D07590A" w14:textId="77777777" w:rsidR="007424ED" w:rsidRDefault="007424ED" w:rsidP="007424ED">
      <w:pPr>
        <w:pStyle w:val="Heading6"/>
        <w:keepNext w:val="0"/>
        <w:keepLines w:val="0"/>
        <w:suppressAutoHyphens/>
        <w:spacing w:before="0" w:line="240" w:lineRule="auto"/>
        <w:jc w:val="both"/>
        <w:rPr>
          <w:rFonts w:ascii="Verdana" w:hAnsi="Verdana"/>
          <w:color w:val="000000"/>
          <w:sz w:val="20"/>
          <w:lang w:val="ru-RU"/>
        </w:rPr>
      </w:pPr>
    </w:p>
    <w:p w14:paraId="3C83B725" w14:textId="710D0F0D" w:rsidR="00307EE0" w:rsidRPr="007424ED" w:rsidRDefault="00307EE0" w:rsidP="007424ED">
      <w:pPr>
        <w:pStyle w:val="Heading6"/>
        <w:keepNext w:val="0"/>
        <w:keepLines w:val="0"/>
        <w:suppressAutoHyphens/>
        <w:spacing w:before="0" w:line="240" w:lineRule="auto"/>
        <w:jc w:val="both"/>
        <w:rPr>
          <w:rFonts w:ascii="Verdana" w:hAnsi="Verdana"/>
          <w:b/>
          <w:color w:val="000000"/>
          <w:sz w:val="20"/>
          <w:lang w:val="ru-RU"/>
        </w:rPr>
      </w:pPr>
      <w:r w:rsidRPr="007424ED">
        <w:rPr>
          <w:rFonts w:ascii="Verdana" w:hAnsi="Verdana"/>
          <w:color w:val="000000"/>
          <w:sz w:val="20"/>
          <w:lang w:val="ru-RU"/>
        </w:rPr>
        <w:t>Голые пажити</w:t>
      </w:r>
    </w:p>
    <w:p w14:paraId="2415DDE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75EE16F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Дон Ньюкомб медленно раскручивался. Дюк Снайдер попятился к центру площадки. Близился конец игры, Бруклин опережал Нью-Йорк на одно очко со счетом 3:2; второй аут и пустые базы. Отбивал Микки Мэнтл.</w:t>
      </w:r>
    </w:p>
    <w:p w14:paraId="49F4093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Ньюкомб сделал подачу. В свете бутафорного солнца блеснул бутафорный бриллиант. Описав дугу, мяч полетел к внешнему углу поля. Мэнтл размахнулся</w:t>
      </w:r>
      <w:r w:rsidRPr="007424ED">
        <w:rPr>
          <w:rFonts w:ascii="Verdana" w:hAnsi="Verdana"/>
          <w:color w:val="000000"/>
          <w:sz w:val="20"/>
        </w:rPr>
        <w:t> </w:t>
      </w:r>
      <w:r w:rsidRPr="007424ED">
        <w:rPr>
          <w:rFonts w:ascii="Verdana" w:hAnsi="Verdana"/>
          <w:color w:val="000000"/>
          <w:sz w:val="20"/>
          <w:lang w:val="ru-RU"/>
        </w:rPr>
        <w:t>— мимо!</w:t>
      </w:r>
    </w:p>
    <w:p w14:paraId="3211D2F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Дьявол!</w:t>
      </w:r>
      <w:r w:rsidRPr="007424ED">
        <w:rPr>
          <w:rFonts w:ascii="Verdana" w:hAnsi="Verdana"/>
          <w:color w:val="000000"/>
          <w:sz w:val="20"/>
        </w:rPr>
        <w:t> </w:t>
      </w:r>
      <w:r w:rsidRPr="007424ED">
        <w:rPr>
          <w:rFonts w:ascii="Verdana" w:hAnsi="Verdana"/>
          <w:color w:val="000000"/>
          <w:sz w:val="20"/>
          <w:lang w:val="ru-RU"/>
        </w:rPr>
        <w:t>— выругался Дэн.</w:t>
      </w:r>
      <w:r w:rsidRPr="007424ED">
        <w:rPr>
          <w:rFonts w:ascii="Verdana" w:hAnsi="Verdana"/>
          <w:color w:val="000000"/>
          <w:sz w:val="20"/>
        </w:rPr>
        <w:t> </w:t>
      </w:r>
      <w:r w:rsidRPr="007424ED">
        <w:rPr>
          <w:rFonts w:ascii="Verdana" w:hAnsi="Verdana"/>
          <w:color w:val="000000"/>
          <w:sz w:val="20"/>
          <w:lang w:val="ru-RU"/>
        </w:rPr>
        <w:t>— Ну кто так бьет! Точно сломался.</w:t>
      </w:r>
    </w:p>
    <w:p w14:paraId="70D6A3E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 ту команду выбрал,</w:t>
      </w:r>
      <w:r w:rsidRPr="007424ED">
        <w:rPr>
          <w:rFonts w:ascii="Verdana" w:hAnsi="Verdana"/>
          <w:color w:val="000000"/>
          <w:sz w:val="20"/>
        </w:rPr>
        <w:t> </w:t>
      </w:r>
      <w:r w:rsidRPr="007424ED">
        <w:rPr>
          <w:rFonts w:ascii="Verdana" w:hAnsi="Verdana"/>
          <w:color w:val="000000"/>
          <w:sz w:val="20"/>
          <w:lang w:val="ru-RU"/>
        </w:rPr>
        <w:t>— наставительно заметил его коллега Гарри,</w:t>
      </w:r>
      <w:r w:rsidRPr="007424ED">
        <w:rPr>
          <w:rFonts w:ascii="Verdana" w:hAnsi="Verdana"/>
          <w:color w:val="000000"/>
          <w:sz w:val="20"/>
        </w:rPr>
        <w:t> </w:t>
      </w:r>
      <w:r w:rsidRPr="007424ED">
        <w:rPr>
          <w:rFonts w:ascii="Verdana" w:hAnsi="Verdana"/>
          <w:color w:val="000000"/>
          <w:sz w:val="20"/>
          <w:lang w:val="ru-RU"/>
        </w:rPr>
        <w:t>— поэтому и проиграл. Ну и ладно, на дополнительный иннинг времени все равно не осталось.</w:t>
      </w:r>
    </w:p>
    <w:p w14:paraId="755B60E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обиженно выпятил нижнюю губу.</w:t>
      </w:r>
    </w:p>
    <w:p w14:paraId="4DA2A6B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Говорю тебе, Мэнтла замкнуло. Обычно «Янки» делают «Доджерсов» на раз-два.</w:t>
      </w:r>
    </w:p>
    <w:p w14:paraId="73E17D2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Звонок возвестил окончание обеденного перерыва, и оба игрока поспешили из комнаты отдыха по кабинетам. Их примеру последовали другие сотрудники. Втиснувшись за узкий стол, Дэн уставился на прорезь в стене, откуда полчаса спустя появится карта с итоговыми цифрами вверенного ему подземного цеха. Чтобы скоротать время, рисовал закорючки в бюваре, уже сплошь покрытым каракулями. Надо бы заказать новый, пронеслось в голове.</w:t>
      </w:r>
    </w:p>
    <w:p w14:paraId="2C8A815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Прозвенел долгожданный отбой. Обменявшись приветствиями со второй сменой, Дэн зашагал к табельным часам. По календарю был вторник, карта легла в верхний слот, из нижнего выпрыгнул чек.</w:t>
      </w:r>
    </w:p>
    <w:p w14:paraId="589056A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Отстояв очередь в банк, Дэн скормил чек механическому кассиру, а тот разом погасил квартплату, налоги, бытовые товары, лекарства, продукты, В лоточке звякнули пятнадцать центов сдачи. Дэн сунул монету в карман и вышел на улицу.</w:t>
      </w:r>
    </w:p>
    <w:p w14:paraId="3458DDB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При мысли о переполненном игровом счете настроение испортилось. Домой новых игр не привозили. В «Манеж» скорее всего тоже. А ведь впереди целые выходные!.</w:t>
      </w:r>
    </w:p>
    <w:p w14:paraId="503DC2C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Отчаяние настигло и не отставало, даже когда Дэн шагнул в гостиную поцеловать Хелен, смотревшую документальный фильм. В ожидании ужина Дэн устроился перед экраном.</w:t>
      </w:r>
    </w:p>
    <w:p w14:paraId="6C65AF8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Фильм рассказывал о демографическом бунте в начале двадцать первого века. Дело четы Варлеу. После рождения пятерняшек супругов арестовали: в основу сюжета легли события, развернувшиеся после ареста. Дэн наблюдал их не раз, но как истинный фанат суда Линча, решил посмотреть снова. Отчаяние отступило при виде толпы у тюремных ворот, а когда в ход пошла сварочная горелка, плохое настроение как рукой сняло! Горелка придавала двойному линчеванию особую пикантность. Легкими, как обычно, побоями преступники тут не отделались. Под конец супруги молили, чтобы их повесили</w:t>
      </w:r>
      <w:r w:rsidRPr="007424ED">
        <w:rPr>
          <w:rFonts w:ascii="Verdana" w:hAnsi="Verdana"/>
          <w:color w:val="000000"/>
          <w:sz w:val="20"/>
        </w:rPr>
        <w:t> </w:t>
      </w:r>
      <w:r w:rsidRPr="007424ED">
        <w:rPr>
          <w:rFonts w:ascii="Verdana" w:hAnsi="Verdana"/>
          <w:color w:val="000000"/>
          <w:sz w:val="20"/>
          <w:lang w:val="ru-RU"/>
        </w:rPr>
        <w:t>— особенно миссис Варлеу. Чего скрывать, досталось ей изрядно. Сама виновата</w:t>
      </w:r>
      <w:r w:rsidRPr="007424ED">
        <w:rPr>
          <w:rFonts w:ascii="Verdana" w:hAnsi="Verdana"/>
          <w:color w:val="000000"/>
          <w:sz w:val="20"/>
        </w:rPr>
        <w:t> </w:t>
      </w:r>
      <w:r w:rsidRPr="007424ED">
        <w:rPr>
          <w:rFonts w:ascii="Verdana" w:hAnsi="Verdana"/>
          <w:color w:val="000000"/>
          <w:sz w:val="20"/>
          <w:lang w:val="ru-RU"/>
        </w:rPr>
        <w:t>— раньше надо было думать.</w:t>
      </w:r>
    </w:p>
    <w:p w14:paraId="140B64C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Что приготовить на ужин, милый?</w:t>
      </w:r>
      <w:r w:rsidRPr="007424ED">
        <w:rPr>
          <w:rFonts w:ascii="Verdana" w:hAnsi="Verdana"/>
          <w:color w:val="000000"/>
          <w:sz w:val="20"/>
        </w:rPr>
        <w:t> </w:t>
      </w:r>
      <w:r w:rsidRPr="007424ED">
        <w:rPr>
          <w:rFonts w:ascii="Verdana" w:hAnsi="Verdana"/>
          <w:color w:val="000000"/>
          <w:sz w:val="20"/>
          <w:lang w:val="ru-RU"/>
        </w:rPr>
        <w:t>— спросила Хелен, едва затихли вопли несчастной.</w:t>
      </w:r>
    </w:p>
    <w:p w14:paraId="1424CEB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вздохнул.</w:t>
      </w:r>
    </w:p>
    <w:p w14:paraId="631B792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Что-нибудь новенькое есть?</w:t>
      </w:r>
    </w:p>
    <w:p w14:paraId="3003C73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покачала головой.</w:t>
      </w:r>
    </w:p>
    <w:p w14:paraId="1BFED1C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Давно не завозили. Хочешь ягненка «Ум отъешь»?</w:t>
      </w:r>
    </w:p>
    <w:p w14:paraId="19C3046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Давай.</w:t>
      </w:r>
    </w:p>
    <w:p w14:paraId="698DC5D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Пока Большая Бриджет трудилась, Дэн исполнил на скрипке «Полет шмеля», однако вместо привычного упоения нахлынула тоска. Пустота, что с недавних пор поселилась в душе, не желала заполняться. Наоборот</w:t>
      </w:r>
      <w:r w:rsidRPr="007424ED">
        <w:rPr>
          <w:rFonts w:ascii="Verdana" w:hAnsi="Verdana"/>
          <w:color w:val="000000"/>
          <w:sz w:val="20"/>
        </w:rPr>
        <w:t> </w:t>
      </w:r>
      <w:r w:rsidRPr="007424ED">
        <w:rPr>
          <w:rFonts w:ascii="Verdana" w:hAnsi="Verdana"/>
          <w:color w:val="000000"/>
          <w:sz w:val="20"/>
          <w:lang w:val="ru-RU"/>
        </w:rPr>
        <w:t>— она только ширилась с каждым днем.</w:t>
      </w:r>
    </w:p>
    <w:p w14:paraId="7EEB35F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Ужинали перед тривизором</w:t>
      </w:r>
      <w:r w:rsidRPr="007424ED">
        <w:rPr>
          <w:rFonts w:ascii="Verdana" w:hAnsi="Verdana"/>
          <w:color w:val="000000"/>
          <w:sz w:val="20"/>
        </w:rPr>
        <w:t> </w:t>
      </w:r>
      <w:r w:rsidRPr="007424ED">
        <w:rPr>
          <w:rFonts w:ascii="Verdana" w:hAnsi="Verdana"/>
          <w:color w:val="000000"/>
          <w:sz w:val="20"/>
          <w:lang w:val="ru-RU"/>
        </w:rPr>
        <w:t>— как раз начался «Очевидец катастроф». На экране охваченный пламенем стратолайнер устремился к земле.</w:t>
      </w:r>
    </w:p>
    <w:p w14:paraId="20836BA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Да сколько можно!</w:t>
      </w:r>
      <w:r w:rsidRPr="007424ED">
        <w:rPr>
          <w:rFonts w:ascii="Verdana" w:hAnsi="Verdana"/>
          <w:color w:val="000000"/>
          <w:sz w:val="20"/>
        </w:rPr>
        <w:t> </w:t>
      </w:r>
      <w:r w:rsidRPr="007424ED">
        <w:rPr>
          <w:rFonts w:ascii="Verdana" w:hAnsi="Verdana"/>
          <w:color w:val="000000"/>
          <w:sz w:val="20"/>
          <w:lang w:val="ru-RU"/>
        </w:rPr>
        <w:t>— в сердцах воскликнул Дэн.</w:t>
      </w:r>
    </w:p>
    <w:p w14:paraId="6CC4B9D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Надоели!</w:t>
      </w:r>
      <w:r w:rsidRPr="007424ED">
        <w:rPr>
          <w:rFonts w:ascii="Verdana" w:hAnsi="Verdana"/>
          <w:color w:val="000000"/>
          <w:sz w:val="20"/>
        </w:rPr>
        <w:t> </w:t>
      </w:r>
      <w:r w:rsidRPr="007424ED">
        <w:rPr>
          <w:rFonts w:ascii="Verdana" w:hAnsi="Verdana"/>
          <w:color w:val="000000"/>
          <w:sz w:val="20"/>
          <w:lang w:val="ru-RU"/>
        </w:rPr>
        <w:t>— вторила Хелен.</w:t>
      </w:r>
      <w:r w:rsidRPr="007424ED">
        <w:rPr>
          <w:rFonts w:ascii="Verdana" w:hAnsi="Verdana"/>
          <w:color w:val="000000"/>
          <w:sz w:val="20"/>
        </w:rPr>
        <w:t> </w:t>
      </w:r>
      <w:r w:rsidRPr="007424ED">
        <w:rPr>
          <w:rFonts w:ascii="Verdana" w:hAnsi="Verdana"/>
          <w:color w:val="000000"/>
          <w:sz w:val="20"/>
          <w:lang w:val="ru-RU"/>
        </w:rPr>
        <w:t>— Новый способ убийства придумать не в состоянии!</w:t>
      </w:r>
    </w:p>
    <w:p w14:paraId="521AF38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Катастрофа в точности повторяла виденную на прошлой неделе. То же озарившееся алым судно в атмосфере; те же обуглившиеся пассажиры. Тот же...</w:t>
      </w:r>
    </w:p>
    <w:p w14:paraId="6EFC79E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Хотя нет, пейзаж изменился. На передний план выступил мегаполис, прежде маячивший в отдалении. Город был как на ладони, взгляд различал окна домов, пешеходные дорожки, людей, мечущихся в поисках укрытия.</w:t>
      </w:r>
    </w:p>
    <w:p w14:paraId="66DD44D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подался вперед, ложка с кашей зависла в воздухе.</w:t>
      </w:r>
    </w:p>
    <w:p w14:paraId="51A6053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 ума сойти!</w:t>
      </w:r>
    </w:p>
    <w:p w14:paraId="6923733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Думаешь, лайнер упадет посреди улицы?</w:t>
      </w:r>
    </w:p>
    <w:p w14:paraId="1007C31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Разрази меня гром! Похоже на то.</w:t>
      </w:r>
    </w:p>
    <w:p w14:paraId="14D45FD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Следом раздался грохот. Из домов посыпались стекла. Вспыхнул огонь. Выли сирены. От криков закладывало уши. Черный, с красными прожилками дым взметнулся к небу. В гостиной запахло гарью, рождая ощущение, будто катастрофа произошла где-то неподалеку. Однако ни Хелен, ни Дэн не бросились к окну, завороженно глядя на экран. Картинка крушения погасла, уступив место урагану. Снова мегаполис</w:t>
      </w:r>
      <w:r w:rsidRPr="007424ED">
        <w:rPr>
          <w:rFonts w:ascii="Verdana" w:hAnsi="Verdana"/>
          <w:color w:val="000000"/>
          <w:sz w:val="20"/>
        </w:rPr>
        <w:t> </w:t>
      </w:r>
      <w:r w:rsidRPr="007424ED">
        <w:rPr>
          <w:rFonts w:ascii="Verdana" w:hAnsi="Verdana"/>
          <w:color w:val="000000"/>
          <w:sz w:val="20"/>
          <w:lang w:val="ru-RU"/>
        </w:rPr>
        <w:t>— тот же или другой, не поймешь, все они на одно лицо. За ураганом последовало наводнение, землетрясение и чудовищной силы циклон.</w:t>
      </w:r>
    </w:p>
    <w:p w14:paraId="326C7E3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швырнул картонную миску с ложкой в мусоропровод и, поднявшись, зевнул.</w:t>
      </w:r>
    </w:p>
    <w:p w14:paraId="0732BAA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Какие у нас планы на вечер?</w:t>
      </w:r>
      <w:r w:rsidRPr="007424ED">
        <w:rPr>
          <w:rFonts w:ascii="Verdana" w:hAnsi="Verdana"/>
          <w:color w:val="000000"/>
          <w:sz w:val="20"/>
        </w:rPr>
        <w:t> </w:t>
      </w:r>
      <w:r w:rsidRPr="007424ED">
        <w:rPr>
          <w:rFonts w:ascii="Verdana" w:hAnsi="Verdana"/>
          <w:color w:val="000000"/>
          <w:sz w:val="20"/>
          <w:lang w:val="ru-RU"/>
        </w:rPr>
        <w:t>— спросил он и, памятуя о грядущих выходных, добавил:</w:t>
      </w:r>
      <w:r w:rsidRPr="007424ED">
        <w:rPr>
          <w:rFonts w:ascii="Verdana" w:hAnsi="Verdana"/>
          <w:color w:val="000000"/>
          <w:sz w:val="20"/>
        </w:rPr>
        <w:t> </w:t>
      </w:r>
      <w:r w:rsidRPr="007424ED">
        <w:rPr>
          <w:rFonts w:ascii="Verdana" w:hAnsi="Verdana"/>
          <w:color w:val="000000"/>
          <w:sz w:val="20"/>
          <w:lang w:val="ru-RU"/>
        </w:rPr>
        <w:t>— А также на завтра, послезавтра и после-послезавтра?</w:t>
      </w:r>
    </w:p>
    <w:p w14:paraId="40306F9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Отчаяние тяжким грузом легло на плечи; почуяв неладное, из конуры выбрался механический терьер, Дэн наградил питомца отменным пинком.</w:t>
      </w:r>
    </w:p>
    <w:p w14:paraId="1D36C20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В «Манеже» опять глухо?</w:t>
      </w:r>
    </w:p>
    <w:p w14:paraId="58BEB19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кивнула.</w:t>
      </w:r>
    </w:p>
    <w:p w14:paraId="26B0551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w:t>
      </w:r>
      <w:r w:rsidRPr="007424ED">
        <w:rPr>
          <w:rFonts w:ascii="Verdana" w:hAnsi="Verdana"/>
          <w:color w:val="000000"/>
          <w:sz w:val="20"/>
        </w:rPr>
        <w:t> </w:t>
      </w:r>
      <w:r w:rsidRPr="007424ED">
        <w:rPr>
          <w:rFonts w:ascii="Verdana" w:hAnsi="Verdana"/>
          <w:color w:val="000000"/>
          <w:sz w:val="20"/>
          <w:lang w:val="ru-RU"/>
        </w:rPr>
        <w:t>Да.</w:t>
      </w:r>
    </w:p>
    <w:p w14:paraId="55BCF54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Проклятье! Даже письма не помогают!</w:t>
      </w:r>
    </w:p>
    <w:p w14:paraId="4D1B495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вдруг им нужно время, чтобы придумать игры?</w:t>
      </w:r>
    </w:p>
    <w:p w14:paraId="2AD860B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При нынешних технологиях это максимум неделя,</w:t>
      </w:r>
      <w:r w:rsidRPr="007424ED">
        <w:rPr>
          <w:rFonts w:ascii="Verdana" w:hAnsi="Verdana"/>
          <w:color w:val="000000"/>
          <w:sz w:val="20"/>
        </w:rPr>
        <w:t> </w:t>
      </w:r>
      <w:r w:rsidRPr="007424ED">
        <w:rPr>
          <w:rFonts w:ascii="Verdana" w:hAnsi="Verdana"/>
          <w:color w:val="000000"/>
          <w:sz w:val="20"/>
          <w:lang w:val="ru-RU"/>
        </w:rPr>
        <w:t>— парировал Дэн.</w:t>
      </w:r>
    </w:p>
    <w:p w14:paraId="4A02765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ты не боишься?..</w:t>
      </w:r>
      <w:r w:rsidRPr="007424ED">
        <w:rPr>
          <w:rFonts w:ascii="Verdana" w:hAnsi="Verdana"/>
          <w:color w:val="000000"/>
          <w:sz w:val="20"/>
        </w:rPr>
        <w:t> </w:t>
      </w:r>
      <w:r w:rsidRPr="007424ED">
        <w:rPr>
          <w:rFonts w:ascii="Verdana" w:hAnsi="Verdana"/>
          <w:color w:val="000000"/>
          <w:sz w:val="20"/>
          <w:lang w:val="ru-RU"/>
        </w:rPr>
        <w:t>— начала Хелен и осеклась.</w:t>
      </w:r>
    </w:p>
    <w:p w14:paraId="5B81B93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Боюсь чего?</w:t>
      </w:r>
    </w:p>
    <w:p w14:paraId="1AAC8C1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Что у них иссякла фантазия.</w:t>
      </w:r>
    </w:p>
    <w:p w14:paraId="68871EE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Бледный как полотно, Дэн забыл пнуть ластившегося к нему терьера и обессиленно рухнул в кресло.</w:t>
      </w:r>
    </w:p>
    <w:p w14:paraId="22B967E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Не верю! Скорей всего, президент не получил наше письмо.</w:t>
      </w:r>
    </w:p>
    <w:p w14:paraId="3DD2BBB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Так давай напишем еще одно,</w:t>
      </w:r>
      <w:r w:rsidRPr="007424ED">
        <w:rPr>
          <w:rFonts w:ascii="Verdana" w:hAnsi="Verdana"/>
          <w:color w:val="000000"/>
          <w:sz w:val="20"/>
        </w:rPr>
        <w:t> </w:t>
      </w:r>
      <w:r w:rsidRPr="007424ED">
        <w:rPr>
          <w:rFonts w:ascii="Verdana" w:hAnsi="Verdana"/>
          <w:color w:val="000000"/>
          <w:sz w:val="20"/>
          <w:lang w:val="ru-RU"/>
        </w:rPr>
        <w:t>— предложила Хелен,</w:t>
      </w:r>
      <w:r w:rsidRPr="007424ED">
        <w:rPr>
          <w:rFonts w:ascii="Verdana" w:hAnsi="Verdana"/>
          <w:color w:val="000000"/>
          <w:sz w:val="20"/>
        </w:rPr>
        <w:t> </w:t>
      </w:r>
      <w:r w:rsidRPr="007424ED">
        <w:rPr>
          <w:rFonts w:ascii="Verdana" w:hAnsi="Verdana"/>
          <w:color w:val="000000"/>
          <w:sz w:val="20"/>
          <w:lang w:val="ru-RU"/>
        </w:rPr>
        <w:t>— и пошлем первым классом.</w:t>
      </w:r>
    </w:p>
    <w:p w14:paraId="58773B6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Давай.</w:t>
      </w:r>
    </w:p>
    <w:p w14:paraId="712FEBC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Супруги направились к агрегату, щенок с лаем крутился у них под ногами. Наконец Дэн повернулся, мощным ударом отшвырнул пса в угол и вновь склонился над машинкой.</w:t>
      </w:r>
    </w:p>
    <w:p w14:paraId="56747AE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Хелен нажала кнопку.</w:t>
      </w:r>
    </w:p>
    <w:p w14:paraId="4D9B822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Нам... мы бы хотели написать письмо</w:t>
      </w:r>
      <w:r w:rsidRPr="007424ED">
        <w:rPr>
          <w:rFonts w:ascii="Verdana" w:hAnsi="Verdana"/>
          <w:color w:val="000000"/>
          <w:sz w:val="20"/>
        </w:rPr>
        <w:t> </w:t>
      </w:r>
      <w:r w:rsidRPr="007424ED">
        <w:rPr>
          <w:rFonts w:ascii="Verdana" w:hAnsi="Verdana"/>
          <w:color w:val="000000"/>
          <w:sz w:val="20"/>
          <w:lang w:val="ru-RU"/>
        </w:rPr>
        <w:t>—</w:t>
      </w:r>
    </w:p>
    <w:p w14:paraId="2C6A47A2" w14:textId="77777777" w:rsidR="007424ED" w:rsidRDefault="007424ED" w:rsidP="007424ED">
      <w:pPr>
        <w:pStyle w:val="Heading6"/>
        <w:keepNext w:val="0"/>
        <w:keepLines w:val="0"/>
        <w:suppressAutoHyphens/>
        <w:spacing w:before="0" w:line="240" w:lineRule="auto"/>
        <w:jc w:val="both"/>
        <w:rPr>
          <w:rFonts w:ascii="Verdana" w:hAnsi="Verdana"/>
          <w:color w:val="000000"/>
          <w:sz w:val="20"/>
          <w:lang w:val="ru-RU"/>
        </w:rPr>
      </w:pPr>
    </w:p>
    <w:p w14:paraId="48BC7CEC" w14:textId="77777777" w:rsidR="007424ED" w:rsidRDefault="007424ED" w:rsidP="007424ED">
      <w:pPr>
        <w:pStyle w:val="Heading6"/>
        <w:keepNext w:val="0"/>
        <w:keepLines w:val="0"/>
        <w:suppressAutoHyphens/>
        <w:spacing w:before="0" w:line="240" w:lineRule="auto"/>
        <w:jc w:val="both"/>
        <w:rPr>
          <w:rFonts w:ascii="Verdana" w:hAnsi="Verdana"/>
          <w:color w:val="000000"/>
          <w:sz w:val="20"/>
          <w:lang w:val="ru-RU"/>
        </w:rPr>
      </w:pPr>
    </w:p>
    <w:p w14:paraId="4BE4C0B8" w14:textId="044AE83F" w:rsidR="00307EE0" w:rsidRPr="007424ED" w:rsidRDefault="00307EE0" w:rsidP="007424ED">
      <w:pPr>
        <w:pStyle w:val="Heading6"/>
        <w:keepNext w:val="0"/>
        <w:keepLines w:val="0"/>
        <w:suppressAutoHyphens/>
        <w:spacing w:before="0" w:line="240" w:lineRule="auto"/>
        <w:jc w:val="both"/>
        <w:rPr>
          <w:rFonts w:ascii="Verdana" w:hAnsi="Verdana"/>
          <w:b/>
          <w:color w:val="000000"/>
          <w:sz w:val="20"/>
          <w:lang w:val="ru-RU"/>
        </w:rPr>
      </w:pPr>
      <w:r w:rsidRPr="007424ED">
        <w:rPr>
          <w:rFonts w:ascii="Verdana" w:hAnsi="Verdana"/>
          <w:color w:val="000000"/>
          <w:sz w:val="20"/>
          <w:lang w:val="ru-RU"/>
        </w:rPr>
        <w:t>Пустошь</w:t>
      </w:r>
    </w:p>
    <w:p w14:paraId="21C23A8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p>
    <w:p w14:paraId="334CCF5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Проводив глазами исчезающий за дверью телефон, Хайнс поймал на себе вопросительный взгляд Риппа.</w:t>
      </w:r>
    </w:p>
    <w:p w14:paraId="24BA5B0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Старик звонил. Жаловался насчет писем.</w:t>
      </w:r>
    </w:p>
    <w:p w14:paraId="1C43C88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Рипп был воплощенное отчаяние:</w:t>
      </w:r>
    </w:p>
    <w:p w14:paraId="6F70D5D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Никак не угомонятся?</w:t>
      </w:r>
    </w:p>
    <w:p w14:paraId="56C830B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Подавай новые игры, и точка.</w:t>
      </w:r>
      <w:r w:rsidRPr="007424ED">
        <w:rPr>
          <w:rFonts w:ascii="Verdana" w:hAnsi="Verdana"/>
          <w:color w:val="000000"/>
          <w:sz w:val="20"/>
        </w:rPr>
        <w:t> </w:t>
      </w:r>
      <w:r w:rsidRPr="007424ED">
        <w:rPr>
          <w:rFonts w:ascii="Verdana" w:hAnsi="Verdana"/>
          <w:color w:val="000000"/>
          <w:sz w:val="20"/>
          <w:lang w:val="ru-RU"/>
        </w:rPr>
        <w:t>— Хайнс тяжело вздохнул.</w:t>
      </w:r>
      <w:r w:rsidRPr="007424ED">
        <w:rPr>
          <w:rFonts w:ascii="Verdana" w:hAnsi="Verdana"/>
          <w:color w:val="000000"/>
          <w:sz w:val="20"/>
        </w:rPr>
        <w:t> </w:t>
      </w:r>
      <w:r w:rsidRPr="007424ED">
        <w:rPr>
          <w:rFonts w:ascii="Verdana" w:hAnsi="Verdana"/>
          <w:color w:val="000000"/>
          <w:sz w:val="20"/>
          <w:lang w:val="ru-RU"/>
        </w:rPr>
        <w:t>— Если ничего не придумаем, нам несдобровать.</w:t>
      </w:r>
    </w:p>
    <w:p w14:paraId="590171F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Траск ликовал:</w:t>
      </w:r>
    </w:p>
    <w:p w14:paraId="277EAF6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я предупреждал! Видите, не такие уж они бесчувственные.</w:t>
      </w:r>
    </w:p>
    <w:p w14:paraId="421C00F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Хайнс поморщился:</w:t>
      </w:r>
    </w:p>
    <w:p w14:paraId="475E2247"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Бесчувственные</w:t>
      </w:r>
      <w:r w:rsidRPr="007424ED">
        <w:rPr>
          <w:rFonts w:ascii="Verdana" w:hAnsi="Verdana"/>
          <w:color w:val="000000"/>
          <w:sz w:val="20"/>
        </w:rPr>
        <w:t> </w:t>
      </w:r>
      <w:r w:rsidRPr="007424ED">
        <w:rPr>
          <w:rFonts w:ascii="Verdana" w:hAnsi="Verdana"/>
          <w:color w:val="000000"/>
          <w:sz w:val="20"/>
          <w:lang w:val="ru-RU"/>
        </w:rPr>
        <w:t>— полбеды. К сожалению, народ совсем расслабился, никому и в голову не придет, что с ним или с родным мегаполисом может произойти несчастье.</w:t>
      </w:r>
    </w:p>
    <w:p w14:paraId="0155E52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По-моему, мы слишком торопимся,</w:t>
      </w:r>
      <w:r w:rsidRPr="007424ED">
        <w:rPr>
          <w:rFonts w:ascii="Verdana" w:hAnsi="Verdana"/>
          <w:color w:val="000000"/>
          <w:sz w:val="20"/>
        </w:rPr>
        <w:t> </w:t>
      </w:r>
      <w:r w:rsidRPr="007424ED">
        <w:rPr>
          <w:rFonts w:ascii="Verdana" w:hAnsi="Verdana"/>
          <w:color w:val="000000"/>
          <w:sz w:val="20"/>
          <w:lang w:val="ru-RU"/>
        </w:rPr>
        <w:t>— заметил Моргенштейн.</w:t>
      </w:r>
      <w:r w:rsidRPr="007424ED">
        <w:rPr>
          <w:rFonts w:ascii="Verdana" w:hAnsi="Verdana"/>
          <w:color w:val="000000"/>
          <w:sz w:val="20"/>
        </w:rPr>
        <w:t> </w:t>
      </w:r>
      <w:r w:rsidRPr="007424ED">
        <w:rPr>
          <w:rFonts w:ascii="Verdana" w:hAnsi="Verdana"/>
          <w:color w:val="000000"/>
          <w:sz w:val="20"/>
          <w:lang w:val="ru-RU"/>
        </w:rPr>
        <w:t>— Надо забить эфир катастрофами, вдруг проймет.</w:t>
      </w:r>
    </w:p>
    <w:p w14:paraId="57439C3E"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Забить-то забьем,</w:t>
      </w:r>
      <w:r w:rsidRPr="007424ED">
        <w:rPr>
          <w:rFonts w:ascii="Verdana" w:hAnsi="Verdana"/>
          <w:color w:val="000000"/>
          <w:sz w:val="20"/>
        </w:rPr>
        <w:t> </w:t>
      </w:r>
      <w:r w:rsidRPr="007424ED">
        <w:rPr>
          <w:rFonts w:ascii="Verdana" w:hAnsi="Verdana"/>
          <w:color w:val="000000"/>
          <w:sz w:val="20"/>
          <w:lang w:val="ru-RU"/>
        </w:rPr>
        <w:t>— ворчал Хайнс,</w:t>
      </w:r>
      <w:r w:rsidRPr="007424ED">
        <w:rPr>
          <w:rFonts w:ascii="Verdana" w:hAnsi="Verdana"/>
          <w:color w:val="000000"/>
          <w:sz w:val="20"/>
        </w:rPr>
        <w:t> </w:t>
      </w:r>
      <w:r w:rsidRPr="007424ED">
        <w:rPr>
          <w:rFonts w:ascii="Verdana" w:hAnsi="Verdana"/>
          <w:color w:val="000000"/>
          <w:sz w:val="20"/>
          <w:lang w:val="ru-RU"/>
        </w:rPr>
        <w:t>— но результат очевиден. Через пару дней зрителям все надоест, и они заскучают с новой силой. Единственное решение</w:t>
      </w:r>
      <w:r w:rsidRPr="007424ED">
        <w:rPr>
          <w:rFonts w:ascii="Verdana" w:hAnsi="Verdana"/>
          <w:color w:val="000000"/>
          <w:sz w:val="20"/>
        </w:rPr>
        <w:t> </w:t>
      </w:r>
      <w:r w:rsidRPr="007424ED">
        <w:rPr>
          <w:rFonts w:ascii="Verdana" w:hAnsi="Verdana"/>
          <w:color w:val="000000"/>
          <w:sz w:val="20"/>
          <w:lang w:val="ru-RU"/>
        </w:rPr>
        <w:t>— игры.</w:t>
      </w:r>
    </w:p>
    <w:p w14:paraId="57CDE96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если в придачу к собаке запустить кошку?</w:t>
      </w:r>
      <w:r w:rsidRPr="007424ED">
        <w:rPr>
          <w:rFonts w:ascii="Verdana" w:hAnsi="Verdana"/>
          <w:color w:val="000000"/>
          <w:sz w:val="20"/>
        </w:rPr>
        <w:t> </w:t>
      </w:r>
      <w:r w:rsidRPr="007424ED">
        <w:rPr>
          <w:rFonts w:ascii="Verdana" w:hAnsi="Verdana"/>
          <w:color w:val="000000"/>
          <w:sz w:val="20"/>
          <w:lang w:val="ru-RU"/>
        </w:rPr>
        <w:t>— предложил Моргенштейн.</w:t>
      </w:r>
      <w:r w:rsidRPr="007424ED">
        <w:rPr>
          <w:rFonts w:ascii="Verdana" w:hAnsi="Verdana"/>
          <w:color w:val="000000"/>
          <w:sz w:val="20"/>
        </w:rPr>
        <w:t> </w:t>
      </w:r>
      <w:r w:rsidRPr="007424ED">
        <w:rPr>
          <w:rFonts w:ascii="Verdana" w:hAnsi="Verdana"/>
          <w:color w:val="000000"/>
          <w:sz w:val="20"/>
          <w:lang w:val="ru-RU"/>
        </w:rPr>
        <w:t>— Ее можно шпынять, наступать на хвост, когда псина не помогает.</w:t>
      </w:r>
    </w:p>
    <w:p w14:paraId="117F71BB"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Игры,</w:t>
      </w:r>
      <w:r w:rsidRPr="007424ED">
        <w:rPr>
          <w:rFonts w:ascii="Verdana" w:hAnsi="Verdana"/>
          <w:color w:val="000000"/>
          <w:sz w:val="20"/>
        </w:rPr>
        <w:t> </w:t>
      </w:r>
      <w:r w:rsidRPr="007424ED">
        <w:rPr>
          <w:rFonts w:ascii="Verdana" w:hAnsi="Verdana"/>
          <w:color w:val="000000"/>
          <w:sz w:val="20"/>
          <w:lang w:val="ru-RU"/>
        </w:rPr>
        <w:t>— повторил Хайнс.</w:t>
      </w:r>
      <w:r w:rsidRPr="007424ED">
        <w:rPr>
          <w:rFonts w:ascii="Verdana" w:hAnsi="Verdana"/>
          <w:color w:val="000000"/>
          <w:sz w:val="20"/>
        </w:rPr>
        <w:t> </w:t>
      </w:r>
      <w:r w:rsidRPr="007424ED">
        <w:rPr>
          <w:rFonts w:ascii="Verdana" w:hAnsi="Verdana"/>
          <w:color w:val="000000"/>
          <w:sz w:val="20"/>
          <w:lang w:val="ru-RU"/>
        </w:rPr>
        <w:t>— Больше нас ничто не спасет. Людей нужно развлекать, а не отвлекать.</w:t>
      </w:r>
      <w:r w:rsidRPr="007424ED">
        <w:rPr>
          <w:rFonts w:ascii="Verdana" w:hAnsi="Verdana"/>
          <w:color w:val="000000"/>
          <w:sz w:val="20"/>
        </w:rPr>
        <w:t> </w:t>
      </w:r>
      <w:r w:rsidRPr="007424ED">
        <w:rPr>
          <w:rFonts w:ascii="Verdana" w:hAnsi="Verdana"/>
          <w:color w:val="000000"/>
          <w:sz w:val="20"/>
          <w:lang w:val="ru-RU"/>
        </w:rPr>
        <w:t>— Он обвел собравшихся пристальным взглядом.</w:t>
      </w:r>
      <w:r w:rsidRPr="007424ED">
        <w:rPr>
          <w:rFonts w:ascii="Verdana" w:hAnsi="Verdana"/>
          <w:color w:val="000000"/>
          <w:sz w:val="20"/>
        </w:rPr>
        <w:t> </w:t>
      </w:r>
      <w:r w:rsidRPr="007424ED">
        <w:rPr>
          <w:rFonts w:ascii="Verdana" w:hAnsi="Verdana"/>
          <w:color w:val="000000"/>
          <w:sz w:val="20"/>
          <w:lang w:val="ru-RU"/>
        </w:rPr>
        <w:t>— Есть идеи?</w:t>
      </w:r>
    </w:p>
    <w:p w14:paraId="613AC29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Все молчали.</w:t>
      </w:r>
    </w:p>
    <w:p w14:paraId="2647E26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Ладно, попробуем иначе. Думать будем в одиночку, а утром поделимся соображениями.</w:t>
      </w:r>
    </w:p>
    <w:p w14:paraId="2EC5C1E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Советники разошлись, Хайнс остался один в конференц-зале. За огромным окном сгустились сумерки, огни Мегаполиса №</w:t>
      </w:r>
      <w:r w:rsidRPr="007424ED">
        <w:rPr>
          <w:rFonts w:ascii="Verdana" w:hAnsi="Verdana"/>
          <w:color w:val="000000"/>
          <w:sz w:val="20"/>
        </w:rPr>
        <w:t> </w:t>
      </w:r>
      <w:r w:rsidRPr="007424ED">
        <w:rPr>
          <w:rFonts w:ascii="Verdana" w:hAnsi="Verdana"/>
          <w:color w:val="000000"/>
          <w:sz w:val="20"/>
          <w:lang w:val="ru-RU"/>
        </w:rPr>
        <w:t>6 сияли словно стая светляков, летящих неведомо куда.</w:t>
      </w:r>
    </w:p>
    <w:p w14:paraId="73AC294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Председатель встал, подошел ближе</w:t>
      </w:r>
      <w:r w:rsidRPr="007424ED">
        <w:rPr>
          <w:rFonts w:ascii="Verdana" w:hAnsi="Verdana"/>
          <w:color w:val="000000"/>
          <w:sz w:val="20"/>
        </w:rPr>
        <w:t> </w:t>
      </w:r>
      <w:r w:rsidRPr="007424ED">
        <w:rPr>
          <w:rFonts w:ascii="Verdana" w:hAnsi="Verdana"/>
          <w:color w:val="000000"/>
          <w:sz w:val="20"/>
          <w:lang w:val="ru-RU"/>
        </w:rPr>
        <w:t>— вопреки обыкновению вечерний пейзаж не нагонял тоску; вдохновившись, он всецело отдался потоку сознания.</w:t>
      </w:r>
    </w:p>
    <w:p w14:paraId="2EB9A19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На месте огней зеленел луг, засаженный густой травой и деревьями. Внезапно на опушку выскочил красавец-олень и замер. Грянул выстрел, над кустами взвился черный дымок. Встрепенувшись, олень бросился вниз, словно надеялся скрыться в недрах земли. Ветвистые рога вспахали борозду. Ноги животного судорожно дергались в воздухе.</w:t>
      </w:r>
    </w:p>
    <w:p w14:paraId="22796BF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Из чащи возник охотник и пустил в оленя вторую пулю. Тот затих.</w:t>
      </w:r>
    </w:p>
    <w:p w14:paraId="273070A0"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Пинать собак это хорошо, но не идет ни в какое сравнение с охотой. Ни тебе удовлетворения, ни чувства гордости. Пса не привяжешь к багажнику, чтобы похвастать своей удалью в ближайшей таверне. Во-первых, багажники вместе с машинами канули в лету, а во-вторых, собачками для битья теперь не удивишь</w:t>
      </w:r>
      <w:r w:rsidRPr="007424ED">
        <w:rPr>
          <w:rFonts w:ascii="Verdana" w:hAnsi="Verdana"/>
          <w:color w:val="000000"/>
          <w:sz w:val="20"/>
        </w:rPr>
        <w:t> </w:t>
      </w:r>
      <w:r w:rsidRPr="007424ED">
        <w:rPr>
          <w:rFonts w:ascii="Verdana" w:hAnsi="Verdana"/>
          <w:color w:val="000000"/>
          <w:sz w:val="20"/>
          <w:lang w:val="ru-RU"/>
        </w:rPr>
        <w:t>— у всех друзей-приятелей есть такие, да и шпынять животное особого ума не надо.</w:t>
      </w:r>
    </w:p>
    <w:p w14:paraId="085D67F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Вот и получается</w:t>
      </w:r>
      <w:r w:rsidRPr="007424ED">
        <w:rPr>
          <w:rFonts w:ascii="Verdana" w:hAnsi="Verdana"/>
          <w:color w:val="000000"/>
          <w:sz w:val="20"/>
        </w:rPr>
        <w:t> </w:t>
      </w:r>
      <w:r w:rsidRPr="007424ED">
        <w:rPr>
          <w:rFonts w:ascii="Verdana" w:hAnsi="Verdana"/>
          <w:color w:val="000000"/>
          <w:sz w:val="20"/>
          <w:lang w:val="ru-RU"/>
        </w:rPr>
        <w:t>— времени охотиться полно, только охотиться не на кого. Даже будь в лесу зверь, охоту непременно запретили бы, чтобы не плодить охотников</w:t>
      </w:r>
      <w:r w:rsidRPr="007424ED">
        <w:rPr>
          <w:rFonts w:ascii="Verdana" w:hAnsi="Verdana"/>
          <w:color w:val="000000"/>
          <w:sz w:val="20"/>
        </w:rPr>
        <w:t> </w:t>
      </w:r>
      <w:r w:rsidRPr="007424ED">
        <w:rPr>
          <w:rFonts w:ascii="Verdana" w:hAnsi="Verdana"/>
          <w:color w:val="000000"/>
          <w:sz w:val="20"/>
          <w:lang w:val="ru-RU"/>
        </w:rPr>
        <w:t>— как когда-то поступили с автомобилистами.</w:t>
      </w:r>
    </w:p>
    <w:p w14:paraId="02695CC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В конечном итоге упирается все в три слова: слишком много народу.</w:t>
      </w:r>
    </w:p>
    <w:p w14:paraId="1F18D1B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Народу много, работы мало. Впрочем, язык не повернется назвать работой жалкую синекуру, именуемую игрой.</w:t>
      </w:r>
    </w:p>
    <w:p w14:paraId="16319B9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Заставить работать по-настоящему?</w:t>
      </w:r>
    </w:p>
    <w:p w14:paraId="082ADF5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Ну и чушь лезет в голову! Испокон веков машины трудятся, люди играют</w:t>
      </w:r>
      <w:r w:rsidRPr="007424ED">
        <w:rPr>
          <w:rFonts w:ascii="Verdana" w:hAnsi="Verdana"/>
          <w:color w:val="000000"/>
          <w:sz w:val="20"/>
        </w:rPr>
        <w:t> </w:t>
      </w:r>
      <w:r w:rsidRPr="007424ED">
        <w:rPr>
          <w:rFonts w:ascii="Verdana" w:hAnsi="Verdana"/>
          <w:color w:val="000000"/>
          <w:sz w:val="20"/>
          <w:lang w:val="ru-RU"/>
        </w:rPr>
        <w:t>— точка.</w:t>
      </w:r>
    </w:p>
    <w:p w14:paraId="6FC73DF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Но допустим, работа есть. Только не настоящая, а игрушечная!</w:t>
      </w:r>
    </w:p>
    <w:p w14:paraId="49A0DE0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Принцип</w:t>
      </w:r>
      <w:r w:rsidRPr="007424ED">
        <w:rPr>
          <w:rFonts w:ascii="Verdana" w:hAnsi="Verdana"/>
          <w:color w:val="000000"/>
          <w:sz w:val="20"/>
        </w:rPr>
        <w:t> </w:t>
      </w:r>
      <w:r w:rsidRPr="007424ED">
        <w:rPr>
          <w:rFonts w:ascii="Verdana" w:hAnsi="Verdana"/>
          <w:color w:val="000000"/>
          <w:sz w:val="20"/>
          <w:lang w:val="ru-RU"/>
        </w:rPr>
        <w:t>— как в настольной. Поле, фишки, клеточки, типа «РАБОЧИЙ ДЕНЬ НАЧАЛСЯ», «ВАС ПОВЫСИЛИ, ПЕРЕЙДИТЕ НА ПЯТЬ КЛЕТОК ВПЕРЕД» или «ВЫЗВАЛИ НА КОВЕР. СДЕЛАЙТЕ ТРИ ШАГА НАЗАД».</w:t>
      </w:r>
    </w:p>
    <w:p w14:paraId="3B72C6D4"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А еще лучше устроить в каждом районе по игрушечному заводу, с игрушечными станками, где офисный планктон сможет коротать выходные. Вот только где взять помещения, ведь все занято либо под дома, либо под «Манежи».</w:t>
      </w:r>
    </w:p>
    <w:p w14:paraId="3D42786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«Манежи»!</w:t>
      </w:r>
    </w:p>
    <w:p w14:paraId="3A11C289"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Мысли неслись галопом, но Хайнс решительно взял их под уздцы. Основная проблема никуда не делась. Да, из «Манежей» получатся отменные игрушечные заводы, и переустройство займет максимум неделю. Но! Заводы хороши для мужчин, а куда девать женщин? Хайнс задумался. Кажется, во времена до автоматизации домохозяйка с утра спешила на кухню, чтобы дать распоряжения Большой Берте... нет-нет, она шла зажечь плиту! Так и представляю, как жена, проводив мужа «на работу», бросает в мусоропровод пустые миски, приборы... нет-нет, она несет грязную посуду в раковину и моет!</w:t>
      </w:r>
    </w:p>
    <w:p w14:paraId="5660E7A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Окрыленный, Хайнс в два прыжка добрался до интеркома.</w:t>
      </w:r>
    </w:p>
    <w:p w14:paraId="5EA48C85"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Соедините меня с Моргенштейном, Риппом и Траском! Да поживее!</w:t>
      </w:r>
    </w:p>
    <w:p w14:paraId="69AFBEC1"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«Манеж» сиял и переливался огнями. В вестибюле висели огромные часы, по обеим сторонам тянулись ряды пропускных карт. С трудом отыскав свою, Дэн опустил ее в прорезь под циферблатом. Клац!</w:t>
      </w:r>
      <w:r w:rsidRPr="007424ED">
        <w:rPr>
          <w:rFonts w:ascii="Verdana" w:hAnsi="Verdana"/>
          <w:color w:val="000000"/>
          <w:sz w:val="20"/>
        </w:rPr>
        <w:t> </w:t>
      </w:r>
      <w:r w:rsidRPr="007424ED">
        <w:rPr>
          <w:rFonts w:ascii="Verdana" w:hAnsi="Verdana"/>
          <w:color w:val="000000"/>
          <w:sz w:val="20"/>
          <w:lang w:val="ru-RU"/>
        </w:rPr>
        <w:t>— карта вернулась с отметкой 7:00 и тут же легла на свое место в соседнем ряду. Дэн ступил под своды фабрики, где у пластмассовых станков трудились сотни мужчин. Дэна распирало от гордости</w:t>
      </w:r>
      <w:r w:rsidRPr="007424ED">
        <w:rPr>
          <w:rFonts w:ascii="Verdana" w:hAnsi="Verdana"/>
          <w:color w:val="000000"/>
          <w:sz w:val="20"/>
        </w:rPr>
        <w:t> </w:t>
      </w:r>
      <w:r w:rsidRPr="007424ED">
        <w:rPr>
          <w:rFonts w:ascii="Verdana" w:hAnsi="Verdana"/>
          <w:color w:val="000000"/>
          <w:sz w:val="20"/>
          <w:lang w:val="ru-RU"/>
        </w:rPr>
        <w:t>— скоро и он приобщится к таинству.</w:t>
      </w:r>
    </w:p>
    <w:p w14:paraId="1635D64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Мастер подвел новичка к токарному станку из пластмассы и принялся объяснять его устройство. Дэн поставил новехонькую коробку для ланча на скамеечку и весь обратился в слух.</w:t>
      </w:r>
    </w:p>
    <w:p w14:paraId="2A6ACF78"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Значит, здесь мы производим комплектующие для стратодвигателей. Вот капсуль.</w:t>
      </w:r>
      <w:r w:rsidRPr="007424ED">
        <w:rPr>
          <w:rFonts w:ascii="Verdana" w:hAnsi="Verdana"/>
          <w:color w:val="000000"/>
          <w:sz w:val="20"/>
        </w:rPr>
        <w:t> </w:t>
      </w:r>
      <w:r w:rsidRPr="007424ED">
        <w:rPr>
          <w:rFonts w:ascii="Verdana" w:hAnsi="Verdana"/>
          <w:color w:val="000000"/>
          <w:sz w:val="20"/>
          <w:lang w:val="ru-RU"/>
        </w:rPr>
        <w:t>— Мастер выудил из коробки пластмассовый цилиндр.</w:t>
      </w:r>
      <w:r w:rsidRPr="007424ED">
        <w:rPr>
          <w:rFonts w:ascii="Verdana" w:hAnsi="Verdana"/>
          <w:color w:val="000000"/>
          <w:sz w:val="20"/>
        </w:rPr>
        <w:t> </w:t>
      </w:r>
      <w:r w:rsidRPr="007424ED">
        <w:rPr>
          <w:rFonts w:ascii="Verdana" w:hAnsi="Verdana"/>
          <w:color w:val="000000"/>
          <w:sz w:val="20"/>
          <w:lang w:val="ru-RU"/>
        </w:rPr>
        <w:t>— В общем, берешь, зажимаешь в тиски. Потом сверлишь, шлифуешь, фрезеруешь, закругляешь кромки. Сделал</w:t>
      </w:r>
      <w:r w:rsidRPr="007424ED">
        <w:rPr>
          <w:rFonts w:ascii="Verdana" w:hAnsi="Verdana"/>
          <w:color w:val="000000"/>
          <w:sz w:val="20"/>
        </w:rPr>
        <w:t> </w:t>
      </w:r>
      <w:r w:rsidRPr="007424ED">
        <w:rPr>
          <w:rFonts w:ascii="Verdana" w:hAnsi="Verdana"/>
          <w:color w:val="000000"/>
          <w:sz w:val="20"/>
          <w:lang w:val="ru-RU"/>
        </w:rPr>
        <w:t>— и на полку, в табеле проставляешь единицу. Усек?</w:t>
      </w:r>
    </w:p>
    <w:p w14:paraId="5EA5E85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кивнул.</w:t>
      </w:r>
    </w:p>
    <w:p w14:paraId="1DD0135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Сам понимаешь, никакого такого капсуля в природе нет,</w:t>
      </w:r>
      <w:r w:rsidRPr="007424ED">
        <w:rPr>
          <w:rFonts w:ascii="Verdana" w:hAnsi="Verdana"/>
          <w:color w:val="000000"/>
          <w:sz w:val="20"/>
        </w:rPr>
        <w:t> </w:t>
      </w:r>
      <w:r w:rsidRPr="007424ED">
        <w:rPr>
          <w:rFonts w:ascii="Verdana" w:hAnsi="Verdana"/>
          <w:color w:val="000000"/>
          <w:sz w:val="20"/>
          <w:lang w:val="ru-RU"/>
        </w:rPr>
        <w:t>— продолжал мастер,</w:t>
      </w:r>
      <w:r w:rsidRPr="007424ED">
        <w:rPr>
          <w:rFonts w:ascii="Verdana" w:hAnsi="Verdana"/>
          <w:color w:val="000000"/>
          <w:sz w:val="20"/>
        </w:rPr>
        <w:t> </w:t>
      </w:r>
      <w:r w:rsidRPr="007424ED">
        <w:rPr>
          <w:rFonts w:ascii="Verdana" w:hAnsi="Verdana"/>
          <w:color w:val="000000"/>
          <w:sz w:val="20"/>
          <w:lang w:val="ru-RU"/>
        </w:rPr>
        <w:t>— да и будь он взаправду, на бутафорном станке деталь не выточить. Зато так интересней. Согласен?</w:t>
      </w:r>
    </w:p>
    <w:p w14:paraId="528315D2"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А то!</w:t>
      </w:r>
      <w:r w:rsidRPr="007424ED">
        <w:rPr>
          <w:rFonts w:ascii="Verdana" w:hAnsi="Verdana"/>
          <w:color w:val="000000"/>
          <w:sz w:val="20"/>
        </w:rPr>
        <w:t> </w:t>
      </w:r>
      <w:r w:rsidRPr="007424ED">
        <w:rPr>
          <w:rFonts w:ascii="Verdana" w:hAnsi="Verdana"/>
          <w:color w:val="000000"/>
          <w:sz w:val="20"/>
          <w:lang w:val="ru-RU"/>
        </w:rPr>
        <w:t>— Дэн взял из коробки очередной капсуль, закрепил, просверлил, отшлифовал, отфрезеровал, закруглил кромки, вытащил и сделал пометку в протянутом мастером табеле.</w:t>
      </w:r>
    </w:p>
    <w:p w14:paraId="09E906F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Молодец, схватываешь на лету,</w:t>
      </w:r>
      <w:r w:rsidRPr="007424ED">
        <w:rPr>
          <w:rFonts w:ascii="Verdana" w:hAnsi="Verdana"/>
          <w:color w:val="000000"/>
          <w:sz w:val="20"/>
        </w:rPr>
        <w:t> </w:t>
      </w:r>
      <w:r w:rsidRPr="007424ED">
        <w:rPr>
          <w:rFonts w:ascii="Verdana" w:hAnsi="Verdana"/>
          <w:color w:val="000000"/>
          <w:sz w:val="20"/>
          <w:lang w:val="ru-RU"/>
        </w:rPr>
        <w:t>— похвалил мастер.</w:t>
      </w:r>
    </w:p>
    <w:p w14:paraId="4BBDC86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Дэн просиял.</w:t>
      </w:r>
    </w:p>
    <w:p w14:paraId="4ABD6BCF"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Восемь часов спустя, сияющий, он спешил домой.</w:t>
      </w:r>
    </w:p>
    <w:p w14:paraId="5FDDC8FA"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Там его встречала сияющая Хелен.</w:t>
      </w:r>
    </w:p>
    <w:p w14:paraId="5A74046C"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Скорее что покажу!</w:t>
      </w:r>
      <w:r w:rsidRPr="007424ED">
        <w:rPr>
          <w:rFonts w:ascii="Verdana" w:hAnsi="Verdana"/>
          <w:color w:val="000000"/>
          <w:sz w:val="20"/>
        </w:rPr>
        <w:t> </w:t>
      </w:r>
      <w:r w:rsidRPr="007424ED">
        <w:rPr>
          <w:rFonts w:ascii="Verdana" w:hAnsi="Verdana"/>
          <w:color w:val="000000"/>
          <w:sz w:val="20"/>
          <w:lang w:val="ru-RU"/>
        </w:rPr>
        <w:t>— твердила она, увлекая мужа на кухню, где стояла пластмассовая плита, раковина с открытым краном, пластмассовая посудомойка, гладильная доска и на ней бутафорный утюг. Полая духовка находилась как раз вровень с фартуком Большой Берты.</w:t>
      </w:r>
    </w:p>
    <w:p w14:paraId="2FDA88C3"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lastRenderedPageBreak/>
        <w:t>—</w:t>
      </w:r>
      <w:r w:rsidRPr="007424ED">
        <w:rPr>
          <w:rFonts w:ascii="Verdana" w:hAnsi="Verdana"/>
          <w:color w:val="000000"/>
          <w:sz w:val="20"/>
        </w:rPr>
        <w:t> </w:t>
      </w:r>
      <w:r w:rsidRPr="007424ED">
        <w:rPr>
          <w:rFonts w:ascii="Verdana" w:hAnsi="Verdana"/>
          <w:color w:val="000000"/>
          <w:sz w:val="20"/>
          <w:lang w:val="ru-RU"/>
        </w:rPr>
        <w:t>Смотри!</w:t>
      </w:r>
      <w:r w:rsidRPr="007424ED">
        <w:rPr>
          <w:rFonts w:ascii="Verdana" w:hAnsi="Verdana"/>
          <w:color w:val="000000"/>
          <w:sz w:val="20"/>
        </w:rPr>
        <w:t> </w:t>
      </w:r>
      <w:r w:rsidRPr="007424ED">
        <w:rPr>
          <w:rFonts w:ascii="Verdana" w:hAnsi="Verdana"/>
          <w:color w:val="000000"/>
          <w:sz w:val="20"/>
          <w:lang w:val="ru-RU"/>
        </w:rPr>
        <w:t>— Хелен достала из духовки две миски с дымящейся кашей.</w:t>
      </w:r>
      <w:r w:rsidRPr="007424ED">
        <w:rPr>
          <w:rFonts w:ascii="Verdana" w:hAnsi="Verdana"/>
          <w:color w:val="000000"/>
          <w:sz w:val="20"/>
        </w:rPr>
        <w:t> </w:t>
      </w:r>
      <w:r w:rsidRPr="007424ED">
        <w:rPr>
          <w:rFonts w:ascii="Verdana" w:hAnsi="Verdana"/>
          <w:color w:val="000000"/>
          <w:sz w:val="20"/>
          <w:lang w:val="ru-RU"/>
        </w:rPr>
        <w:t>— Сама приготовила!</w:t>
      </w:r>
    </w:p>
    <w:p w14:paraId="6DBD7F66"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Предчувствую, нас ждут насыщенные выходные,</w:t>
      </w:r>
      <w:r w:rsidRPr="007424ED">
        <w:rPr>
          <w:rFonts w:ascii="Verdana" w:hAnsi="Verdana"/>
          <w:color w:val="000000"/>
          <w:sz w:val="20"/>
        </w:rPr>
        <w:t> </w:t>
      </w:r>
      <w:r w:rsidRPr="007424ED">
        <w:rPr>
          <w:rFonts w:ascii="Verdana" w:hAnsi="Verdana"/>
          <w:color w:val="000000"/>
          <w:sz w:val="20"/>
          <w:lang w:val="ru-RU"/>
        </w:rPr>
        <w:t>— возликовал Дэн.</w:t>
      </w:r>
      <w:r w:rsidRPr="007424ED">
        <w:rPr>
          <w:rFonts w:ascii="Verdana" w:hAnsi="Verdana"/>
          <w:color w:val="000000"/>
          <w:sz w:val="20"/>
        </w:rPr>
        <w:t> </w:t>
      </w:r>
      <w:r w:rsidRPr="007424ED">
        <w:rPr>
          <w:rFonts w:ascii="Verdana" w:hAnsi="Verdana"/>
          <w:color w:val="000000"/>
          <w:sz w:val="20"/>
          <w:lang w:val="ru-RU"/>
        </w:rPr>
        <w:t>— У меня завод, у тебя куча дел по дому.</w:t>
      </w:r>
    </w:p>
    <w:p w14:paraId="19CD4EBD" w14:textId="77777777" w:rsidR="00307EE0"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У Хелен вырвался радостный вздох:</w:t>
      </w:r>
    </w:p>
    <w:p w14:paraId="389EAEF7" w14:textId="745264AD" w:rsidR="00990C23" w:rsidRPr="007424ED" w:rsidRDefault="00307EE0" w:rsidP="007424ED">
      <w:pPr>
        <w:suppressAutoHyphens/>
        <w:spacing w:after="0" w:line="240" w:lineRule="auto"/>
        <w:ind w:firstLine="283"/>
        <w:jc w:val="both"/>
        <w:rPr>
          <w:rFonts w:ascii="Verdana" w:hAnsi="Verdana"/>
          <w:color w:val="000000"/>
          <w:sz w:val="20"/>
          <w:lang w:val="ru-RU"/>
        </w:rPr>
      </w:pPr>
      <w:r w:rsidRPr="007424ED">
        <w:rPr>
          <w:rFonts w:ascii="Verdana" w:hAnsi="Verdana"/>
          <w:color w:val="000000"/>
          <w:sz w:val="20"/>
          <w:lang w:val="ru-RU"/>
        </w:rPr>
        <w:t>—</w:t>
      </w:r>
      <w:r w:rsidRPr="007424ED">
        <w:rPr>
          <w:rFonts w:ascii="Verdana" w:hAnsi="Verdana"/>
          <w:color w:val="000000"/>
          <w:sz w:val="20"/>
        </w:rPr>
        <w:t> </w:t>
      </w:r>
      <w:r w:rsidRPr="007424ED">
        <w:rPr>
          <w:rFonts w:ascii="Verdana" w:hAnsi="Verdana"/>
          <w:color w:val="000000"/>
          <w:sz w:val="20"/>
          <w:lang w:val="ru-RU"/>
        </w:rPr>
        <w:t>Подумать только</w:t>
      </w:r>
      <w:r w:rsidRPr="007424ED">
        <w:rPr>
          <w:rFonts w:ascii="Verdana" w:hAnsi="Verdana"/>
          <w:color w:val="000000"/>
          <w:sz w:val="20"/>
        </w:rPr>
        <w:t> </w:t>
      </w:r>
      <w:r w:rsidRPr="007424ED">
        <w:rPr>
          <w:rFonts w:ascii="Verdana" w:hAnsi="Verdana"/>
          <w:color w:val="000000"/>
          <w:sz w:val="20"/>
          <w:lang w:val="ru-RU"/>
        </w:rPr>
        <w:t>— целых пять дней сплошной работы!</w:t>
      </w:r>
    </w:p>
    <w:sectPr w:rsidR="00990C23" w:rsidRPr="007424ED" w:rsidSect="007424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3695D" w14:textId="77777777" w:rsidR="005045F3" w:rsidRDefault="005045F3" w:rsidP="007424ED">
      <w:pPr>
        <w:spacing w:after="0" w:line="240" w:lineRule="auto"/>
      </w:pPr>
      <w:r>
        <w:separator/>
      </w:r>
    </w:p>
  </w:endnote>
  <w:endnote w:type="continuationSeparator" w:id="0">
    <w:p w14:paraId="38BB1744" w14:textId="77777777" w:rsidR="005045F3" w:rsidRDefault="005045F3" w:rsidP="0074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48F1" w14:textId="77777777" w:rsidR="007424ED" w:rsidRDefault="007424ED" w:rsidP="008154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5244F5" w14:textId="77777777" w:rsidR="007424ED" w:rsidRDefault="007424ED" w:rsidP="007424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1F2C" w14:textId="482D242A" w:rsidR="007424ED" w:rsidRPr="007424ED" w:rsidRDefault="007424ED" w:rsidP="007424ED">
    <w:pPr>
      <w:pStyle w:val="Footer"/>
      <w:ind w:right="360"/>
      <w:rPr>
        <w:rFonts w:ascii="Arial" w:hAnsi="Arial" w:cs="Arial"/>
        <w:color w:val="999999"/>
        <w:sz w:val="20"/>
        <w:lang w:val="ru-RU"/>
      </w:rPr>
    </w:pPr>
    <w:r w:rsidRPr="007424ED">
      <w:rPr>
        <w:rStyle w:val="PageNumber"/>
        <w:rFonts w:ascii="Arial" w:hAnsi="Arial" w:cs="Arial"/>
        <w:color w:val="999999"/>
        <w:sz w:val="20"/>
        <w:lang w:val="ru-RU"/>
      </w:rPr>
      <w:t xml:space="preserve">Библиотека «Артефакт» — </w:t>
    </w:r>
    <w:r w:rsidRPr="007424ED">
      <w:rPr>
        <w:rStyle w:val="PageNumber"/>
        <w:rFonts w:ascii="Arial" w:hAnsi="Arial" w:cs="Arial"/>
        <w:color w:val="999999"/>
        <w:sz w:val="20"/>
      </w:rPr>
      <w:t>http</w:t>
    </w:r>
    <w:r w:rsidRPr="007424ED">
      <w:rPr>
        <w:rStyle w:val="PageNumber"/>
        <w:rFonts w:ascii="Arial" w:hAnsi="Arial" w:cs="Arial"/>
        <w:color w:val="999999"/>
        <w:sz w:val="20"/>
        <w:lang w:val="ru-RU"/>
      </w:rPr>
      <w:t>://</w:t>
    </w:r>
    <w:r w:rsidRPr="007424ED">
      <w:rPr>
        <w:rStyle w:val="PageNumber"/>
        <w:rFonts w:ascii="Arial" w:hAnsi="Arial" w:cs="Arial"/>
        <w:color w:val="999999"/>
        <w:sz w:val="20"/>
      </w:rPr>
      <w:t>artefact</w:t>
    </w:r>
    <w:r w:rsidRPr="007424ED">
      <w:rPr>
        <w:rStyle w:val="PageNumber"/>
        <w:rFonts w:ascii="Arial" w:hAnsi="Arial" w:cs="Arial"/>
        <w:color w:val="999999"/>
        <w:sz w:val="20"/>
        <w:lang w:val="ru-RU"/>
      </w:rPr>
      <w:t>.</w:t>
    </w:r>
    <w:r w:rsidRPr="007424ED">
      <w:rPr>
        <w:rStyle w:val="PageNumber"/>
        <w:rFonts w:ascii="Arial" w:hAnsi="Arial" w:cs="Arial"/>
        <w:color w:val="999999"/>
        <w:sz w:val="20"/>
      </w:rPr>
      <w:t>lib</w:t>
    </w:r>
    <w:r w:rsidRPr="007424ED">
      <w:rPr>
        <w:rStyle w:val="PageNumber"/>
        <w:rFonts w:ascii="Arial" w:hAnsi="Arial" w:cs="Arial"/>
        <w:color w:val="999999"/>
        <w:sz w:val="20"/>
        <w:lang w:val="ru-RU"/>
      </w:rPr>
      <w:t>.</w:t>
    </w:r>
    <w:r w:rsidRPr="007424ED">
      <w:rPr>
        <w:rStyle w:val="PageNumber"/>
        <w:rFonts w:ascii="Arial" w:hAnsi="Arial" w:cs="Arial"/>
        <w:color w:val="999999"/>
        <w:sz w:val="20"/>
      </w:rPr>
      <w:t>ru</w:t>
    </w:r>
    <w:r w:rsidRPr="007424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B186" w14:textId="77777777" w:rsidR="007424ED" w:rsidRDefault="00742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840D" w14:textId="77777777" w:rsidR="005045F3" w:rsidRDefault="005045F3" w:rsidP="007424ED">
      <w:pPr>
        <w:spacing w:after="0" w:line="240" w:lineRule="auto"/>
      </w:pPr>
      <w:r>
        <w:separator/>
      </w:r>
    </w:p>
  </w:footnote>
  <w:footnote w:type="continuationSeparator" w:id="0">
    <w:p w14:paraId="06845F01" w14:textId="77777777" w:rsidR="005045F3" w:rsidRDefault="005045F3" w:rsidP="00742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F645" w14:textId="77777777" w:rsidR="007424ED" w:rsidRDefault="00742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A51D" w14:textId="5230E1B0" w:rsidR="007424ED" w:rsidRPr="007424ED" w:rsidRDefault="007424ED" w:rsidP="007424ED">
    <w:pPr>
      <w:pStyle w:val="Header"/>
      <w:rPr>
        <w:rFonts w:ascii="Arial" w:hAnsi="Arial" w:cs="Arial"/>
        <w:color w:val="999999"/>
        <w:sz w:val="20"/>
        <w:lang w:val="ru-RU"/>
      </w:rPr>
    </w:pPr>
    <w:r w:rsidRPr="007424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D972" w14:textId="77777777" w:rsidR="007424ED" w:rsidRDefault="00742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7EE0"/>
    <w:rsid w:val="00326F90"/>
    <w:rsid w:val="005045F3"/>
    <w:rsid w:val="007424ED"/>
    <w:rsid w:val="00990C23"/>
    <w:rsid w:val="00AA1D8D"/>
    <w:rsid w:val="00B47730"/>
    <w:rsid w:val="00CB0664"/>
    <w:rsid w:val="00D73A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530FD"/>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2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24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3338</Words>
  <Characters>19899</Characters>
  <Application>Microsoft Office Word</Application>
  <DocSecurity>0</DocSecurity>
  <Lines>423</Lines>
  <Paragraphs>219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Птицы небесные</dc:title>
  <dc:subject/>
  <dc:creator>Роберт Янг</dc:creator>
  <cp:keywords/>
  <dc:description/>
  <cp:lastModifiedBy>Andrey Piskunov</cp:lastModifiedBy>
  <cp:revision>6</cp:revision>
  <dcterms:created xsi:type="dcterms:W3CDTF">2013-12-23T23:15:00Z</dcterms:created>
  <dcterms:modified xsi:type="dcterms:W3CDTF">2025-05-30T07:37:00Z</dcterms:modified>
  <cp:category/>
</cp:coreProperties>
</file>