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93AAB" w14:textId="77777777" w:rsidR="00FD6B15" w:rsidRPr="0012359F" w:rsidRDefault="00FD6B15" w:rsidP="0012359F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  <w:lang w:val="ru-RU"/>
        </w:rPr>
      </w:pPr>
      <w:r w:rsidRPr="0012359F">
        <w:rPr>
          <w:rFonts w:ascii="Verdana" w:hAnsi="Verdana"/>
          <w:color w:val="000000"/>
          <w:sz w:val="32"/>
          <w:lang w:val="ru-RU"/>
        </w:rPr>
        <w:t>Беглецы</w:t>
      </w:r>
    </w:p>
    <w:p w14:paraId="7BB2F693" w14:textId="77777777" w:rsidR="00B27C42" w:rsidRPr="0012359F" w:rsidRDefault="00B27C42" w:rsidP="0012359F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12359F">
        <w:rPr>
          <w:rFonts w:ascii="Verdana" w:hAnsi="Verdana"/>
          <w:color w:val="000000"/>
          <w:sz w:val="24"/>
          <w:lang w:val="ru-RU"/>
        </w:rPr>
        <w:t>Роберт Янг</w:t>
      </w:r>
    </w:p>
    <w:p w14:paraId="4F0C78B4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C7F7AC7" w14:textId="77777777" w:rsidR="00FD6B15" w:rsidRPr="0012359F" w:rsidRDefault="00FD6B15" w:rsidP="0012359F">
      <w:pPr>
        <w:pStyle w:val="Epigraph"/>
        <w:widowControl/>
        <w:suppressAutoHyphens/>
        <w:ind w:left="1843" w:firstLine="0"/>
        <w:rPr>
          <w:rFonts w:ascii="Verdana" w:hAnsi="Verdana"/>
          <w:color w:val="000000"/>
          <w:sz w:val="20"/>
        </w:rPr>
      </w:pPr>
      <w:r w:rsidRPr="0012359F">
        <w:rPr>
          <w:rFonts w:ascii="Verdana" w:hAnsi="Verdana"/>
          <w:color w:val="000000"/>
          <w:sz w:val="20"/>
        </w:rPr>
        <w:t>И сказал им Бог: плодитесь и размножайтесь, и наполняйте землю.</w:t>
      </w:r>
    </w:p>
    <w:p w14:paraId="3195FD4F" w14:textId="77777777" w:rsidR="00FD6B15" w:rsidRPr="0012359F" w:rsidRDefault="00FD6B15" w:rsidP="0012359F">
      <w:pPr>
        <w:pStyle w:val="EpigraphAuthor"/>
        <w:widowControl/>
        <w:suppressAutoHyphens/>
        <w:ind w:left="1843" w:firstLine="0"/>
        <w:rPr>
          <w:rFonts w:ascii="Verdana" w:hAnsi="Verdana"/>
          <w:b w:val="0"/>
          <w:color w:val="000000"/>
          <w:sz w:val="20"/>
        </w:rPr>
      </w:pPr>
      <w:r w:rsidRPr="0012359F">
        <w:rPr>
          <w:rFonts w:ascii="Verdana" w:hAnsi="Verdana"/>
          <w:b w:val="0"/>
          <w:color w:val="000000"/>
          <w:sz w:val="20"/>
        </w:rPr>
        <w:t>Книга Бытия 1:28</w:t>
      </w:r>
    </w:p>
    <w:p w14:paraId="62239172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98FA2C7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В очереди Уоррен кожей ощущал на себе чей-то взгляд, но поворачиваться не спешил. Только выложив перед электронным кассиром покупки и продуктовую карточку, опасливо глянул по сторонам. Никто вокруг не обращал на него внимания. Внезапно он встретился глазами с управляющим робомаркета, наблюдавшего за происходящим сквозь крохотное окошко в узком, словно гондола, кабинете.</w:t>
      </w:r>
    </w:p>
    <w:p w14:paraId="66645008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Страх как рукой сняло. Менеджер обязан следить за клиентами. Электронного кассира одурачить нелегко, а ограбить еще трудней, однако прецеденты были и наверняка будут. Уоррену почудилось, что следят за ним. На самом деле смотрят за всеми.</w:t>
      </w:r>
    </w:p>
    <w:p w14:paraId="315F3566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На парковке тревоги развеялись окончательно. Просторная площадь в два акра была сплошь уставлена «шутками», «прибаутками», «штучками», «дрючками», «охами» и «ахами». Словом, одна мелочь. Даже за городом, где они с Дианой недавно обосновались, не водили ничего крупнее карет.</w:t>
      </w:r>
    </w:p>
    <w:p w14:paraId="2C905283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Взять хотя бы его «штучку»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приземистая, с гладким корпусом и отдельными сиденьями. Пошлая роскошь, но не пошлее, чем передвигаться на своих двоих. Прошагав триста метров, Уоррен бросил покупки на сиденье, сам устроился рядом и, примкнув к веренице других карет, порулил к выезду. Пять минут спустя он уже мчал по автостраде к апартмотелю, где ждала Диана.</w:t>
      </w:r>
    </w:p>
    <w:p w14:paraId="37BA37DE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После ночной смены по телу разливалась приятная усталость. В жизни не думал, что с таким удовольствием будет работать в ночь, но когда подвернулась вакансия инженера-наладчика в боулинг «Бомар», он не раздумывая согласился. Горький опыт подсказывал: чем меньше вокруг народу, тем меньше шанс, что тебя опознают. Уоррен давно забыл свой натуральный цвет волос, простился с усами, которыми так гордился. Стараниями федеральных каналов его физиономию не знали только какие-нибудь отшельники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по ящику то и дело крутили интервью из вестибюля больницы, когда ушлые репортеры загнали их с Дианой в угол. Из-за этого супругов уже дважды разоблачали, и удавалось спастись только благодаря расторопности полиции.</w:t>
      </w:r>
    </w:p>
    <w:p w14:paraId="7DFE160A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С другой стороны, Уоррен не жалел, что пришлось бежать из Девятого Мегалополиса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жизнь в Пограничье пришлась им с Дианой по душе. И почему он раньше не додумался переехать за город! Какой простор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на сотню метров ни единого здания. Изредка даже возникает ощущение свободы, недоступное в мегалополисе. Как там у Вордсворта?</w:t>
      </w:r>
    </w:p>
    <w:p w14:paraId="17A06809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FC3D20B" w14:textId="77777777" w:rsidR="00FD6B15" w:rsidRPr="0012359F" w:rsidRDefault="00FD6B15" w:rsidP="0012359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359F">
        <w:rPr>
          <w:rFonts w:ascii="Verdana" w:hAnsi="Verdana"/>
          <w:color w:val="000000"/>
          <w:sz w:val="20"/>
        </w:rPr>
        <w:t>О Боже! Для чего в дали блаженной Язычником родиться я не мог!</w:t>
      </w:r>
    </w:p>
    <w:p w14:paraId="165DF9B8" w14:textId="77777777" w:rsidR="00FD6B15" w:rsidRPr="0012359F" w:rsidRDefault="00FD6B15" w:rsidP="0012359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359F">
        <w:rPr>
          <w:rFonts w:ascii="Verdana" w:hAnsi="Verdana"/>
          <w:color w:val="000000"/>
          <w:sz w:val="20"/>
        </w:rPr>
        <w:t>Своей наивной верой вдохновенный,</w:t>
      </w:r>
    </w:p>
    <w:p w14:paraId="2E41B5ED" w14:textId="77777777" w:rsidR="00FD6B15" w:rsidRPr="0012359F" w:rsidRDefault="00FD6B15" w:rsidP="0012359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359F">
        <w:rPr>
          <w:rFonts w:ascii="Verdana" w:hAnsi="Verdana"/>
          <w:color w:val="000000"/>
          <w:sz w:val="20"/>
        </w:rPr>
        <w:t>Я в мире так бы не был одинок.</w:t>
      </w:r>
      <w:r w:rsidRPr="0012359F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</w:p>
    <w:p w14:paraId="29ED13C6" w14:textId="77777777" w:rsidR="00FD6B15" w:rsidRPr="0012359F" w:rsidRDefault="00FD6B15" w:rsidP="0012359F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71C6222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Здорово подмечено. Как будто строчки писались совсем недавно, а не три столетия назад.</w:t>
      </w:r>
    </w:p>
    <w:p w14:paraId="66ED659A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Час и двадцать километров спустя, припарковав «штучку» на автодереве, Уоррен уселся за накрытый стол. Пока завтракал, Диана разбирала покупки. Брюнетка, а в прошлом ослепительная блондинка, она уже сменила три имени: Эвелин, Глория, Ивонна. Уоррен не отставал, успев побывать Уэйном, Эвереттом и Теодором.</w:t>
      </w:r>
    </w:p>
    <w:p w14:paraId="3C5FA813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Познакомилась сегодня с соседкой.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Диана высыпала пятьдесят граммов песку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недельную норму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в сахарницу.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Она чуть позже заглянет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будем учиться готовить свинятину как по телевизору.</w:t>
      </w:r>
    </w:p>
    <w:p w14:paraId="3CBFC6A8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Страх ледяными пальцами стиснул горло.</w:t>
      </w:r>
    </w:p>
    <w:p w14:paraId="2434E822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По-моему, не лучшая идея...</w:t>
      </w:r>
    </w:p>
    <w:p w14:paraId="1CBA36AC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Нельзя вечно жить отшельниками,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парировала Диана.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Особенно за городом. У людей сразу возникнут подозрения. Тем более, Мейбел такая веселая, общительная, дружелюбная.</w:t>
      </w:r>
    </w:p>
    <w:p w14:paraId="2ED0218D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В прошлый раз толпу науськала отчаявшаяся домохозяйка.</w:t>
      </w:r>
    </w:p>
    <w:p w14:paraId="01A3F97D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Диана осеклась, побледнела.</w:t>
      </w:r>
    </w:p>
    <w:p w14:paraId="0AA6ED08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Даже слышать не хочу!</w:t>
      </w:r>
    </w:p>
    <w:p w14:paraId="40DFFD5C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Понимаю, милая.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(Спустя столько времени с языка так и норовило сорваться «Ивонна»).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Только учти, страсти еще не улеглись. Сейчас Мейбел не признала в тебе Еву. Но а вдруг заметит сходство, начнет вспоминать, где и когда тебя видела... да ты и сама знаешь. А когда вспомнит, нам снова придется бежать.</w:t>
      </w:r>
    </w:p>
    <w:p w14:paraId="6C079344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Да, но ее муж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сыщик. Ради него Мейбел будет молчать.</w:t>
      </w:r>
    </w:p>
    <w:p w14:paraId="79A97BF4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Однако Уоррена по-прежнему мучали сомнения.</w:t>
      </w:r>
    </w:p>
    <w:p w14:paraId="76054157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От этих домохозяек всего можно ожидать. Она ведь из отчаявшихся? Детей-то в округе нет.</w:t>
      </w:r>
    </w:p>
    <w:p w14:paraId="42A890A1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Они с Биллом пытались, но получили отказ.</w:t>
      </w:r>
    </w:p>
    <w:p w14:paraId="57C14B3A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При любом упоминании о детях на глаза Дианы наворачивались слезы. Слезы и страх с оттенком вины. Уоррен страдал не меньше, но никогда не выказывал своих чувств, а тему детей затрагивал только в самом крайнем случае.</w:t>
      </w:r>
    </w:p>
    <w:p w14:paraId="2D6FC8A3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Как, например, сейчас.</w:t>
      </w:r>
    </w:p>
    <w:p w14:paraId="3470E384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Добреньких нужно опасаться в первую очередь.</w:t>
      </w:r>
    </w:p>
    <w:p w14:paraId="69D511AC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Знаю,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вздохнула Диана.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Но дни и ночи здесь тянутся бесконечно, а она такая приветливая, Уэйн... то есть, Уоррен. И потом не забывай, ее муж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детектив. Думаю, с ними можно завести знакомство.</w:t>
      </w:r>
    </w:p>
    <w:p w14:paraId="2E13E1B5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Уоррен сдался. Может, она и права, а он просто становится затворником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порыв естественный, но далеко не самый лучший.</w:t>
      </w:r>
    </w:p>
    <w:p w14:paraId="4BC697A6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Ладно, подруга так подруга. Какие еще новости?</w:t>
      </w:r>
    </w:p>
    <w:p w14:paraId="1CB48C4E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Он проспал весь день и проснулся только в пять, когда прохладное августовское утро сменилось душным полднем. Рокот карет на трассе заглушало ленивое стрекотание саранчи. Во дворе апартмотеля висело знойное марево.</w:t>
      </w:r>
    </w:p>
    <w:p w14:paraId="55774D5F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Завернувшись в халат, Уоррен прошествовал на кухню, где застал жену вместе с Мейбел. Диана не обманула: от соседки буквально веяло праздником. Маленькая, задорная, с буйной россыпью темных кудряшек, она легко сошла бы за девчонку, если бы не тяжелая грудь и налитые бедра.</w:t>
      </w:r>
    </w:p>
    <w:p w14:paraId="5CE028D3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Ну прямо как мой Билл!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воскликнула Мейбел, едва Диана представила их друг другу.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Тот за восемь часов сна обрастает как медведь.</w:t>
      </w:r>
    </w:p>
    <w:p w14:paraId="1E8B1566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Уоррен потер щетину на щеках, подбородке и ухмыльнулся.</w:t>
      </w:r>
    </w:p>
    <w:p w14:paraId="58C0AF5D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Уговорили. Пойду приведу себя в божеский вид.</w:t>
      </w:r>
    </w:p>
    <w:p w14:paraId="73145D4C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Ни в коем случае!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засмеялась соседка.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Обожаю небритых. По-моему, это символ зрелости. Диана, признавайся, твой созрел?</w:t>
      </w:r>
    </w:p>
    <w:p w14:paraId="6F4C16A1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Вопрос был задан шутливым, наигранно-простодушным тоном, однако возымел обратный эффект. Диана вспыхнула, потом побледнела, губы у нее затряслись. Но каким-то чудом женщина сумела взять себя в руки.</w:t>
      </w:r>
    </w:p>
    <w:p w14:paraId="550D1F97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Еще как созрел! Живи мы в давние времена, расплодились бы почище мартышек.</w:t>
      </w:r>
    </w:p>
    <w:p w14:paraId="7381BC7E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Все-таки надо побриться.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Пунцовый от смущения Уоррен поспешил в ванную.</w:t>
      </w:r>
    </w:p>
    <w:p w14:paraId="53292967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Через двадцать минут он вернулся чисто выбритый, в слаксах и рубашке. За столом Диана и Мейбел горячо обсуждали преимущества свинятины и недоговядины. Их болтовня создавала приятную атмосферу уюта, будничности и товарищества, которой так недоставало маленькой квартирке. Может, новая подруга и впрямь пойдет Диане на пользу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и ему заодно. Оставаясь только наедине друг с другом, они обречены помнить. Хотя, бог свидетель, настало время забыть. Полгода бесконечных угрызений совести с лихвой искупают злодеяние... да какое там злодеяние! Так, ошибку, совершенную даже не ими!</w:t>
      </w:r>
    </w:p>
    <w:p w14:paraId="6D264987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Однако пять часов спустя, по пути на работу, лавируя в бурном потоке карет, Уоррен снова уверился, что дружба с кем-либо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предприятие по меньшей мере опасное. Во-первых, всегда есть риск сболтнуть лишнего, во-вторых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угроза ненароком выдать себя. Расслабляться нельзя ни на секунду.</w:t>
      </w:r>
    </w:p>
    <w:p w14:paraId="70DFBC92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Впрочем, Диана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стреляный воробей.</w:t>
      </w:r>
    </w:p>
    <w:p w14:paraId="5252290B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lastRenderedPageBreak/>
        <w:t>«Прибаутка» и впрямь села ему на хвост или водитель попросту зазевался? Минуты три назад, на обгоне, Уоррен уловил вспышку узнавания в его взгляде. Может, померещилось? Словно в подтверждение этой мысли, «прибаутка» перестроилась в другой ряд и вскоре скрылась за поворотом.</w:t>
      </w:r>
    </w:p>
    <w:p w14:paraId="34FD7C83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Хуже нет, когда твою физиономию крутят по ящику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оправдан буквой закона, виновен в глазах людей. Всюду, куда ни пойдешь, чудится слежка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и нет гарантии, что это не так.</w:t>
      </w:r>
    </w:p>
    <w:p w14:paraId="7B9E8E8B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Парадокс, но убежать от толпы сложнее, чем от полиции. Толпа повсюду, от нее не спрячешься. Единственный вариант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раствориться в ней, смешаться с людской массой, уповая на короткую память соседа. Уповая, что в один прекрасный день кошмар закончится, минует опасность, перед которой практически бессилен даже закон.</w:t>
      </w:r>
    </w:p>
    <w:p w14:paraId="0CCF6C5A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Наутро он познакомился с мужем Мейбел. У Билла выдался выходной, и они собрались в Девятый Мегалополис, на шестичасовое сенсорное шоу. Диану с Уорреном пригласили с собой. Билл, мускулистый ирландец с проницательными голубыми глазами, совсем не походил на копа. Уоррен мгновенно проникся к нему симпатией.</w:t>
      </w:r>
    </w:p>
    <w:p w14:paraId="0C7C63EF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Однако его по-прежнему терзала тревога.</w:t>
      </w:r>
    </w:p>
    <w:p w14:paraId="1B1273E2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Я пас. Нужно поспать перед работой.</w:t>
      </w:r>
    </w:p>
    <w:p w14:paraId="2DF47773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Он покосился на Диану в надежде, что та откажется ехать. Но она молчала, только смотрела на него умоляющим взглядом.</w:t>
      </w:r>
    </w:p>
    <w:p w14:paraId="16974228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Уоррен вздохнул.</w:t>
      </w:r>
    </w:p>
    <w:p w14:paraId="43D1C808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Поезжай.</w:t>
      </w:r>
    </w:p>
    <w:p w14:paraId="61F3AA07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Домой она явилась, сияя от счастья.</w:t>
      </w:r>
    </w:p>
    <w:p w14:paraId="5BCEC78D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Фантастика! Сроду не испытывала ничего подобного! Шесть часов ярких эмоций. Я словно заново родилась. Жаль, что ты не смог вырваться!</w:t>
      </w:r>
    </w:p>
    <w:p w14:paraId="26CA537A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Перерождение вернуло ей здоровый румянец, зажгло веселые искорки в глазах. Уоррен вдруг захотел остаться на ночь дома, с женой, ощущая гладкую теплоту бедер и умопомрачительную мягкость груди. Он с удивлением осознал, что по-настоящему желает ее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впервые с тех пор, когда... впрочем, неважно. Главное, они оба воспылали давно забытой страстью. Может, теперь все наладится.</w:t>
      </w:r>
    </w:p>
    <w:p w14:paraId="3AF12E56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В дверь постучали, и в комнату заглянула Мейбел.</w:t>
      </w:r>
    </w:p>
    <w:p w14:paraId="518B69DD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Диана, совсем забыла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завтра у меня шоппинг, нужно наведаться в робомаркет. Составишь мне компанию? Ненавижу шляться по магазинам в одиночестве!</w:t>
      </w:r>
    </w:p>
    <w:p w14:paraId="6C692E35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Диана вопросительно посмотрела на мужа; ее сияющее лицо убеждало лучше всяких слов. Приносят ей прогулки такую радость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значит, пусть гуляет, и плевать на риск. В конце концов, разве не опасность двигатель прогресса? Если сидеть тише воды, ниже травы, вся жизнь пройдет мимо.</w:t>
      </w:r>
    </w:p>
    <w:p w14:paraId="1A1E88D0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Поезжай, милая,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кивнул Уоррен.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Попробуешь для разнообразия отовариться в сельской лавке.</w:t>
      </w:r>
    </w:p>
    <w:p w14:paraId="20735A39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Диана хихикнула.</w:t>
      </w:r>
    </w:p>
    <w:p w14:paraId="0458FB34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Я только поглазею, пока Мейбел закупается.</w:t>
      </w:r>
    </w:p>
    <w:p w14:paraId="64A999BC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Решено, завтра в половине десятого.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Соседка вдруг заговорщически подмигнула.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Все, убегаю. После шоу Билл у меня любит попроказничать. Диана, увидимся утром.</w:t>
      </w:r>
    </w:p>
    <w:p w14:paraId="597BA2B4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Она исчезла за дверью.</w:t>
      </w:r>
    </w:p>
    <w:p w14:paraId="771DB252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Мне тоже пора.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Уоррен с опаской глянул на часы.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Рад, что ты хорошо провела время.</w:t>
      </w:r>
    </w:p>
    <w:p w14:paraId="494EF950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Диана шутливо надула губки.</w:t>
      </w:r>
    </w:p>
    <w:p w14:paraId="75BF3FE9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Я бы провела его еще лучше, будь рядом со мной ты. Такие шоу приятней ощущать вместе с мужем.</w:t>
      </w:r>
    </w:p>
    <w:p w14:paraId="4503C348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Завтра у меня выходной. А в субботу мы...</w:t>
      </w:r>
    </w:p>
    <w:p w14:paraId="3C6781E4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Диана бросилась ему на шею и крепко поцеловала.</w:t>
      </w:r>
    </w:p>
    <w:p w14:paraId="69EECE69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Пойдем на шоу! Я не прочь испытать все заново. Тем более, с тобой каждый раз как первый. Возьмемся за руки, словно...</w:t>
      </w:r>
    </w:p>
    <w:p w14:paraId="09717009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Словно влюбленные.</w:t>
      </w:r>
    </w:p>
    <w:p w14:paraId="5FE3AD3C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Точно! Все будет как прежде: взберемся на высокую гору, заночуем в живописном шале, спустимся по чистой реке к морю. Наведаемся к лунным кратерам, выпьем по бокалу вина на Марсе. Прощай, Земля! Мы улетаем к звездам.</w:t>
      </w:r>
    </w:p>
    <w:p w14:paraId="3C79B7D4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Они чмокнулись на прощанье. Забрав с автодерева «штучку», Уоррен порулил на работу.</w:t>
      </w:r>
    </w:p>
    <w:p w14:paraId="248E2279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Всю ночь, возя чистящий агрегат по дорожкам для боулинга, он не переставая думал о жене. А утром застал ее в том же чудесном расположении духа. Для похода в магазин она надела розовое платье-разлетайку. Подол туманом вился вокруг ног, пока Диана накрывала на стол, сквозь прозрачный лиф виднелась грудь. Уоррен притянул ее к себе поцеловать, и в этот момент нагрянула соседка.</w:t>
      </w:r>
    </w:p>
    <w:p w14:paraId="7BCD495B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Надо же, милуются ни свет, ни заря!</w:t>
      </w:r>
    </w:p>
    <w:p w14:paraId="0D841A41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Диана демонстративно уселась мужу на колени.</w:t>
      </w:r>
    </w:p>
    <w:p w14:paraId="1FEFDC33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А что такого?</w:t>
      </w:r>
    </w:p>
    <w:p w14:paraId="4FDF46ED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Да в прежние времена вы бы расплодились как мартышки. Ладно, не смею мешать, подожду в карете.</w:t>
      </w:r>
    </w:p>
    <w:p w14:paraId="43B0C6FE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Две минуты.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Покончив с сервировкой, Диана поцеловала Уоррена и отбыла.</w:t>
      </w:r>
    </w:p>
    <w:p w14:paraId="6FCED064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Нас пригласили на ужин,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объявила она с порога.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Мейбел получила дополнительный паек. (Зни с управляющим добрые друзья.</w:t>
      </w:r>
    </w:p>
    <w:p w14:paraId="6C1D8F86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Уоррену вспомнился пристальный взгляд, устремленный на него из окошечка тесного кабинета в понедельник. Страх ледяным кубиком проник в желудок.</w:t>
      </w:r>
    </w:p>
    <w:p w14:paraId="451809FB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Ты и с управляющим познакомилась?</w:t>
      </w:r>
    </w:p>
    <w:p w14:paraId="4643B73A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Конечно. Милейший человек, обещал помочь с продуктами. Излишки все равно накапливаются, грех не поделиться.</w:t>
      </w:r>
    </w:p>
    <w:p w14:paraId="2ED90C21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Кубик льда растаял, испарился. Уоррен принял душ, побрился, сменил влажную от пота одежду, и ровно в половину шестого они с Дианой стучались к соседям. Жара стояла адская, в довершении с юга дул невыносимый, обжигающий ветер. Благо, Мейбел предусмотрительно распахнула окна, и в гостиной царило подобие прохлады. Соседские гостиные были точной копией друг дружки. Как и все апартмотели в округе.</w:t>
      </w:r>
    </w:p>
    <w:p w14:paraId="57B32295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Билла срочно вызвали на работу, вернется чуть позже,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сообщила Мейбел.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Садитесь, сейчас принесу вам выпить.</w:t>
      </w:r>
    </w:p>
    <w:p w14:paraId="0E428ABE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Гости повиновались. По телевизору шла какая-то передача, Уоррен без интереса покосился на экран и стал наблюдать, как за окном дрожит и колеблется марево. Несмотря на духоту, из соседних квартир высыпал народ. Мужчины, женщины сбились в кучу и живо обсуждали что-то, но их слова тонули в рокоте автострады.</w:t>
      </w:r>
    </w:p>
    <w:p w14:paraId="29D161FB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На кухне весело звякали кубики льда. Мейбел вернулась в гостиную, неся поднос. Что-то в ней неуловимо изменилось. От нехорошего предчувствия по спине Уоррена пробежал холодок.</w:t>
      </w:r>
    </w:p>
    <w:p w14:paraId="60A8B48C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Мейбел вручила всем высокие стаканы.</w:t>
      </w:r>
    </w:p>
    <w:p w14:paraId="43233AF2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Ваше здоровье.</w:t>
      </w:r>
    </w:p>
    <w:p w14:paraId="399938D2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Они выпили. Ледяные кубики звенели, словно китайские колокольчики. Уоррен осторожно выглянул во двор. Перед домом затормозили несколько карет, их водители присоединились к группе соседей. Та стремительно разрасталась.</w:t>
      </w:r>
    </w:p>
    <w:p w14:paraId="4625A123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Скоро здесь будет толпа...</w:t>
      </w:r>
    </w:p>
    <w:p w14:paraId="2CA3952E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Содрогнувшись, Уоррен исподлобья глянул на телефон. Скольким Мейбел успела растрезвонить? Наверное, двум-трем. Чтобы запалить шнур, достаточно пары звонков.</w:t>
      </w:r>
    </w:p>
    <w:p w14:paraId="1A9EDAE8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Билл ведь не придет, верно?</w:t>
      </w:r>
    </w:p>
    <w:p w14:paraId="5B40BDE9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Мейбел и глазом не моргнула.</w:t>
      </w:r>
    </w:p>
    <w:p w14:paraId="5DC2865C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С чего ты взял?</w:t>
      </w:r>
    </w:p>
    <w:p w14:paraId="0AA954C9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Он бы не допустил.</w:t>
      </w:r>
    </w:p>
    <w:p w14:paraId="1D2662F0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Ты о чем, милый?</w:t>
      </w:r>
    </w:p>
    <w:p w14:paraId="64AE4257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Уоррен вскочил и рывком поднял Диану на ноги. Добраться бы до «штучки» и на шоссе, там ничего не стоит оторваться от преследователей.</w:t>
      </w:r>
    </w:p>
    <w:p w14:paraId="0C33E371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Скорее, Диана, уходим!</w:t>
      </w:r>
    </w:p>
    <w:p w14:paraId="3DA925BE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Отбросив притворство, Мейбел схватила со столика пистолет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«борхардт-люгер», допотопный, но в боевом состоянии, а главное заряженный.</w:t>
      </w:r>
    </w:p>
    <w:p w14:paraId="1D19ACA3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Сядь на место, кролик!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скомандовала она.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И ты, крольчиха.</w:t>
      </w:r>
    </w:p>
    <w:p w14:paraId="7D00AF0B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lastRenderedPageBreak/>
        <w:t>Оба безропотно подчинились. К Диане вернулся затравленный взгляд, боль от осознания, что тебя ненавидит весь мир. Уоррен хорошо знал это чувство, но на сей раз отчаяния не было. На сей раз он почти обрадовался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почти, если бы не Диана. Как надоела вечная беготня, надоело прикидываться, что завтра все будет иначе, надоели люди. Даже бояться надоело.</w:t>
      </w:r>
    </w:p>
    <w:p w14:paraId="1E48444A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Управляющий постарался, да, Мейбел? Увидел меня в понедельник, взял у кассира адрес, выяснил, что ты живешь по соседству. Меня он сразу узнал, но хотел взглянуть на Диану, чтобы удостовериться, а потом сдать нас с потрохами. Ты втерлась к ней в доверие, повела за покупками, не вызывая лишних подозрений. А после сдала.</w:t>
      </w:r>
    </w:p>
    <w:p w14:paraId="55709822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Умница, кролик!</w:t>
      </w:r>
    </w:p>
    <w:p w14:paraId="5B89349B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Ты не понимаешь, что творишь!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воскликнула* Диана.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Мы не виноваты, генетически ничего не предвещало, все случилось по недосмотру врачей. Их объявили виновными, не нас. Нас полностью оправдали.</w:t>
      </w:r>
    </w:p>
    <w:p w14:paraId="39B3F97F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Закон может и оправдал, но не люди. Мы никогда не простим!</w:t>
      </w:r>
    </w:p>
    <w:p w14:paraId="48775926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Забыв на мгновение про Уоррена, Мейбел обращалась только к Диане. Лицо соседки исказила гримаса жгучей ненависти. Налет благопристойности исчез, обнажив подлинную сущность во всей красе.</w:t>
      </w:r>
    </w:p>
    <w:p w14:paraId="25A3E2BE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Пристрелить бы тебя, да народ обидится. Из-за тебя они все лишились самого дорогого, пусть хоть полюбуются, как ты корчишься в муках. Ты и твой кролик-муженек!</w:t>
      </w:r>
    </w:p>
    <w:p w14:paraId="1B3E67FF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Диана заплакала.</w:t>
      </w:r>
    </w:p>
    <w:p w14:paraId="4428545D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Уоррен снова повернулся к окну. Кареты все прибывали, толпа росла как на дрожжах. Вдобавок, она обрела голос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приглушенный, ропщущий. И до боли знакомый.</w:t>
      </w:r>
    </w:p>
    <w:p w14:paraId="5A394C80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Кто-то из мужчин перебросил веревку через свободную ветку автодерева, будто темная полоса прорезала багровое августовское небо.</w:t>
      </w:r>
    </w:p>
    <w:p w14:paraId="6338A6BC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Очередная карета въехала во двор, из нее выскочила знакомая фигура и бросилась к злополучному апартмотелю. Билл. Он вихрем ворвался в комнату и с порога накинулся на жену.</w:t>
      </w:r>
    </w:p>
    <w:p w14:paraId="0F616B24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Я сразу догадался, что ты затеяла! Отослала меня под дурацким предлогом, а сама! Мейбел, ради всего святого, неужели тебе совсем наплевать на мою работу?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Бледный, как полотно, он вырвал пистолет у нее из рук.</w:t>
      </w:r>
    </w:p>
    <w:p w14:paraId="27580CAF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Очнись! Они же Кролики!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взвизгнула жена.</w:t>
      </w:r>
    </w:p>
    <w:p w14:paraId="77EB6FC9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Понял, когда увидел толпу. Идиотка! Теперь мне их спасать.</w:t>
      </w:r>
    </w:p>
    <w:p w14:paraId="1E2C6689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Мейбел потянулась к «люгеру», но Билл оказался проворней и залепил супруге пощечину. Женщина рухнула в кресло. Не мешкая, Билл поволок Уоррена с Дианой к двери.</w:t>
      </w:r>
    </w:p>
    <w:p w14:paraId="28665AA1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Скорей, пока они окончательно не озверели.</w:t>
      </w:r>
    </w:p>
    <w:p w14:paraId="79AFA98D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С «люгером» и полицейским значком наперевес он принялся расчищать путь. Затравленная чета следовала за ним по пятам. Люди напирали со всех сторон. Ропот перешел в зловещий гул. Билл взмахнул пистолетом.</w:t>
      </w:r>
    </w:p>
    <w:p w14:paraId="630888F9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Эти люди под моей защитой. Не смейте приближаться, иначе буду стрелять.</w:t>
      </w:r>
    </w:p>
    <w:p w14:paraId="597B90F2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Толпа нехотя отступила.</w:t>
      </w:r>
    </w:p>
    <w:p w14:paraId="7474819B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Перебежками троица добралась до автодерева. Билл спустил с ветки «штучку» Уоррена.</w:t>
      </w:r>
    </w:p>
    <w:p w14:paraId="349D1484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Забирайтесь, живо. И проваливайте.</w:t>
      </w:r>
    </w:p>
    <w:p w14:paraId="0928D383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Грязные твари!</w:t>
      </w:r>
    </w:p>
    <w:p w14:paraId="7E470DF8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Расплодились, Дионны</w:t>
      </w:r>
      <w:r w:rsidRPr="0012359F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12359F">
        <w:rPr>
          <w:rFonts w:ascii="Verdana" w:hAnsi="Verdana"/>
          <w:color w:val="000000"/>
          <w:sz w:val="20"/>
          <w:lang w:val="ru-RU"/>
        </w:rPr>
        <w:t xml:space="preserve"> проклятые!</w:t>
      </w:r>
    </w:p>
    <w:p w14:paraId="06EFEAF1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Прикончим их! Прикончим!</w:t>
      </w:r>
    </w:p>
    <w:p w14:paraId="3D14DF2A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Пошевеливайтесь, чего вы ждете!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рявкнул Билл.</w:t>
      </w:r>
    </w:p>
    <w:p w14:paraId="64C23043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Диана уже рыдала в голос.</w:t>
      </w:r>
    </w:p>
    <w:p w14:paraId="08C26AA9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 xml:space="preserve">Уоррен помог ей забраться в карету, сам сел на водительское кресло и хотел поблагодарить своего спасителя за смелость. Однако ненависть в глазах соседа </w:t>
      </w:r>
      <w:r w:rsidRPr="0012359F">
        <w:rPr>
          <w:rFonts w:ascii="Verdana" w:hAnsi="Verdana"/>
          <w:color w:val="000000"/>
          <w:sz w:val="20"/>
          <w:lang w:val="ru-RU"/>
        </w:rPr>
        <w:lastRenderedPageBreak/>
        <w:t>остудила его пыл. Мотор взревел, «штучка» рванула на трассу, где ее поглотил поток карет и грузовиков.</w:t>
      </w:r>
    </w:p>
    <w:p w14:paraId="25829396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Ночь застала опальных супругов в дороге. Диана больше не плакала, глядя, как за окном мелькают огни заправок и кафе.</w:t>
      </w:r>
    </w:p>
    <w:p w14:paraId="1D64B231" w14:textId="77777777" w:rsidR="00FD6B15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359F">
        <w:rPr>
          <w:rFonts w:ascii="Verdana" w:hAnsi="Verdana"/>
          <w:color w:val="000000"/>
          <w:sz w:val="20"/>
          <w:lang w:val="ru-RU"/>
        </w:rPr>
        <w:t>—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Мои малыши,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повторяла она.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Отдайте мне моих малышей.</w:t>
      </w:r>
    </w:p>
    <w:p w14:paraId="4C66AFA0" w14:textId="3B14CD54" w:rsidR="001D66BA" w:rsidRPr="0012359F" w:rsidRDefault="00FD6B15" w:rsidP="001235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2359F">
        <w:rPr>
          <w:rFonts w:ascii="Verdana" w:hAnsi="Verdana"/>
          <w:color w:val="000000"/>
          <w:sz w:val="20"/>
          <w:lang w:val="ru-RU"/>
        </w:rPr>
        <w:t>Они снова переедут и начнут все заново. С помощью правительства сменят имена, страховку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>— втайне, чтобы никто не узнал. Обоснуются в новом апартмотеле, Уоррен найдет работу. А дальше</w:t>
      </w:r>
      <w:r w:rsidRPr="0012359F">
        <w:rPr>
          <w:rFonts w:ascii="Verdana" w:hAnsi="Verdana"/>
          <w:color w:val="000000"/>
          <w:sz w:val="20"/>
        </w:rPr>
        <w:t> </w:t>
      </w:r>
      <w:r w:rsidRPr="0012359F">
        <w:rPr>
          <w:rFonts w:ascii="Verdana" w:hAnsi="Verdana"/>
          <w:color w:val="000000"/>
          <w:sz w:val="20"/>
          <w:lang w:val="ru-RU"/>
        </w:rPr>
        <w:t xml:space="preserve">— только ждать, когда уляжется шумиха и ненависть сойдет на нет. Ждать в надежде, что их, наконец, оставят в покое и вернут близнецов. А пока придется прятаться, затаиться там, где их никто не найдет. </w:t>
      </w:r>
      <w:r w:rsidRPr="0012359F">
        <w:rPr>
          <w:rFonts w:ascii="Verdana" w:hAnsi="Verdana"/>
          <w:color w:val="000000"/>
          <w:sz w:val="20"/>
        </w:rPr>
        <w:t>В толпе, среди людей.</w:t>
      </w:r>
    </w:p>
    <w:sectPr w:rsidR="001D66BA" w:rsidRPr="0012359F" w:rsidSect="001235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C6C95" w14:textId="77777777" w:rsidR="00CC2E73" w:rsidRDefault="00CC2E73" w:rsidP="00FD6B15">
      <w:pPr>
        <w:spacing w:after="0" w:line="240" w:lineRule="auto"/>
      </w:pPr>
      <w:r>
        <w:separator/>
      </w:r>
    </w:p>
  </w:endnote>
  <w:endnote w:type="continuationSeparator" w:id="0">
    <w:p w14:paraId="5751B2DF" w14:textId="77777777" w:rsidR="00CC2E73" w:rsidRDefault="00CC2E73" w:rsidP="00FD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F7A5C" w14:textId="77777777" w:rsidR="0012359F" w:rsidRDefault="0012359F" w:rsidP="006D6C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2AA0009" w14:textId="77777777" w:rsidR="0012359F" w:rsidRDefault="0012359F" w:rsidP="0012359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35731" w14:textId="3CB554F8" w:rsidR="0012359F" w:rsidRPr="0012359F" w:rsidRDefault="0012359F" w:rsidP="0012359F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12359F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12359F">
      <w:rPr>
        <w:rStyle w:val="PageNumber"/>
        <w:rFonts w:ascii="Arial" w:hAnsi="Arial" w:cs="Arial"/>
        <w:color w:val="999999"/>
        <w:sz w:val="20"/>
      </w:rPr>
      <w:t>http</w:t>
    </w:r>
    <w:r w:rsidRPr="0012359F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12359F">
      <w:rPr>
        <w:rStyle w:val="PageNumber"/>
        <w:rFonts w:ascii="Arial" w:hAnsi="Arial" w:cs="Arial"/>
        <w:color w:val="999999"/>
        <w:sz w:val="20"/>
      </w:rPr>
      <w:t>artefact</w:t>
    </w:r>
    <w:r w:rsidRPr="0012359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2359F">
      <w:rPr>
        <w:rStyle w:val="PageNumber"/>
        <w:rFonts w:ascii="Arial" w:hAnsi="Arial" w:cs="Arial"/>
        <w:color w:val="999999"/>
        <w:sz w:val="20"/>
      </w:rPr>
      <w:t>lib</w:t>
    </w:r>
    <w:r w:rsidRPr="0012359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2359F">
      <w:rPr>
        <w:rStyle w:val="PageNumber"/>
        <w:rFonts w:ascii="Arial" w:hAnsi="Arial" w:cs="Arial"/>
        <w:color w:val="999999"/>
        <w:sz w:val="20"/>
      </w:rPr>
      <w:t>ru</w:t>
    </w:r>
    <w:r w:rsidRPr="0012359F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8827" w14:textId="77777777" w:rsidR="0012359F" w:rsidRDefault="001235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F04E5" w14:textId="77777777" w:rsidR="00CC2E73" w:rsidRDefault="00CC2E73" w:rsidP="00FD6B15">
      <w:pPr>
        <w:spacing w:after="0" w:line="240" w:lineRule="auto"/>
      </w:pPr>
      <w:r>
        <w:separator/>
      </w:r>
    </w:p>
  </w:footnote>
  <w:footnote w:type="continuationSeparator" w:id="0">
    <w:p w14:paraId="639AE27A" w14:textId="77777777" w:rsidR="00CC2E73" w:rsidRDefault="00CC2E73" w:rsidP="00FD6B15">
      <w:pPr>
        <w:spacing w:after="0" w:line="240" w:lineRule="auto"/>
      </w:pPr>
      <w:r>
        <w:continuationSeparator/>
      </w:r>
    </w:p>
  </w:footnote>
  <w:footnote w:id="1">
    <w:p w14:paraId="2815ECF4" w14:textId="77777777" w:rsidR="00FD6B15" w:rsidRDefault="00FD6B15" w:rsidP="0012359F">
      <w:pPr>
        <w:pStyle w:val="FootNote"/>
        <w:spacing w:after="60"/>
        <w:ind w:firstLine="0"/>
      </w:pPr>
      <w:r w:rsidRPr="0012359F">
        <w:rPr>
          <w:vertAlign w:val="superscript"/>
        </w:rPr>
        <w:footnoteRef/>
      </w:r>
      <w:r>
        <w:t xml:space="preserve"> </w:t>
      </w:r>
      <w:r w:rsidRPr="0012359F">
        <w:rPr>
          <w:rFonts w:ascii="Calibri" w:hAnsi="Calibri" w:cs="Calibri"/>
        </w:rPr>
        <w:t>Перевод Г. Кружкова.</w:t>
      </w:r>
    </w:p>
  </w:footnote>
  <w:footnote w:id="2">
    <w:p w14:paraId="6C301385" w14:textId="77777777" w:rsidR="00FD6B15" w:rsidRDefault="00FD6B15" w:rsidP="0012359F">
      <w:pPr>
        <w:pStyle w:val="FootNote"/>
        <w:spacing w:after="60"/>
        <w:ind w:firstLine="0"/>
      </w:pPr>
      <w:r w:rsidRPr="0012359F">
        <w:rPr>
          <w:vertAlign w:val="superscript"/>
        </w:rPr>
        <w:footnoteRef/>
      </w:r>
      <w:r>
        <w:t xml:space="preserve"> </w:t>
      </w:r>
      <w:r w:rsidRPr="0012359F">
        <w:rPr>
          <w:rFonts w:ascii="Calibri" w:hAnsi="Calibri" w:cs="Calibri"/>
        </w:rPr>
        <w:t>В 1934 году канадская семья Дионнов прославилась на весь свет рождением пятерняшек. Однояйцевых близнецов, девочек, в первые же дни отняли у родителей и поместили в специальный питомник, впоследствии превратив в национальную достопримечательность для заработка денег.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D71BA" w14:textId="77777777" w:rsidR="0012359F" w:rsidRDefault="001235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AE9B6" w14:textId="5E16F1D4" w:rsidR="0012359F" w:rsidRPr="0012359F" w:rsidRDefault="0012359F" w:rsidP="0012359F">
    <w:pPr>
      <w:pStyle w:val="Header"/>
      <w:rPr>
        <w:rFonts w:ascii="Arial" w:hAnsi="Arial" w:cs="Arial"/>
        <w:color w:val="999999"/>
        <w:sz w:val="20"/>
        <w:lang w:val="ru-RU"/>
      </w:rPr>
    </w:pPr>
    <w:r w:rsidRPr="0012359F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12359F">
      <w:rPr>
        <w:rFonts w:ascii="Arial" w:hAnsi="Arial" w:cs="Arial"/>
        <w:color w:val="999999"/>
        <w:sz w:val="20"/>
      </w:rPr>
      <w:t>http</w:t>
    </w:r>
    <w:r w:rsidRPr="0012359F">
      <w:rPr>
        <w:rFonts w:ascii="Arial" w:hAnsi="Arial" w:cs="Arial"/>
        <w:color w:val="999999"/>
        <w:sz w:val="20"/>
        <w:lang w:val="ru-RU"/>
      </w:rPr>
      <w:t>://</w:t>
    </w:r>
    <w:r w:rsidRPr="0012359F">
      <w:rPr>
        <w:rFonts w:ascii="Arial" w:hAnsi="Arial" w:cs="Arial"/>
        <w:color w:val="999999"/>
        <w:sz w:val="20"/>
      </w:rPr>
      <w:t>artefact</w:t>
    </w:r>
    <w:r w:rsidRPr="0012359F">
      <w:rPr>
        <w:rFonts w:ascii="Arial" w:hAnsi="Arial" w:cs="Arial"/>
        <w:color w:val="999999"/>
        <w:sz w:val="20"/>
        <w:lang w:val="ru-RU"/>
      </w:rPr>
      <w:t>.</w:t>
    </w:r>
    <w:r w:rsidRPr="0012359F">
      <w:rPr>
        <w:rFonts w:ascii="Arial" w:hAnsi="Arial" w:cs="Arial"/>
        <w:color w:val="999999"/>
        <w:sz w:val="20"/>
      </w:rPr>
      <w:t>lib</w:t>
    </w:r>
    <w:r w:rsidRPr="0012359F">
      <w:rPr>
        <w:rFonts w:ascii="Arial" w:hAnsi="Arial" w:cs="Arial"/>
        <w:color w:val="999999"/>
        <w:sz w:val="20"/>
        <w:lang w:val="ru-RU"/>
      </w:rPr>
      <w:t>.</w:t>
    </w:r>
    <w:r w:rsidRPr="0012359F">
      <w:rPr>
        <w:rFonts w:ascii="Arial" w:hAnsi="Arial" w:cs="Arial"/>
        <w:color w:val="999999"/>
        <w:sz w:val="20"/>
      </w:rPr>
      <w:t>ru</w:t>
    </w:r>
    <w:r w:rsidRPr="0012359F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6B603" w14:textId="77777777" w:rsidR="0012359F" w:rsidRDefault="001235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2359F"/>
    <w:rsid w:val="0015074B"/>
    <w:rsid w:val="001D66BA"/>
    <w:rsid w:val="0029639D"/>
    <w:rsid w:val="00326F90"/>
    <w:rsid w:val="00AA1D8D"/>
    <w:rsid w:val="00B27C42"/>
    <w:rsid w:val="00B47730"/>
    <w:rsid w:val="00CB0664"/>
    <w:rsid w:val="00CC2E73"/>
    <w:rsid w:val="00DC1096"/>
    <w:rsid w:val="00FC693F"/>
    <w:rsid w:val="00FD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EE17EEF"/>
  <w14:defaultImageDpi w14:val="300"/>
  <w15:docId w15:val="{C8E86383-7A57-417E-B96A-CCF18EE76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Epigraph">
    <w:name w:val="Epigraph"/>
    <w:uiPriority w:val="99"/>
    <w:rsid w:val="00FD6B15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rsid w:val="00FD6B15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  <w:lang w:val="ru-RU"/>
    </w:rPr>
  </w:style>
  <w:style w:type="paragraph" w:customStyle="1" w:styleId="Stanza">
    <w:name w:val="Stanza"/>
    <w:next w:val="Normal"/>
    <w:uiPriority w:val="99"/>
    <w:rsid w:val="00FD6B15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FD6B15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23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2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2482</Words>
  <Characters>14347</Characters>
  <Application>Microsoft Office Word</Application>
  <DocSecurity>0</DocSecurity>
  <Lines>298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16674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Беглецы</dc:title>
  <dc:subject/>
  <dc:creator>Роберт Янг</dc:creator>
  <cp:keywords/>
  <dc:description/>
  <cp:lastModifiedBy>Andrey Piskunov</cp:lastModifiedBy>
  <cp:revision>6</cp:revision>
  <dcterms:created xsi:type="dcterms:W3CDTF">2013-12-23T23:15:00Z</dcterms:created>
  <dcterms:modified xsi:type="dcterms:W3CDTF">2025-05-30T07:39:00Z</dcterms:modified>
  <cp:category/>
</cp:coreProperties>
</file>