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6D53" w14:textId="77777777" w:rsidR="00B42BA0" w:rsidRPr="00C57C81" w:rsidRDefault="00B42BA0" w:rsidP="00C57C81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C57C81">
        <w:rPr>
          <w:rFonts w:ascii="Verdana" w:hAnsi="Verdana"/>
          <w:color w:val="000000"/>
          <w:sz w:val="32"/>
          <w:lang w:val="ru-RU"/>
        </w:rPr>
        <w:t>Взрослые покинут дом</w:t>
      </w:r>
    </w:p>
    <w:p w14:paraId="3C4ED5D9" w14:textId="77777777" w:rsidR="00B01600" w:rsidRPr="00C57C81" w:rsidRDefault="00B01600" w:rsidP="00C57C8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57C81">
        <w:rPr>
          <w:rFonts w:ascii="Verdana" w:hAnsi="Verdana"/>
          <w:color w:val="000000"/>
          <w:sz w:val="24"/>
          <w:lang w:val="ru-RU"/>
        </w:rPr>
        <w:t>Роберт Янг</w:t>
      </w:r>
    </w:p>
    <w:p w14:paraId="63C70156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8B2791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Есть вещи, которые мы не можем забыть, есть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которые не хотим забыть, а есть некоторые, особенные, которые сочетают в себе и то, и другое.</w:t>
      </w:r>
    </w:p>
    <w:p w14:paraId="4979D206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Заканчивался сентябрь того последнего года. Мэри Эллен приехала в город, чтобы забрать меня после работы. Она остановилась на углу Мейн и Сентрал. Я уже ждал и сел в машину. Лори стояла на переднем сиденье, ее голубые глаза сверкали радостью открытия.</w:t>
      </w:r>
    </w:p>
    <w:p w14:paraId="617AFCAE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Папа, я умею читать!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закричала она, едва увидев меня.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Я теперь умею читать, папочка!</w:t>
      </w:r>
    </w:p>
    <w:p w14:paraId="463C8A8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Я щелкнул ее по курносому носу, но она не обратила на это внимания. Маленький красный букварь у нее руках был открыт на странице, где на ярко раскрашенной картинке мальчик качал на качелях девочку, а ниже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несколько фраз, напечатанных большими четкими буквами.</w:t>
      </w:r>
    </w:p>
    <w:p w14:paraId="1B9A7B44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Послушай, папа, послушай! Джейн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девочка. Джон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мальчик. Я вижу Джейн. Я вижу Джона.</w:t>
      </w:r>
    </w:p>
    <w:p w14:paraId="1077919C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Как тебе наша маленькая Эдна Сент-Винсент Миллей?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спросила с улыбкой Мэри Эллен, следя за красным глазком светофора.</w:t>
      </w:r>
    </w:p>
    <w:p w14:paraId="5619C019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Она просто чудо!</w:t>
      </w:r>
    </w:p>
    <w:p w14:paraId="34EB624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Загорелся зеленый, и мы поехали вверх по склону холма, где вдоль тридцатой трассы раскинулся маленький городок. Как я уже сказал, сентябрь заканчивался, холмы и поля немного поблекли, но еще хранили летнюю зелень, а небо было бледно-голубым. Домики сияли белизной, а лиловые тени вязов и кленов причудливо переплетались на аккуратно подстриженных лужайках.</w:t>
      </w:r>
    </w:p>
    <w:p w14:paraId="4526773E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Мимо, поднимая клубы пыли, продребезжал пустой грузовичок.</w:t>
      </w:r>
    </w:p>
    <w:p w14:paraId="6FB94E80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О, посмотрите на Джейн. О, посмотрите на Джона.</w:t>
      </w:r>
    </w:p>
    <w:p w14:paraId="3305818E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Лори, теперь ты сможешь почитать мне «Зимой и летом»,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сказал я.</w:t>
      </w:r>
    </w:p>
    <w:p w14:paraId="75480491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Она подняла голову от книжки. Не могу забыть ее глаза. Словно глубокие голубые озера, впервые отразившие солнечный свет.</w:t>
      </w:r>
    </w:p>
    <w:p w14:paraId="66E422A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Конечно, папочка, я тебе почитаю.</w:t>
      </w:r>
    </w:p>
    <w:p w14:paraId="5912B47D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Мэри Эллен свернула с шоссе на дорогу, ведущую к нашему дому.</w:t>
      </w:r>
    </w:p>
    <w:p w14:paraId="3DA30C5B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Дорогой, а Стивенсон не слишком сложен для нее?</w:t>
      </w:r>
    </w:p>
    <w:p w14:paraId="331DDCF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Нет, мама,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заявила Лори.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Ты не поднимаешь. Я уже умею читать!</w:t>
      </w:r>
    </w:p>
    <w:p w14:paraId="1BB1FA3F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Но ведь ты же ей поможешь с трудными местами, да, Мэри Эл?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спросил я и поинтересовался: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А что у нас сегодня на ужин?</w:t>
      </w:r>
    </w:p>
    <w:p w14:paraId="15D9FD8F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Ростбиф. Ждет в духовке.</w:t>
      </w:r>
    </w:p>
    <w:p w14:paraId="66E1130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Мэри Эл свернула на подъездную дорожку и остановилась у куста форсайтии. Наш дом стоял на холме, и отсюда вся трасса была как на ладони. Машины сновали по ней туда-сюда, словно хлопотливые металлические жучки. За трассой раскинулось живописное озеро. В ясные дни можно было даже разглядеть Канаду. Но тот день выдался пасмурный, и молочная синева озера сливалась с туманной голубизной неба. Листья кленов во дворе шелестели под порывами ветра.</w:t>
      </w:r>
    </w:p>
    <w:p w14:paraId="63A45A65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Я вытащил вечернюю газету из почтового ящика у ворот, поднялся на веранду и устроился на качелях. Лори была уже там, открытый букварь лежал у нее на коленях.</w:t>
      </w:r>
    </w:p>
    <w:p w14:paraId="332CC6E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Мы тихо покачивались взад-вперед.</w:t>
      </w:r>
    </w:p>
    <w:p w14:paraId="57D69F0C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Я вижу Джейн,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читала Лори.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Я вижу Джона.</w:t>
      </w:r>
    </w:p>
    <w:p w14:paraId="5FA06C1E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Ветер шевелил страницы газеты, заголовки плыли перед глазами. Опять все про бомбу, а ниже та же зловещая история о мегатоннах и возможных мегажертвах. Вскоре газета выскользнула из моих рук, и я сидел, слушая чтение Лори, шорох ветра и звяканье столовых приборов, которые Мэри Эллен раскладывала на обеденном столе.</w:t>
      </w:r>
    </w:p>
    <w:p w14:paraId="2860B628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Мне до сих пор все еще слышится радостный звон посуды, легкий шорох ветра и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яснее всего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нежный детский голосок Лори, повторяющий: «Джейн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девочка. Джон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мальчик, Я вижу Джейн. Я вижу Джона...»</w:t>
      </w:r>
    </w:p>
    <w:p w14:paraId="2138EEA8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Мальчик, девочка и бомба. А потом Мэри Эллен позвала нас ужинать.</w:t>
      </w:r>
    </w:p>
    <w:p w14:paraId="2028598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lastRenderedPageBreak/>
        <w:t>Больше всего мне запомнилось, как на исходе дня мы втроем сидели на качелях. Лори устроилась посередине, на коленях у нее лежал «Детский цветник стихов» Стивенсона, открытый на стихотворении «Зимой и летом»</w:t>
      </w:r>
      <w:r w:rsidRPr="00C57C81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C57C81">
        <w:rPr>
          <w:rFonts w:ascii="Verdana" w:hAnsi="Verdana"/>
          <w:color w:val="000000"/>
          <w:sz w:val="20"/>
          <w:lang w:val="ru-RU"/>
        </w:rPr>
        <w:t>.</w:t>
      </w:r>
    </w:p>
    <w:p w14:paraId="46FE85B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Зимой еще не бре...</w:t>
      </w:r>
    </w:p>
    <w:p w14:paraId="2D5CFE9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Брезжит,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— подсказала Мэри Эллен.</w:t>
      </w:r>
    </w:p>
    <w:p w14:paraId="639F043F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Зимой еще не брезжит свет...</w:t>
      </w:r>
    </w:p>
    <w:p w14:paraId="6672E397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А я... уже умыт, одет...</w:t>
      </w:r>
    </w:p>
    <w:p w14:paraId="6091F79D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Напротив, летом спать меня...</w:t>
      </w:r>
    </w:p>
    <w:p w14:paraId="5AD5211E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Всегда кладут при свете дня.</w:t>
      </w:r>
    </w:p>
    <w:p w14:paraId="3D6468FF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Лори отлично читает, правда, дорогой?</w:t>
      </w:r>
    </w:p>
    <w:p w14:paraId="501CC418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Средь бела дня я спать иду,</w:t>
      </w:r>
    </w:p>
    <w:p w14:paraId="7A9BB52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А птицы пр...</w:t>
      </w:r>
    </w:p>
    <w:p w14:paraId="42821467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Прыгают...</w:t>
      </w:r>
    </w:p>
    <w:p w14:paraId="13558EE9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А птицы прыгают в саду.</w:t>
      </w:r>
    </w:p>
    <w:p w14:paraId="54582BCD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И взр... И взрослые, покинув дом...</w:t>
      </w:r>
    </w:p>
    <w:p w14:paraId="5595494A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Гуляют...</w:t>
      </w:r>
    </w:p>
    <w:p w14:paraId="5B297259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—</w:t>
      </w:r>
      <w:r w:rsidRPr="00C57C81">
        <w:rPr>
          <w:rFonts w:ascii="Verdana" w:hAnsi="Verdana"/>
          <w:color w:val="000000"/>
          <w:sz w:val="20"/>
        </w:rPr>
        <w:t> </w:t>
      </w:r>
      <w:r w:rsidRPr="00C57C81">
        <w:rPr>
          <w:rFonts w:ascii="Verdana" w:hAnsi="Verdana"/>
          <w:color w:val="000000"/>
          <w:sz w:val="20"/>
          <w:lang w:val="ru-RU"/>
        </w:rPr>
        <w:t>Гуляют под моим окном.</w:t>
      </w:r>
    </w:p>
    <w:p w14:paraId="6014B1B2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Как я уже сказал, есть вещи, которые мы не можем забыть, есть вещи, которые мы не хотим забыть, а есть некоторые, особенные, которые сочетают в себе и то, и другое.</w:t>
      </w:r>
    </w:p>
    <w:p w14:paraId="14F1F30D" w14:textId="77777777" w:rsidR="00B42BA0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Лори уже большая, но теперь она не умеет читать. А зачем? Ведь читать нечего. Когда-то давным-давно она что-то читала, но теперь, конечно, уже все забыла. Наверное, это даже к лучшему. В маленьком поселке, который мы построили в холмах, подальше от радиоактивных берегов озера, печатное слово никому не нужно. Здесь нужна только крепкая спина, чтобы с утра до ночи работать в поле.</w:t>
      </w:r>
    </w:p>
    <w:p w14:paraId="56ABB0BA" w14:textId="2105F717" w:rsidR="00F400DC" w:rsidRPr="00C57C81" w:rsidRDefault="00B42BA0" w:rsidP="00C57C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57C81">
        <w:rPr>
          <w:rFonts w:ascii="Verdana" w:hAnsi="Verdana"/>
          <w:color w:val="000000"/>
          <w:sz w:val="20"/>
          <w:lang w:val="ru-RU"/>
        </w:rPr>
        <w:t>Нам нечем заполнить долгие зимние вечера. Книги, наверное, могли бы помочь, но то будут старые книги. Они напомнят о прошлом, которое лучше не вспоминать, о жизни, в которую мы уже сами не верим, которая осталась только в воспоминаниях. Воспоминания приходят, когда мы сидим у очага, а снаружи в кромешной тьме рыдает и стонет ветер, разнося пепел сгоревших городов над бесплодной землей.</w:t>
      </w:r>
    </w:p>
    <w:sectPr w:rsidR="00F400DC" w:rsidRPr="00C57C81" w:rsidSect="00C57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AC08B" w14:textId="77777777" w:rsidR="00733AC1" w:rsidRDefault="00733AC1" w:rsidP="00B42BA0">
      <w:pPr>
        <w:spacing w:after="0" w:line="240" w:lineRule="auto"/>
      </w:pPr>
      <w:r>
        <w:separator/>
      </w:r>
    </w:p>
  </w:endnote>
  <w:endnote w:type="continuationSeparator" w:id="0">
    <w:p w14:paraId="18359310" w14:textId="77777777" w:rsidR="00733AC1" w:rsidRDefault="00733AC1" w:rsidP="00B4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3FDA" w14:textId="77777777" w:rsidR="00C57C81" w:rsidRDefault="00C57C81" w:rsidP="003B05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B6851FE" w14:textId="77777777" w:rsidR="00C57C81" w:rsidRDefault="00C57C81" w:rsidP="00C57C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AD9E" w14:textId="0CC1A8B0" w:rsidR="00C57C81" w:rsidRPr="00C57C81" w:rsidRDefault="00C57C81" w:rsidP="00C57C8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57C8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57C81">
      <w:rPr>
        <w:rStyle w:val="PageNumber"/>
        <w:rFonts w:ascii="Arial" w:hAnsi="Arial" w:cs="Arial"/>
        <w:color w:val="999999"/>
        <w:sz w:val="20"/>
      </w:rPr>
      <w:t>http</w:t>
    </w:r>
    <w:r w:rsidRPr="00C57C8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57C81">
      <w:rPr>
        <w:rStyle w:val="PageNumber"/>
        <w:rFonts w:ascii="Arial" w:hAnsi="Arial" w:cs="Arial"/>
        <w:color w:val="999999"/>
        <w:sz w:val="20"/>
      </w:rPr>
      <w:t>artefact</w:t>
    </w:r>
    <w:r w:rsidRPr="00C57C8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57C81">
      <w:rPr>
        <w:rStyle w:val="PageNumber"/>
        <w:rFonts w:ascii="Arial" w:hAnsi="Arial" w:cs="Arial"/>
        <w:color w:val="999999"/>
        <w:sz w:val="20"/>
      </w:rPr>
      <w:t>lib</w:t>
    </w:r>
    <w:r w:rsidRPr="00C57C8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57C81">
      <w:rPr>
        <w:rStyle w:val="PageNumber"/>
        <w:rFonts w:ascii="Arial" w:hAnsi="Arial" w:cs="Arial"/>
        <w:color w:val="999999"/>
        <w:sz w:val="20"/>
      </w:rPr>
      <w:t>ru</w:t>
    </w:r>
    <w:r w:rsidRPr="00C57C8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3A44" w14:textId="77777777" w:rsidR="00C57C81" w:rsidRDefault="00C57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ECB1" w14:textId="77777777" w:rsidR="00733AC1" w:rsidRDefault="00733AC1" w:rsidP="00B42BA0">
      <w:pPr>
        <w:spacing w:after="0" w:line="240" w:lineRule="auto"/>
      </w:pPr>
      <w:r>
        <w:separator/>
      </w:r>
    </w:p>
  </w:footnote>
  <w:footnote w:type="continuationSeparator" w:id="0">
    <w:p w14:paraId="50F4E650" w14:textId="77777777" w:rsidR="00733AC1" w:rsidRDefault="00733AC1" w:rsidP="00B42BA0">
      <w:pPr>
        <w:spacing w:after="0" w:line="240" w:lineRule="auto"/>
      </w:pPr>
      <w:r>
        <w:continuationSeparator/>
      </w:r>
    </w:p>
  </w:footnote>
  <w:footnote w:id="1">
    <w:p w14:paraId="7CE4FE20" w14:textId="61DF671E" w:rsidR="00B42BA0" w:rsidRDefault="00B42BA0" w:rsidP="00C57C81">
      <w:pPr>
        <w:pStyle w:val="FootNote"/>
        <w:spacing w:after="60"/>
        <w:ind w:firstLine="0"/>
      </w:pPr>
      <w:r w:rsidRPr="00C57C81">
        <w:rPr>
          <w:vertAlign w:val="superscript"/>
        </w:rPr>
        <w:footnoteRef/>
      </w:r>
      <w:r>
        <w:t xml:space="preserve"> </w:t>
      </w:r>
      <w:r w:rsidRPr="00C57C81">
        <w:rPr>
          <w:rFonts w:ascii="Calibri" w:hAnsi="Calibri" w:cs="Calibri"/>
        </w:rPr>
        <w:t>Р. Л. Стивенсон «Зимой и летом». (Пер. О.</w:t>
      </w:r>
      <w:r w:rsidR="00C57C81">
        <w:rPr>
          <w:rFonts w:ascii="Calibri" w:hAnsi="Calibri" w:cs="Calibri"/>
          <w:lang w:val="en-US"/>
        </w:rPr>
        <w:t> </w:t>
      </w:r>
      <w:r w:rsidRPr="00C57C81">
        <w:rPr>
          <w:rFonts w:ascii="Calibri" w:hAnsi="Calibri" w:cs="Calibri"/>
        </w:rPr>
        <w:t>Румера).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E691A" w14:textId="77777777" w:rsidR="00C57C81" w:rsidRDefault="00C57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A3D5" w14:textId="02C9E775" w:rsidR="00C57C81" w:rsidRPr="00C57C81" w:rsidRDefault="00C57C81" w:rsidP="00C57C81">
    <w:pPr>
      <w:pStyle w:val="Header"/>
      <w:rPr>
        <w:rFonts w:ascii="Arial" w:hAnsi="Arial" w:cs="Arial"/>
        <w:color w:val="999999"/>
        <w:sz w:val="20"/>
        <w:lang w:val="ru-RU"/>
      </w:rPr>
    </w:pPr>
    <w:r w:rsidRPr="00C57C8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7258" w14:textId="77777777" w:rsidR="00C57C81" w:rsidRDefault="00C57C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33AC1"/>
    <w:rsid w:val="008A0A84"/>
    <w:rsid w:val="00AA1D8D"/>
    <w:rsid w:val="00B01600"/>
    <w:rsid w:val="00B42BA0"/>
    <w:rsid w:val="00B47730"/>
    <w:rsid w:val="00C57C81"/>
    <w:rsid w:val="00CB0664"/>
    <w:rsid w:val="00F400D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5C9C866"/>
  <w14:defaultImageDpi w14:val="300"/>
  <w15:docId w15:val="{C8E86383-7A57-417E-B96A-CCF18EE7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B42BA0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57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760</Words>
  <Characters>4046</Characters>
  <Application>Microsoft Office Word</Application>
  <DocSecurity>0</DocSecurity>
  <Lines>87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Взрослые покинут дом</dc:title>
  <dc:subject/>
  <dc:creator>Роберт Янг</dc:creator>
  <cp:keywords/>
  <dc:description/>
  <cp:lastModifiedBy>Andrey Piskunov</cp:lastModifiedBy>
  <cp:revision>6</cp:revision>
  <dcterms:created xsi:type="dcterms:W3CDTF">2013-12-23T23:15:00Z</dcterms:created>
  <dcterms:modified xsi:type="dcterms:W3CDTF">2025-05-30T07:43:00Z</dcterms:modified>
  <cp:category/>
</cp:coreProperties>
</file>