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E0780" w14:textId="77777777" w:rsidR="0036681A" w:rsidRPr="00015D01" w:rsidRDefault="0036681A" w:rsidP="00015D01">
      <w:pPr>
        <w:pStyle w:val="Para04"/>
        <w:suppressAutoHyphens/>
        <w:spacing w:line="240" w:lineRule="auto"/>
        <w:ind w:firstLine="0"/>
        <w:jc w:val="both"/>
        <w:rPr>
          <w:rFonts w:ascii="Verdana" w:hAnsi="Verdana"/>
          <w:b/>
          <w:sz w:val="32"/>
        </w:rPr>
      </w:pPr>
      <w:r w:rsidRPr="00015D01">
        <w:rPr>
          <w:rFonts w:ascii="Verdana" w:hAnsi="Verdana"/>
          <w:b/>
          <w:sz w:val="32"/>
        </w:rPr>
        <w:t>Production Problem</w:t>
      </w:r>
    </w:p>
    <w:p w14:paraId="6EE36C65" w14:textId="77777777" w:rsidR="009A42E8" w:rsidRPr="00015D01" w:rsidRDefault="009A42E8" w:rsidP="00015D01">
      <w:pPr>
        <w:pStyle w:val="Para04"/>
        <w:suppressAutoHyphens/>
        <w:spacing w:line="240" w:lineRule="auto"/>
        <w:ind w:firstLine="0"/>
        <w:jc w:val="both"/>
        <w:rPr>
          <w:rFonts w:ascii="Verdana" w:hAnsi="Verdana"/>
          <w:sz w:val="24"/>
        </w:rPr>
      </w:pPr>
      <w:r w:rsidRPr="00015D01">
        <w:rPr>
          <w:rFonts w:ascii="Verdana" w:hAnsi="Verdana"/>
          <w:sz w:val="24"/>
        </w:rPr>
        <w:t>Robert F. Young</w:t>
      </w:r>
    </w:p>
    <w:p w14:paraId="45627990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en"/>
        </w:rPr>
      </w:pPr>
    </w:p>
    <w:p w14:paraId="6DDE6EC3" w14:textId="2B71D7F1" w:rsidR="0036681A" w:rsidRPr="00015D01" w:rsidRDefault="009A42E8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</w:t>
      </w:r>
      <w:r w:rsidR="0036681A" w:rsidRPr="00015D01">
        <w:rPr>
          <w:rFonts w:ascii="Verdana" w:hAnsi="Verdana"/>
          <w:color w:val="000000"/>
          <w:sz w:val="20"/>
        </w:rPr>
        <w:t>THE MAN FROM TIMESEARCH, Inc. is here, sir.”</w:t>
      </w:r>
    </w:p>
    <w:p w14:paraId="094C2CCC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“Show him in,” Bridgemaker told the robutler.</w:t>
      </w:r>
    </w:p>
    <w:p w14:paraId="4A5F4E9F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The man from Timesearch halted just within the doorway. Nervously he shifted the oblong package be was carrying from one band to the other. “Good morning, Honorable Bridgemaker.”</w:t>
      </w:r>
    </w:p>
    <w:p w14:paraId="455812A9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“Did you find the machine?’ Bridgemaker demanded.</w:t>
      </w:r>
    </w:p>
    <w:p w14:paraId="5ED0C29F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“I—I’m afraid we</w:t>
      </w:r>
      <w:r w:rsidRPr="00015D01">
        <w:rPr>
          <w:rStyle w:val="0Text"/>
          <w:rFonts w:ascii="Verdana" w:hAnsi="Verdana"/>
          <w:color w:val="000000"/>
          <w:sz w:val="20"/>
        </w:rPr>
        <w:t xml:space="preserve"> </w:t>
      </w:r>
      <w:r w:rsidRPr="00015D01">
        <w:rPr>
          <w:rFonts w:ascii="Verdana" w:hAnsi="Verdana"/>
          <w:color w:val="000000"/>
          <w:sz w:val="20"/>
        </w:rPr>
        <w:t>failed again, sir. But we did locate another one of its products.” The man handed Bridgemaker the package.</w:t>
      </w:r>
    </w:p>
    <w:p w14:paraId="09C736D1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Bridgemaker waved his arm in an angry gesture that included the whole room, “But you’ve already brought me hundreds of its products!” he shouted. “What I want is the machine itself so I can make my own products!”</w:t>
      </w:r>
    </w:p>
    <w:p w14:paraId="3A8E965D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“I’m afraid, Honorable Bridgemaker, that the machine never existed. Our field men have explored the Pre-Technological Age, the First Technological Age, and the early years of our own age; but even though they witnessed some of the ancient technicians at work, they never caught a glimpse of the machine.”</w:t>
      </w:r>
    </w:p>
    <w:p w14:paraId="0B2B4E99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 xml:space="preserve">’But if the ancient technicians could create something without a machine,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I </w:t>
      </w:r>
      <w:r w:rsidRPr="00015D01">
        <w:rPr>
          <w:rFonts w:ascii="Verdana" w:hAnsi="Verdana"/>
          <w:color w:val="000000"/>
          <w:sz w:val="20"/>
        </w:rPr>
        <w:t xml:space="preserve">could too,” Bridgemaker said. “And since I can’t, the machine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had </w:t>
      </w:r>
      <w:r w:rsidRPr="00015D01">
        <w:rPr>
          <w:rFonts w:ascii="Verdana" w:hAnsi="Verdana"/>
          <w:color w:val="000000"/>
          <w:sz w:val="20"/>
        </w:rPr>
        <w:t>to exist. Go back at once!”</w:t>
      </w:r>
    </w:p>
    <w:p w14:paraId="1772EAC6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“Yes, Honorable Bridgemaker,” The man bowed and withdrew.</w:t>
      </w:r>
    </w:p>
    <w:p w14:paraId="2EA56155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Bridgemaker tore open the package. He glanced at the product, then set the controls on his Language Adjustor, Duplicator and Alterator machine.</w:t>
      </w:r>
    </w:p>
    <w:p w14:paraId="1993C496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While he waited, he brooded on the irony of his life. Ever since he was a small boy he had hungered hopelessly for one vocation. Now that success in a totally different vocation had made him financially independent, he had focused all his energies into the attainment of his first love. But all he’d got for his trouble was a roomful of ancient products, and even though he’d increased his financial independence by duplicating and distributing those products, the basic frustration still remained: he was a secondhand artist and he wanted desperately to be a firsthand artist.</w:t>
      </w:r>
    </w:p>
    <w:p w14:paraId="54E965A3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 xml:space="preserve">He went over to one of the shelves that wainscoted the room and glanced at some of his vicarious creations: A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Farewell to Arms, </w:t>
      </w:r>
      <w:r w:rsidRPr="00015D01">
        <w:rPr>
          <w:rFonts w:ascii="Verdana" w:hAnsi="Verdana"/>
          <w:color w:val="000000"/>
          <w:sz w:val="20"/>
        </w:rPr>
        <w:t xml:space="preserve">by Chamfer Bridgemaker . . .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Five Little Peppers and How They Grew, </w:t>
      </w:r>
      <w:r w:rsidRPr="00015D01">
        <w:rPr>
          <w:rFonts w:ascii="Verdana" w:hAnsi="Verdana"/>
          <w:color w:val="000000"/>
          <w:sz w:val="20"/>
        </w:rPr>
        <w:t xml:space="preserve">by Chamfer Bridgemaker . . .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The Odyssey, </w:t>
      </w:r>
      <w:r w:rsidRPr="00015D01">
        <w:rPr>
          <w:rFonts w:ascii="Verdana" w:hAnsi="Verdana"/>
          <w:color w:val="000000"/>
          <w:sz w:val="20"/>
        </w:rPr>
        <w:t xml:space="preserve">by Chamfer Bridgemaker . . .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Ivanhoe, </w:t>
      </w:r>
      <w:r w:rsidRPr="00015D01">
        <w:rPr>
          <w:rFonts w:ascii="Verdana" w:hAnsi="Verdana"/>
          <w:color w:val="000000"/>
          <w:sz w:val="20"/>
        </w:rPr>
        <w:t>by Chamfer Bridgemaker—</w:t>
      </w:r>
    </w:p>
    <w:p w14:paraId="18ED126E" w14:textId="77777777" w:rsidR="0036681A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 xml:space="preserve">There was a loud </w:t>
      </w:r>
      <w:r w:rsidRPr="00015D01">
        <w:rPr>
          <w:rStyle w:val="0Text"/>
          <w:rFonts w:ascii="Verdana" w:hAnsi="Verdana"/>
          <w:color w:val="000000"/>
          <w:sz w:val="20"/>
        </w:rPr>
        <w:t>plop!</w:t>
      </w:r>
      <w:r w:rsidRPr="00015D01">
        <w:rPr>
          <w:rFonts w:ascii="Verdana" w:hAnsi="Verdana"/>
          <w:color w:val="000000"/>
          <w:sz w:val="20"/>
        </w:rPr>
        <w:t xml:space="preserve"> as the first copy of </w:t>
      </w:r>
      <w:r w:rsidRPr="00015D01">
        <w:rPr>
          <w:rStyle w:val="0Text"/>
          <w:rFonts w:ascii="Verdana" w:hAnsi="Verdana"/>
          <w:color w:val="000000"/>
          <w:sz w:val="20"/>
        </w:rPr>
        <w:t xml:space="preserve">Tom Swift and His Electric Locomotive </w:t>
      </w:r>
      <w:r w:rsidRPr="00015D01">
        <w:rPr>
          <w:rFonts w:ascii="Verdana" w:hAnsi="Verdana"/>
          <w:color w:val="000000"/>
          <w:sz w:val="20"/>
        </w:rPr>
        <w:t>came out of the Language Adjustor, Duplicator and Alterator machine.</w:t>
      </w:r>
    </w:p>
    <w:p w14:paraId="0DD5C5C8" w14:textId="59E8D53C" w:rsidR="00802B07" w:rsidRPr="00015D01" w:rsidRDefault="0036681A" w:rsidP="00015D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5D01">
        <w:rPr>
          <w:rFonts w:ascii="Verdana" w:hAnsi="Verdana"/>
          <w:color w:val="000000"/>
          <w:sz w:val="20"/>
        </w:rPr>
        <w:t>Bridgemaker sat down to read his latest masterpiece.</w:t>
      </w:r>
    </w:p>
    <w:sectPr w:rsidR="00802B07" w:rsidRPr="00015D01" w:rsidSect="00015D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AF2CF" w14:textId="77777777" w:rsidR="00015D01" w:rsidRDefault="00015D01" w:rsidP="00015D01">
      <w:pPr>
        <w:spacing w:after="0" w:line="240" w:lineRule="auto"/>
      </w:pPr>
      <w:r>
        <w:separator/>
      </w:r>
    </w:p>
  </w:endnote>
  <w:endnote w:type="continuationSeparator" w:id="0">
    <w:p w14:paraId="3F1DE9B8" w14:textId="77777777" w:rsidR="00015D01" w:rsidRDefault="00015D01" w:rsidP="000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CE2D" w14:textId="77777777" w:rsidR="00015D01" w:rsidRDefault="00015D01" w:rsidP="003663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2B5746" w14:textId="77777777" w:rsidR="00015D01" w:rsidRDefault="00015D01" w:rsidP="00015D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B02B" w14:textId="0E1CD3A9" w:rsidR="00015D01" w:rsidRPr="00015D01" w:rsidRDefault="00015D01" w:rsidP="00015D01">
    <w:pPr>
      <w:pStyle w:val="Footer"/>
      <w:ind w:right="360"/>
      <w:rPr>
        <w:rFonts w:ascii="Arial" w:hAnsi="Arial" w:cs="Arial"/>
        <w:color w:val="999999"/>
        <w:sz w:val="20"/>
      </w:rPr>
    </w:pPr>
    <w:r w:rsidRPr="00015D0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C654" w14:textId="77777777" w:rsidR="00015D01" w:rsidRDefault="00015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58922" w14:textId="77777777" w:rsidR="00015D01" w:rsidRDefault="00015D01" w:rsidP="00015D01">
      <w:pPr>
        <w:spacing w:after="0" w:line="240" w:lineRule="auto"/>
      </w:pPr>
      <w:r>
        <w:separator/>
      </w:r>
    </w:p>
  </w:footnote>
  <w:footnote w:type="continuationSeparator" w:id="0">
    <w:p w14:paraId="1896868C" w14:textId="77777777" w:rsidR="00015D01" w:rsidRDefault="00015D01" w:rsidP="000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5536" w14:textId="77777777" w:rsidR="00015D01" w:rsidRDefault="00015D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DE6B" w14:textId="0FC7885C" w:rsidR="00015D01" w:rsidRPr="00015D01" w:rsidRDefault="00015D01" w:rsidP="00015D01">
    <w:pPr>
      <w:pStyle w:val="Header"/>
      <w:rPr>
        <w:rFonts w:ascii="Arial" w:hAnsi="Arial" w:cs="Arial"/>
        <w:color w:val="999999"/>
        <w:sz w:val="20"/>
      </w:rPr>
    </w:pPr>
    <w:r w:rsidRPr="00015D0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0EA2" w14:textId="77777777" w:rsidR="00015D01" w:rsidRDefault="00015D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5D01"/>
    <w:rsid w:val="00034616"/>
    <w:rsid w:val="0006063C"/>
    <w:rsid w:val="0015074B"/>
    <w:rsid w:val="0029639D"/>
    <w:rsid w:val="00326F90"/>
    <w:rsid w:val="0036681A"/>
    <w:rsid w:val="00802B07"/>
    <w:rsid w:val="009A42E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57938A"/>
  <w14:defaultImageDpi w14:val="300"/>
  <w15:docId w15:val="{DB19978B-CADB-4E16-AD37-0018F79E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04">
    <w:name w:val="Para 04"/>
    <w:basedOn w:val="Normal"/>
    <w:qFormat/>
    <w:rsid w:val="0036681A"/>
    <w:pPr>
      <w:spacing w:after="0" w:line="288" w:lineRule="atLeast"/>
      <w:ind w:firstLine="360"/>
      <w:jc w:val="center"/>
    </w:pPr>
    <w:rPr>
      <w:rFonts w:ascii="Times New Roman" w:eastAsia="Times New Roman" w:hAnsi="Times New Roman" w:cs="Times New Roman"/>
      <w:color w:val="000000"/>
      <w:sz w:val="48"/>
      <w:szCs w:val="48"/>
      <w:lang w:val="en" w:eastAsia="en"/>
    </w:rPr>
  </w:style>
  <w:style w:type="character" w:customStyle="1" w:styleId="0Text">
    <w:name w:val="0 Text"/>
    <w:rsid w:val="0036681A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015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2044</Characters>
  <Application>Microsoft Office Word</Application>
  <DocSecurity>0</DocSecurity>
  <Lines>37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Problem</dc:title>
  <dc:subject/>
  <dc:creator>Robert F. Young</dc:creator>
  <cp:keywords/>
  <dc:description/>
  <cp:lastModifiedBy>Andrey Piskunov</cp:lastModifiedBy>
  <cp:revision>5</cp:revision>
  <dcterms:created xsi:type="dcterms:W3CDTF">2013-12-23T23:15:00Z</dcterms:created>
  <dcterms:modified xsi:type="dcterms:W3CDTF">2025-05-30T22:44:00Z</dcterms:modified>
  <cp:category/>
</cp:coreProperties>
</file>