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5D7DD0" w14:textId="77777777" w:rsidR="00DB4AF9" w:rsidRPr="00661B91" w:rsidRDefault="00DB4AF9" w:rsidP="00661B91">
      <w:pPr>
        <w:pStyle w:val="Heading2"/>
        <w:keepNext w:val="0"/>
        <w:keepLines w:val="0"/>
        <w:suppressAutoHyphens/>
        <w:spacing w:before="0" w:line="240" w:lineRule="auto"/>
        <w:jc w:val="both"/>
        <w:rPr>
          <w:rFonts w:ascii="Verdana" w:hAnsi="Verdana"/>
          <w:color w:val="000000"/>
          <w:sz w:val="32"/>
        </w:rPr>
      </w:pPr>
      <w:r w:rsidRPr="00661B91">
        <w:rPr>
          <w:rFonts w:ascii="Verdana" w:hAnsi="Verdana"/>
          <w:color w:val="000000"/>
          <w:sz w:val="32"/>
        </w:rPr>
        <w:t>Collector’s Fever</w:t>
      </w:r>
    </w:p>
    <w:p w14:paraId="5E9E3AA1" w14:textId="77777777" w:rsidR="005B08DC" w:rsidRPr="00661B91" w:rsidRDefault="005B08DC" w:rsidP="00661B91">
      <w:pPr>
        <w:suppressAutoHyphens/>
        <w:spacing w:after="0" w:line="240" w:lineRule="auto"/>
        <w:jc w:val="both"/>
        <w:rPr>
          <w:rFonts w:ascii="Verdana" w:hAnsi="Verdana"/>
          <w:color w:val="000000"/>
          <w:sz w:val="24"/>
        </w:rPr>
      </w:pPr>
      <w:r w:rsidRPr="00661B91">
        <w:rPr>
          <w:rFonts w:ascii="Verdana" w:hAnsi="Verdana"/>
          <w:color w:val="000000"/>
          <w:sz w:val="24"/>
        </w:rPr>
        <w:t>Roger Zelazny</w:t>
      </w:r>
    </w:p>
    <w:p w14:paraId="6CB05C31" w14:textId="77777777" w:rsidR="00DB4AF9" w:rsidRPr="00661B91" w:rsidRDefault="00DB4AF9" w:rsidP="00661B91">
      <w:pPr>
        <w:suppressAutoHyphens/>
        <w:spacing w:after="0" w:line="240" w:lineRule="auto"/>
        <w:ind w:firstLine="283"/>
        <w:jc w:val="both"/>
        <w:rPr>
          <w:rFonts w:ascii="Verdana" w:hAnsi="Verdana"/>
          <w:color w:val="000000"/>
          <w:sz w:val="20"/>
        </w:rPr>
      </w:pPr>
    </w:p>
    <w:p w14:paraId="44CDB684" w14:textId="77777777" w:rsidR="00DB4AF9" w:rsidRPr="00661B91" w:rsidRDefault="00DB4AF9" w:rsidP="00661B91">
      <w:pPr>
        <w:suppressAutoHyphens/>
        <w:spacing w:after="0" w:line="240" w:lineRule="auto"/>
        <w:ind w:firstLine="283"/>
        <w:jc w:val="both"/>
        <w:rPr>
          <w:rFonts w:ascii="Verdana" w:hAnsi="Verdana"/>
          <w:color w:val="000000"/>
          <w:sz w:val="20"/>
        </w:rPr>
      </w:pPr>
      <w:r w:rsidRPr="00661B91">
        <w:rPr>
          <w:rFonts w:ascii="Verdana" w:hAnsi="Verdana"/>
          <w:color w:val="000000"/>
          <w:sz w:val="20"/>
        </w:rPr>
        <w:t>“What are you doing there, human?”</w:t>
      </w:r>
    </w:p>
    <w:p w14:paraId="22DFC364" w14:textId="77777777" w:rsidR="00DB4AF9" w:rsidRPr="00661B91" w:rsidRDefault="00DB4AF9" w:rsidP="00661B91">
      <w:pPr>
        <w:suppressAutoHyphens/>
        <w:spacing w:after="0" w:line="240" w:lineRule="auto"/>
        <w:ind w:firstLine="283"/>
        <w:jc w:val="both"/>
        <w:rPr>
          <w:rFonts w:ascii="Verdana" w:hAnsi="Verdana"/>
          <w:color w:val="000000"/>
          <w:sz w:val="20"/>
        </w:rPr>
      </w:pPr>
      <w:r w:rsidRPr="00661B91">
        <w:rPr>
          <w:rFonts w:ascii="Verdana" w:hAnsi="Verdana"/>
          <w:color w:val="000000"/>
          <w:sz w:val="20"/>
        </w:rPr>
        <w:t>“It’s a long story.”</w:t>
      </w:r>
    </w:p>
    <w:p w14:paraId="7D579A35" w14:textId="77777777" w:rsidR="00DB4AF9" w:rsidRPr="00661B91" w:rsidRDefault="00DB4AF9" w:rsidP="00661B91">
      <w:pPr>
        <w:suppressAutoHyphens/>
        <w:spacing w:after="0" w:line="240" w:lineRule="auto"/>
        <w:ind w:firstLine="283"/>
        <w:jc w:val="both"/>
        <w:rPr>
          <w:rFonts w:ascii="Verdana" w:hAnsi="Verdana"/>
          <w:color w:val="000000"/>
          <w:sz w:val="20"/>
        </w:rPr>
      </w:pPr>
      <w:r w:rsidRPr="00661B91">
        <w:rPr>
          <w:rFonts w:ascii="Verdana" w:hAnsi="Verdana"/>
          <w:color w:val="000000"/>
          <w:sz w:val="20"/>
        </w:rPr>
        <w:t>“Good, I like long stories. Sit down and talk. No—not on me!”</w:t>
      </w:r>
    </w:p>
    <w:p w14:paraId="24C3DD04" w14:textId="77777777" w:rsidR="00DB4AF9" w:rsidRPr="00661B91" w:rsidRDefault="00DB4AF9" w:rsidP="00661B91">
      <w:pPr>
        <w:suppressAutoHyphens/>
        <w:spacing w:after="0" w:line="240" w:lineRule="auto"/>
        <w:ind w:firstLine="283"/>
        <w:jc w:val="both"/>
        <w:rPr>
          <w:rFonts w:ascii="Verdana" w:hAnsi="Verdana"/>
          <w:color w:val="000000"/>
          <w:sz w:val="20"/>
        </w:rPr>
      </w:pPr>
      <w:r w:rsidRPr="00661B91">
        <w:rPr>
          <w:rFonts w:ascii="Verdana" w:hAnsi="Verdana"/>
          <w:color w:val="000000"/>
          <w:sz w:val="20"/>
        </w:rPr>
        <w:t>“Sorry. Well, it’s all because of my uncle, the fabulously wealthy—”</w:t>
      </w:r>
    </w:p>
    <w:p w14:paraId="09029C60" w14:textId="77777777" w:rsidR="00DB4AF9" w:rsidRPr="00661B91" w:rsidRDefault="00DB4AF9" w:rsidP="00661B91">
      <w:pPr>
        <w:suppressAutoHyphens/>
        <w:spacing w:after="0" w:line="240" w:lineRule="auto"/>
        <w:ind w:firstLine="283"/>
        <w:jc w:val="both"/>
        <w:rPr>
          <w:rFonts w:ascii="Verdana" w:hAnsi="Verdana"/>
          <w:color w:val="000000"/>
          <w:sz w:val="20"/>
        </w:rPr>
      </w:pPr>
      <w:r w:rsidRPr="00661B91">
        <w:rPr>
          <w:rFonts w:ascii="Verdana" w:hAnsi="Verdana"/>
          <w:color w:val="000000"/>
          <w:sz w:val="20"/>
        </w:rPr>
        <w:t>“Stop. What does 'wealthy' mean?”</w:t>
      </w:r>
    </w:p>
    <w:p w14:paraId="4435D203" w14:textId="77777777" w:rsidR="00DB4AF9" w:rsidRPr="00661B91" w:rsidRDefault="00DB4AF9" w:rsidP="00661B91">
      <w:pPr>
        <w:suppressAutoHyphens/>
        <w:spacing w:after="0" w:line="240" w:lineRule="auto"/>
        <w:ind w:firstLine="283"/>
        <w:jc w:val="both"/>
        <w:rPr>
          <w:rFonts w:ascii="Verdana" w:hAnsi="Verdana"/>
          <w:color w:val="000000"/>
          <w:sz w:val="20"/>
        </w:rPr>
      </w:pPr>
      <w:r w:rsidRPr="00661B91">
        <w:rPr>
          <w:rFonts w:ascii="Verdana" w:hAnsi="Verdana"/>
          <w:color w:val="000000"/>
          <w:sz w:val="20"/>
        </w:rPr>
        <w:t>“Well, like rich.”</w:t>
      </w:r>
    </w:p>
    <w:p w14:paraId="5FC68D56" w14:textId="7B93708D" w:rsidR="00DB4AF9" w:rsidRPr="00661B91" w:rsidRDefault="00DB4AF9" w:rsidP="00661B91">
      <w:pPr>
        <w:suppressAutoHyphens/>
        <w:spacing w:after="0" w:line="240" w:lineRule="auto"/>
        <w:ind w:firstLine="283"/>
        <w:jc w:val="both"/>
        <w:rPr>
          <w:rFonts w:ascii="Verdana" w:hAnsi="Verdana"/>
          <w:color w:val="000000"/>
          <w:sz w:val="20"/>
        </w:rPr>
      </w:pPr>
      <w:r w:rsidRPr="00661B91">
        <w:rPr>
          <w:rFonts w:ascii="Verdana" w:hAnsi="Verdana"/>
          <w:color w:val="000000"/>
          <w:sz w:val="20"/>
        </w:rPr>
        <w:t xml:space="preserve">“And </w:t>
      </w:r>
      <w:r w:rsidR="008A1079">
        <w:rPr>
          <w:rFonts w:ascii="Verdana" w:hAnsi="Verdana"/>
          <w:color w:val="000000"/>
          <w:sz w:val="20"/>
        </w:rPr>
        <w:t>‘</w:t>
      </w:r>
      <w:r w:rsidRPr="00661B91">
        <w:rPr>
          <w:rFonts w:ascii="Verdana" w:hAnsi="Verdana"/>
          <w:color w:val="000000"/>
          <w:sz w:val="20"/>
        </w:rPr>
        <w:t>rich</w:t>
      </w:r>
      <w:r w:rsidR="008A1079">
        <w:rPr>
          <w:rFonts w:ascii="Verdana" w:hAnsi="Verdana"/>
          <w:color w:val="000000"/>
          <w:sz w:val="20"/>
        </w:rPr>
        <w:t>’</w:t>
      </w:r>
      <w:r w:rsidRPr="00661B91">
        <w:rPr>
          <w:rFonts w:ascii="Verdana" w:hAnsi="Verdana"/>
          <w:color w:val="000000"/>
          <w:sz w:val="20"/>
        </w:rPr>
        <w:t>?”</w:t>
      </w:r>
    </w:p>
    <w:p w14:paraId="5F290AAF" w14:textId="77777777" w:rsidR="00DB4AF9" w:rsidRPr="00661B91" w:rsidRDefault="00DB4AF9" w:rsidP="00661B91">
      <w:pPr>
        <w:suppressAutoHyphens/>
        <w:spacing w:after="0" w:line="240" w:lineRule="auto"/>
        <w:ind w:firstLine="283"/>
        <w:jc w:val="both"/>
        <w:rPr>
          <w:rFonts w:ascii="Verdana" w:hAnsi="Verdana"/>
          <w:color w:val="000000"/>
          <w:sz w:val="20"/>
        </w:rPr>
      </w:pPr>
      <w:r w:rsidRPr="00661B91">
        <w:rPr>
          <w:rFonts w:ascii="Verdana" w:hAnsi="Verdana"/>
          <w:color w:val="000000"/>
          <w:sz w:val="20"/>
        </w:rPr>
        <w:t>“Hm. Lots of money.”</w:t>
      </w:r>
    </w:p>
    <w:p w14:paraId="448BD1BC" w14:textId="77777777" w:rsidR="00DB4AF9" w:rsidRPr="00661B91" w:rsidRDefault="00DB4AF9" w:rsidP="00661B91">
      <w:pPr>
        <w:suppressAutoHyphens/>
        <w:spacing w:after="0" w:line="240" w:lineRule="auto"/>
        <w:ind w:firstLine="283"/>
        <w:jc w:val="both"/>
        <w:rPr>
          <w:rFonts w:ascii="Verdana" w:hAnsi="Verdana"/>
          <w:color w:val="000000"/>
          <w:sz w:val="20"/>
        </w:rPr>
      </w:pPr>
      <w:r w:rsidRPr="00661B91">
        <w:rPr>
          <w:rFonts w:ascii="Verdana" w:hAnsi="Verdana"/>
          <w:color w:val="000000"/>
          <w:sz w:val="20"/>
        </w:rPr>
        <w:t>“What’s money?”</w:t>
      </w:r>
    </w:p>
    <w:p w14:paraId="42FA044B" w14:textId="77777777" w:rsidR="00DB4AF9" w:rsidRPr="00661B91" w:rsidRDefault="00DB4AF9" w:rsidP="00661B91">
      <w:pPr>
        <w:suppressAutoHyphens/>
        <w:spacing w:after="0" w:line="240" w:lineRule="auto"/>
        <w:ind w:firstLine="283"/>
        <w:jc w:val="both"/>
        <w:rPr>
          <w:rFonts w:ascii="Verdana" w:hAnsi="Verdana"/>
          <w:color w:val="000000"/>
          <w:sz w:val="20"/>
        </w:rPr>
      </w:pPr>
      <w:r w:rsidRPr="00661B91">
        <w:rPr>
          <w:rFonts w:ascii="Verdana" w:hAnsi="Verdana"/>
          <w:color w:val="000000"/>
          <w:sz w:val="20"/>
        </w:rPr>
        <w:t>“You want to hear this story or don’t you?”</w:t>
      </w:r>
    </w:p>
    <w:p w14:paraId="0C8399C6" w14:textId="77777777" w:rsidR="00DB4AF9" w:rsidRPr="00661B91" w:rsidRDefault="00DB4AF9" w:rsidP="00661B91">
      <w:pPr>
        <w:suppressAutoHyphens/>
        <w:spacing w:after="0" w:line="240" w:lineRule="auto"/>
        <w:ind w:firstLine="283"/>
        <w:jc w:val="both"/>
        <w:rPr>
          <w:rFonts w:ascii="Verdana" w:hAnsi="Verdana"/>
          <w:color w:val="000000"/>
          <w:sz w:val="20"/>
        </w:rPr>
      </w:pPr>
      <w:r w:rsidRPr="00661B91">
        <w:rPr>
          <w:rFonts w:ascii="Verdana" w:hAnsi="Verdana"/>
          <w:color w:val="000000"/>
          <w:sz w:val="20"/>
        </w:rPr>
        <w:t>“Yes, but I’d like to understand it too.”</w:t>
      </w:r>
    </w:p>
    <w:p w14:paraId="2FAF0351" w14:textId="77777777" w:rsidR="00DB4AF9" w:rsidRPr="00661B91" w:rsidRDefault="00DB4AF9" w:rsidP="00661B91">
      <w:pPr>
        <w:suppressAutoHyphens/>
        <w:spacing w:after="0" w:line="240" w:lineRule="auto"/>
        <w:ind w:firstLine="283"/>
        <w:jc w:val="both"/>
        <w:rPr>
          <w:rFonts w:ascii="Verdana" w:hAnsi="Verdana"/>
          <w:color w:val="000000"/>
          <w:sz w:val="20"/>
        </w:rPr>
      </w:pPr>
      <w:r w:rsidRPr="00661B91">
        <w:rPr>
          <w:rFonts w:ascii="Verdana" w:hAnsi="Verdana"/>
          <w:color w:val="000000"/>
          <w:sz w:val="20"/>
        </w:rPr>
        <w:t>“Sorry, Rock, I’m afraid I don’t understand it all myself.”</w:t>
      </w:r>
    </w:p>
    <w:p w14:paraId="681F11B7" w14:textId="77777777" w:rsidR="00DB4AF9" w:rsidRPr="00661B91" w:rsidRDefault="00DB4AF9" w:rsidP="00661B91">
      <w:pPr>
        <w:suppressAutoHyphens/>
        <w:spacing w:after="0" w:line="240" w:lineRule="auto"/>
        <w:ind w:firstLine="283"/>
        <w:jc w:val="both"/>
        <w:rPr>
          <w:rFonts w:ascii="Verdana" w:hAnsi="Verdana"/>
          <w:color w:val="000000"/>
          <w:sz w:val="20"/>
        </w:rPr>
      </w:pPr>
      <w:r w:rsidRPr="00661B91">
        <w:rPr>
          <w:rFonts w:ascii="Verdana" w:hAnsi="Verdana"/>
          <w:color w:val="000000"/>
          <w:sz w:val="20"/>
        </w:rPr>
        <w:t>“The name is Stone.”</w:t>
      </w:r>
    </w:p>
    <w:p w14:paraId="0AF78AC7" w14:textId="77777777" w:rsidR="00DB4AF9" w:rsidRPr="00661B91" w:rsidRDefault="00DB4AF9" w:rsidP="00661B91">
      <w:pPr>
        <w:suppressAutoHyphens/>
        <w:spacing w:after="0" w:line="240" w:lineRule="auto"/>
        <w:ind w:firstLine="283"/>
        <w:jc w:val="both"/>
        <w:rPr>
          <w:rFonts w:ascii="Verdana" w:hAnsi="Verdana"/>
          <w:color w:val="000000"/>
          <w:sz w:val="20"/>
        </w:rPr>
      </w:pPr>
      <w:r w:rsidRPr="00661B91">
        <w:rPr>
          <w:rFonts w:ascii="Verdana" w:hAnsi="Verdana"/>
          <w:color w:val="000000"/>
          <w:sz w:val="20"/>
        </w:rPr>
        <w:t>“Okay, Stone. My uncle, who is a very important man, was supposed to send me to the Space Academy, but he didn’t. He decided a liberal education was a better thing. So he sent me to his old spinster alma mater to major in nonhuman humanities. You with me, so far?”</w:t>
      </w:r>
    </w:p>
    <w:p w14:paraId="559399FB" w14:textId="77777777" w:rsidR="00DB4AF9" w:rsidRPr="00661B91" w:rsidRDefault="00DB4AF9" w:rsidP="00661B91">
      <w:pPr>
        <w:suppressAutoHyphens/>
        <w:spacing w:after="0" w:line="240" w:lineRule="auto"/>
        <w:ind w:firstLine="283"/>
        <w:jc w:val="both"/>
        <w:rPr>
          <w:rFonts w:ascii="Verdana" w:hAnsi="Verdana"/>
          <w:color w:val="000000"/>
          <w:sz w:val="20"/>
        </w:rPr>
      </w:pPr>
      <w:r w:rsidRPr="00661B91">
        <w:rPr>
          <w:rFonts w:ascii="Verdana" w:hAnsi="Verdana"/>
          <w:color w:val="000000"/>
          <w:sz w:val="20"/>
        </w:rPr>
        <w:t>“No, but understanding is not necessarily an adjunct to appreciation.”</w:t>
      </w:r>
    </w:p>
    <w:p w14:paraId="1A871A09" w14:textId="77777777" w:rsidR="00DB4AF9" w:rsidRPr="00661B91" w:rsidRDefault="00DB4AF9" w:rsidP="00661B91">
      <w:pPr>
        <w:suppressAutoHyphens/>
        <w:spacing w:after="0" w:line="240" w:lineRule="auto"/>
        <w:ind w:firstLine="283"/>
        <w:jc w:val="both"/>
        <w:rPr>
          <w:rFonts w:ascii="Verdana" w:hAnsi="Verdana"/>
          <w:color w:val="000000"/>
          <w:sz w:val="20"/>
        </w:rPr>
      </w:pPr>
      <w:r w:rsidRPr="00661B91">
        <w:rPr>
          <w:rFonts w:ascii="Verdana" w:hAnsi="Verdana"/>
          <w:color w:val="000000"/>
          <w:sz w:val="20"/>
        </w:rPr>
        <w:t xml:space="preserve">“That’s what I say. I’ll never understand Uncle Sidney, but I appreciate his outrageous tastes, his magpie instinct and his gross meddling in other people’s affairs. I appreciate them till I’m sick to the stomach. There’s nothing else I can do. He’s a carnivorous old family monument, and fond of having his own way. Unfortunately, he also has all the money in the family—so it follows, like a </w:t>
      </w:r>
      <w:r w:rsidRPr="00661B91">
        <w:rPr>
          <w:rFonts w:ascii="Verdana" w:hAnsi="Verdana"/>
          <w:i/>
          <w:color w:val="000000"/>
          <w:sz w:val="20"/>
        </w:rPr>
        <w:t>xxt</w:t>
      </w:r>
      <w:r w:rsidRPr="00661B91">
        <w:rPr>
          <w:rFonts w:ascii="Verdana" w:hAnsi="Verdana"/>
          <w:color w:val="000000"/>
          <w:sz w:val="20"/>
        </w:rPr>
        <w:t xml:space="preserve"> after a </w:t>
      </w:r>
      <w:r w:rsidRPr="00661B91">
        <w:rPr>
          <w:rFonts w:ascii="Verdana" w:hAnsi="Verdana"/>
          <w:i/>
          <w:color w:val="000000"/>
          <w:sz w:val="20"/>
        </w:rPr>
        <w:t>zzn</w:t>
      </w:r>
      <w:r w:rsidRPr="00661B91">
        <w:rPr>
          <w:rFonts w:ascii="Verdana" w:hAnsi="Verdana"/>
          <w:color w:val="000000"/>
          <w:sz w:val="20"/>
        </w:rPr>
        <w:t xml:space="preserve">, that he always </w:t>
      </w:r>
      <w:r w:rsidRPr="00661B91">
        <w:rPr>
          <w:rFonts w:ascii="Verdana" w:hAnsi="Verdana"/>
          <w:i/>
          <w:color w:val="000000"/>
          <w:sz w:val="20"/>
        </w:rPr>
        <w:t>does</w:t>
      </w:r>
      <w:r w:rsidRPr="00661B91">
        <w:rPr>
          <w:rFonts w:ascii="Verdana" w:hAnsi="Verdana"/>
          <w:color w:val="000000"/>
          <w:sz w:val="20"/>
        </w:rPr>
        <w:t xml:space="preserve"> have his own way.”</w:t>
      </w:r>
    </w:p>
    <w:p w14:paraId="4BFE9BAB" w14:textId="77777777" w:rsidR="00DB4AF9" w:rsidRPr="00661B91" w:rsidRDefault="00DB4AF9" w:rsidP="00661B91">
      <w:pPr>
        <w:suppressAutoHyphens/>
        <w:spacing w:after="0" w:line="240" w:lineRule="auto"/>
        <w:ind w:firstLine="283"/>
        <w:jc w:val="both"/>
        <w:rPr>
          <w:rFonts w:ascii="Verdana" w:hAnsi="Verdana"/>
          <w:color w:val="000000"/>
          <w:sz w:val="20"/>
        </w:rPr>
      </w:pPr>
      <w:r w:rsidRPr="00661B91">
        <w:rPr>
          <w:rFonts w:ascii="Verdana" w:hAnsi="Verdana"/>
          <w:color w:val="000000"/>
          <w:sz w:val="20"/>
        </w:rPr>
        <w:t>“This money must be pretty important stuff.”</w:t>
      </w:r>
    </w:p>
    <w:p w14:paraId="01A6C525" w14:textId="77777777" w:rsidR="00DB4AF9" w:rsidRPr="00661B91" w:rsidRDefault="00DB4AF9" w:rsidP="00661B91">
      <w:pPr>
        <w:suppressAutoHyphens/>
        <w:spacing w:after="0" w:line="240" w:lineRule="auto"/>
        <w:ind w:firstLine="283"/>
        <w:jc w:val="both"/>
        <w:rPr>
          <w:rFonts w:ascii="Verdana" w:hAnsi="Verdana"/>
          <w:color w:val="000000"/>
          <w:sz w:val="20"/>
        </w:rPr>
      </w:pPr>
      <w:r w:rsidRPr="00661B91">
        <w:rPr>
          <w:rFonts w:ascii="Verdana" w:hAnsi="Verdana"/>
          <w:color w:val="000000"/>
          <w:sz w:val="20"/>
        </w:rPr>
        <w:t>“Important enough to send me across ten thousand light-years to an unnamed world, which, incidentally, I’ve just named Dunghill.”</w:t>
      </w:r>
    </w:p>
    <w:p w14:paraId="75E5BDA2" w14:textId="77777777" w:rsidR="00DB4AF9" w:rsidRPr="00661B91" w:rsidRDefault="00DB4AF9" w:rsidP="00661B91">
      <w:pPr>
        <w:suppressAutoHyphens/>
        <w:spacing w:after="0" w:line="240" w:lineRule="auto"/>
        <w:ind w:firstLine="283"/>
        <w:jc w:val="both"/>
        <w:rPr>
          <w:rFonts w:ascii="Verdana" w:hAnsi="Verdana"/>
          <w:color w:val="000000"/>
          <w:sz w:val="20"/>
        </w:rPr>
      </w:pPr>
      <w:r w:rsidRPr="00661B91">
        <w:rPr>
          <w:rFonts w:ascii="Verdana" w:hAnsi="Verdana"/>
          <w:color w:val="000000"/>
          <w:sz w:val="20"/>
        </w:rPr>
        <w:t xml:space="preserve">“The low-flying </w:t>
      </w:r>
      <w:r w:rsidRPr="00661B91">
        <w:rPr>
          <w:rFonts w:ascii="Verdana" w:hAnsi="Verdana"/>
          <w:i/>
          <w:color w:val="000000"/>
          <w:sz w:val="20"/>
        </w:rPr>
        <w:t>zatt</w:t>
      </w:r>
      <w:r w:rsidRPr="00661B91">
        <w:rPr>
          <w:rFonts w:ascii="Verdana" w:hAnsi="Verdana"/>
          <w:color w:val="000000"/>
          <w:sz w:val="20"/>
        </w:rPr>
        <w:t xml:space="preserve"> is a heavy eater, which accounts for its low flying...”</w:t>
      </w:r>
    </w:p>
    <w:p w14:paraId="09A8DB9A" w14:textId="77777777" w:rsidR="00DB4AF9" w:rsidRPr="00661B91" w:rsidRDefault="00DB4AF9" w:rsidP="00661B91">
      <w:pPr>
        <w:suppressAutoHyphens/>
        <w:spacing w:after="0" w:line="240" w:lineRule="auto"/>
        <w:ind w:firstLine="283"/>
        <w:jc w:val="both"/>
        <w:rPr>
          <w:rFonts w:ascii="Verdana" w:hAnsi="Verdana"/>
          <w:color w:val="000000"/>
          <w:sz w:val="20"/>
        </w:rPr>
      </w:pPr>
      <w:r w:rsidRPr="00661B91">
        <w:rPr>
          <w:rFonts w:ascii="Verdana" w:hAnsi="Verdana"/>
          <w:color w:val="000000"/>
          <w:sz w:val="20"/>
        </w:rPr>
        <w:t xml:space="preserve">“So I’ve noted. That </w:t>
      </w:r>
      <w:r w:rsidRPr="00661B91">
        <w:rPr>
          <w:rFonts w:ascii="Verdana" w:hAnsi="Verdana"/>
          <w:i/>
          <w:color w:val="000000"/>
          <w:sz w:val="20"/>
        </w:rPr>
        <w:t>is</w:t>
      </w:r>
      <w:r w:rsidRPr="00661B91">
        <w:rPr>
          <w:rFonts w:ascii="Verdana" w:hAnsi="Verdana"/>
          <w:color w:val="000000"/>
          <w:sz w:val="20"/>
        </w:rPr>
        <w:t xml:space="preserve"> moss though, isn’t it?”</w:t>
      </w:r>
    </w:p>
    <w:p w14:paraId="2DFD699B" w14:textId="77777777" w:rsidR="00DB4AF9" w:rsidRPr="00661B91" w:rsidRDefault="00DB4AF9" w:rsidP="00661B91">
      <w:pPr>
        <w:suppressAutoHyphens/>
        <w:spacing w:after="0" w:line="240" w:lineRule="auto"/>
        <w:ind w:firstLine="283"/>
        <w:jc w:val="both"/>
        <w:rPr>
          <w:rFonts w:ascii="Verdana" w:hAnsi="Verdana"/>
          <w:color w:val="000000"/>
          <w:sz w:val="20"/>
        </w:rPr>
      </w:pPr>
      <w:r w:rsidRPr="00661B91">
        <w:rPr>
          <w:rFonts w:ascii="Verdana" w:hAnsi="Verdana"/>
          <w:color w:val="000000"/>
          <w:sz w:val="20"/>
        </w:rPr>
        <w:t>“Yes.”</w:t>
      </w:r>
    </w:p>
    <w:p w14:paraId="6DC91DCC" w14:textId="77777777" w:rsidR="00DB4AF9" w:rsidRPr="00661B91" w:rsidRDefault="00DB4AF9" w:rsidP="00661B91">
      <w:pPr>
        <w:suppressAutoHyphens/>
        <w:spacing w:after="0" w:line="240" w:lineRule="auto"/>
        <w:ind w:firstLine="283"/>
        <w:jc w:val="both"/>
        <w:rPr>
          <w:rFonts w:ascii="Verdana" w:hAnsi="Verdana"/>
          <w:color w:val="000000"/>
          <w:sz w:val="20"/>
        </w:rPr>
      </w:pPr>
      <w:r w:rsidRPr="00661B91">
        <w:rPr>
          <w:rFonts w:ascii="Verdana" w:hAnsi="Verdana"/>
          <w:color w:val="000000"/>
          <w:sz w:val="20"/>
        </w:rPr>
        <w:t>“Good, then crating will be less of a problem.”</w:t>
      </w:r>
    </w:p>
    <w:p w14:paraId="578907AE" w14:textId="77777777" w:rsidR="00DB4AF9" w:rsidRPr="00661B91" w:rsidRDefault="00DB4AF9" w:rsidP="00661B91">
      <w:pPr>
        <w:suppressAutoHyphens/>
        <w:spacing w:after="0" w:line="240" w:lineRule="auto"/>
        <w:ind w:firstLine="283"/>
        <w:jc w:val="both"/>
        <w:rPr>
          <w:rFonts w:ascii="Verdana" w:hAnsi="Verdana"/>
          <w:color w:val="000000"/>
          <w:sz w:val="20"/>
        </w:rPr>
      </w:pPr>
      <w:r w:rsidRPr="00661B91">
        <w:rPr>
          <w:rFonts w:ascii="Verdana" w:hAnsi="Verdana"/>
          <w:color w:val="000000"/>
          <w:sz w:val="20"/>
        </w:rPr>
        <w:t>“What’s 'crating'?”</w:t>
      </w:r>
    </w:p>
    <w:p w14:paraId="3EF87FB1" w14:textId="77777777" w:rsidR="00DB4AF9" w:rsidRPr="00661B91" w:rsidRDefault="00DB4AF9" w:rsidP="00661B91">
      <w:pPr>
        <w:suppressAutoHyphens/>
        <w:spacing w:after="0" w:line="240" w:lineRule="auto"/>
        <w:ind w:firstLine="283"/>
        <w:jc w:val="both"/>
        <w:rPr>
          <w:rFonts w:ascii="Verdana" w:hAnsi="Verdana"/>
          <w:color w:val="000000"/>
          <w:sz w:val="20"/>
        </w:rPr>
      </w:pPr>
      <w:r w:rsidRPr="00661B91">
        <w:rPr>
          <w:rFonts w:ascii="Verdana" w:hAnsi="Verdana"/>
          <w:color w:val="000000"/>
          <w:sz w:val="20"/>
        </w:rPr>
        <w:t>“It means to put something in a box to take it somewhere else.”</w:t>
      </w:r>
    </w:p>
    <w:p w14:paraId="5E478F34" w14:textId="77777777" w:rsidR="00DB4AF9" w:rsidRPr="00661B91" w:rsidRDefault="00DB4AF9" w:rsidP="00661B91">
      <w:pPr>
        <w:suppressAutoHyphens/>
        <w:spacing w:after="0" w:line="240" w:lineRule="auto"/>
        <w:ind w:firstLine="283"/>
        <w:jc w:val="both"/>
        <w:rPr>
          <w:rFonts w:ascii="Verdana" w:hAnsi="Verdana"/>
          <w:color w:val="000000"/>
          <w:sz w:val="20"/>
        </w:rPr>
      </w:pPr>
      <w:r w:rsidRPr="00661B91">
        <w:rPr>
          <w:rFonts w:ascii="Verdana" w:hAnsi="Verdana"/>
          <w:color w:val="000000"/>
          <w:sz w:val="20"/>
        </w:rPr>
        <w:t>“Like moving around?”</w:t>
      </w:r>
    </w:p>
    <w:p w14:paraId="7A4D98ED" w14:textId="77777777" w:rsidR="00DB4AF9" w:rsidRPr="00661B91" w:rsidRDefault="00DB4AF9" w:rsidP="00661B91">
      <w:pPr>
        <w:suppressAutoHyphens/>
        <w:spacing w:after="0" w:line="240" w:lineRule="auto"/>
        <w:ind w:firstLine="283"/>
        <w:jc w:val="both"/>
        <w:rPr>
          <w:rFonts w:ascii="Verdana" w:hAnsi="Verdana"/>
          <w:color w:val="000000"/>
          <w:sz w:val="20"/>
        </w:rPr>
      </w:pPr>
      <w:r w:rsidRPr="00661B91">
        <w:rPr>
          <w:rFonts w:ascii="Verdana" w:hAnsi="Verdana"/>
          <w:color w:val="000000"/>
          <w:sz w:val="20"/>
        </w:rPr>
        <w:t>“Yes.”</w:t>
      </w:r>
    </w:p>
    <w:p w14:paraId="0DF0B08A" w14:textId="77777777" w:rsidR="00DB4AF9" w:rsidRPr="00661B91" w:rsidRDefault="00DB4AF9" w:rsidP="00661B91">
      <w:pPr>
        <w:suppressAutoHyphens/>
        <w:spacing w:after="0" w:line="240" w:lineRule="auto"/>
        <w:ind w:firstLine="283"/>
        <w:jc w:val="both"/>
        <w:rPr>
          <w:rFonts w:ascii="Verdana" w:hAnsi="Verdana"/>
          <w:color w:val="000000"/>
          <w:sz w:val="20"/>
        </w:rPr>
      </w:pPr>
      <w:r w:rsidRPr="00661B91">
        <w:rPr>
          <w:rFonts w:ascii="Verdana" w:hAnsi="Verdana"/>
          <w:color w:val="000000"/>
          <w:sz w:val="20"/>
        </w:rPr>
        <w:t>“What are you planning on crating?”</w:t>
      </w:r>
    </w:p>
    <w:p w14:paraId="65B15C19" w14:textId="77777777" w:rsidR="00DB4AF9" w:rsidRPr="00661B91" w:rsidRDefault="00DB4AF9" w:rsidP="00661B91">
      <w:pPr>
        <w:suppressAutoHyphens/>
        <w:spacing w:after="0" w:line="240" w:lineRule="auto"/>
        <w:ind w:firstLine="283"/>
        <w:jc w:val="both"/>
        <w:rPr>
          <w:rFonts w:ascii="Verdana" w:hAnsi="Verdana"/>
          <w:color w:val="000000"/>
          <w:sz w:val="20"/>
        </w:rPr>
      </w:pPr>
      <w:r w:rsidRPr="00661B91">
        <w:rPr>
          <w:rFonts w:ascii="Verdana" w:hAnsi="Verdana"/>
          <w:color w:val="000000"/>
          <w:sz w:val="20"/>
        </w:rPr>
        <w:t>“Yourself, Stone.”</w:t>
      </w:r>
    </w:p>
    <w:p w14:paraId="60270D3D" w14:textId="77777777" w:rsidR="00DB4AF9" w:rsidRPr="00661B91" w:rsidRDefault="00DB4AF9" w:rsidP="00661B91">
      <w:pPr>
        <w:suppressAutoHyphens/>
        <w:spacing w:after="0" w:line="240" w:lineRule="auto"/>
        <w:ind w:firstLine="283"/>
        <w:jc w:val="both"/>
        <w:rPr>
          <w:rFonts w:ascii="Verdana" w:hAnsi="Verdana"/>
          <w:color w:val="000000"/>
          <w:sz w:val="20"/>
        </w:rPr>
      </w:pPr>
      <w:r w:rsidRPr="00661B91">
        <w:rPr>
          <w:rFonts w:ascii="Verdana" w:hAnsi="Verdana"/>
          <w:color w:val="000000"/>
          <w:sz w:val="20"/>
        </w:rPr>
        <w:t>“I’ve never been the rolling sort...”</w:t>
      </w:r>
    </w:p>
    <w:p w14:paraId="5533B50D" w14:textId="77777777" w:rsidR="00DB4AF9" w:rsidRPr="00661B91" w:rsidRDefault="00DB4AF9" w:rsidP="00661B91">
      <w:pPr>
        <w:suppressAutoHyphens/>
        <w:spacing w:after="0" w:line="240" w:lineRule="auto"/>
        <w:ind w:firstLine="283"/>
        <w:jc w:val="both"/>
        <w:rPr>
          <w:rFonts w:ascii="Verdana" w:hAnsi="Verdana"/>
          <w:color w:val="000000"/>
          <w:sz w:val="20"/>
        </w:rPr>
      </w:pPr>
      <w:r w:rsidRPr="00661B91">
        <w:rPr>
          <w:rFonts w:ascii="Verdana" w:hAnsi="Verdana"/>
          <w:color w:val="000000"/>
          <w:sz w:val="20"/>
        </w:rPr>
        <w:t>“Listen, Stone, my uncle is a rock collector, see? You are the only species of intelligent mineral in the galaxy. You are also the largest specimen I’ve spotted so far. Do you follow me?”</w:t>
      </w:r>
    </w:p>
    <w:p w14:paraId="3BB59009" w14:textId="77777777" w:rsidR="00DB4AF9" w:rsidRPr="00661B91" w:rsidRDefault="00DB4AF9" w:rsidP="00661B91">
      <w:pPr>
        <w:suppressAutoHyphens/>
        <w:spacing w:after="0" w:line="240" w:lineRule="auto"/>
        <w:ind w:firstLine="283"/>
        <w:jc w:val="both"/>
        <w:rPr>
          <w:rFonts w:ascii="Verdana" w:hAnsi="Verdana"/>
          <w:color w:val="000000"/>
          <w:sz w:val="20"/>
        </w:rPr>
      </w:pPr>
      <w:r w:rsidRPr="00661B91">
        <w:rPr>
          <w:rFonts w:ascii="Verdana" w:hAnsi="Verdana"/>
          <w:color w:val="000000"/>
          <w:sz w:val="20"/>
        </w:rPr>
        <w:t>“Yes, but I don’t want to.”</w:t>
      </w:r>
    </w:p>
    <w:p w14:paraId="3F637AB8" w14:textId="77777777" w:rsidR="00DB4AF9" w:rsidRPr="00661B91" w:rsidRDefault="00DB4AF9" w:rsidP="00661B91">
      <w:pPr>
        <w:suppressAutoHyphens/>
        <w:spacing w:after="0" w:line="240" w:lineRule="auto"/>
        <w:ind w:firstLine="283"/>
        <w:jc w:val="both"/>
        <w:rPr>
          <w:rFonts w:ascii="Verdana" w:hAnsi="Verdana"/>
          <w:color w:val="000000"/>
          <w:sz w:val="20"/>
        </w:rPr>
      </w:pPr>
      <w:r w:rsidRPr="00661B91">
        <w:rPr>
          <w:rFonts w:ascii="Verdana" w:hAnsi="Verdana"/>
          <w:color w:val="000000"/>
          <w:sz w:val="20"/>
        </w:rPr>
        <w:t>“Why not? You’d be lord of his rock collection. Sort of a one-eyed man in a kingdom of the blind, if I may venture an inappropriate metaphor.”</w:t>
      </w:r>
    </w:p>
    <w:p w14:paraId="6667A954" w14:textId="77777777" w:rsidR="00DB4AF9" w:rsidRPr="00661B91" w:rsidRDefault="00DB4AF9" w:rsidP="00661B91">
      <w:pPr>
        <w:suppressAutoHyphens/>
        <w:spacing w:after="0" w:line="240" w:lineRule="auto"/>
        <w:ind w:firstLine="283"/>
        <w:jc w:val="both"/>
        <w:rPr>
          <w:rFonts w:ascii="Verdana" w:hAnsi="Verdana"/>
          <w:color w:val="000000"/>
          <w:sz w:val="20"/>
        </w:rPr>
      </w:pPr>
      <w:r w:rsidRPr="00661B91">
        <w:rPr>
          <w:rFonts w:ascii="Verdana" w:hAnsi="Verdana"/>
          <w:color w:val="000000"/>
          <w:sz w:val="20"/>
        </w:rPr>
        <w:t>“Please don’t do that, whatever it is. It sounds awful. Tell me, how did your uncle learn of our world?”</w:t>
      </w:r>
    </w:p>
    <w:p w14:paraId="31D7D61B" w14:textId="77777777" w:rsidR="00DB4AF9" w:rsidRPr="00661B91" w:rsidRDefault="00DB4AF9" w:rsidP="00661B91">
      <w:pPr>
        <w:suppressAutoHyphens/>
        <w:spacing w:after="0" w:line="240" w:lineRule="auto"/>
        <w:ind w:firstLine="283"/>
        <w:jc w:val="both"/>
        <w:rPr>
          <w:rFonts w:ascii="Verdana" w:hAnsi="Verdana"/>
          <w:color w:val="000000"/>
          <w:sz w:val="20"/>
        </w:rPr>
      </w:pPr>
      <w:r w:rsidRPr="00661B91">
        <w:rPr>
          <w:rFonts w:ascii="Verdana" w:hAnsi="Verdana"/>
          <w:color w:val="000000"/>
          <w:sz w:val="20"/>
        </w:rPr>
        <w:t xml:space="preserve">“One of my instructors read about this place in an old space log. </w:t>
      </w:r>
      <w:r w:rsidRPr="00661B91">
        <w:rPr>
          <w:rFonts w:ascii="Verdana" w:hAnsi="Verdana"/>
          <w:i/>
          <w:color w:val="000000"/>
          <w:sz w:val="20"/>
        </w:rPr>
        <w:t>He</w:t>
      </w:r>
      <w:r w:rsidRPr="00661B91">
        <w:rPr>
          <w:rFonts w:ascii="Verdana" w:hAnsi="Verdana"/>
          <w:color w:val="000000"/>
          <w:sz w:val="20"/>
        </w:rPr>
        <w:t xml:space="preserve"> was an old space log collector. The log had belonged to a Captain Fairhill, who landed here several centuries ago and held lengthy discourses with your people.”</w:t>
      </w:r>
    </w:p>
    <w:p w14:paraId="403D9470" w14:textId="77777777" w:rsidR="00DB4AF9" w:rsidRPr="00661B91" w:rsidRDefault="00DB4AF9" w:rsidP="00661B91">
      <w:pPr>
        <w:suppressAutoHyphens/>
        <w:spacing w:after="0" w:line="240" w:lineRule="auto"/>
        <w:ind w:firstLine="283"/>
        <w:jc w:val="both"/>
        <w:rPr>
          <w:rFonts w:ascii="Verdana" w:hAnsi="Verdana"/>
          <w:color w:val="000000"/>
          <w:sz w:val="20"/>
        </w:rPr>
      </w:pPr>
      <w:r w:rsidRPr="00661B91">
        <w:rPr>
          <w:rFonts w:ascii="Verdana" w:hAnsi="Verdana"/>
          <w:color w:val="000000"/>
          <w:sz w:val="20"/>
        </w:rPr>
        <w:t>“Good old Foul Weather Fairhill! How is he these days? Give him my regards—”</w:t>
      </w:r>
    </w:p>
    <w:p w14:paraId="1574633C" w14:textId="77777777" w:rsidR="00DB4AF9" w:rsidRPr="00661B91" w:rsidRDefault="00DB4AF9" w:rsidP="00661B91">
      <w:pPr>
        <w:suppressAutoHyphens/>
        <w:spacing w:after="0" w:line="240" w:lineRule="auto"/>
        <w:ind w:firstLine="283"/>
        <w:jc w:val="both"/>
        <w:rPr>
          <w:rFonts w:ascii="Verdana" w:hAnsi="Verdana"/>
          <w:color w:val="000000"/>
          <w:sz w:val="20"/>
        </w:rPr>
      </w:pPr>
      <w:r w:rsidRPr="00661B91">
        <w:rPr>
          <w:rFonts w:ascii="Verdana" w:hAnsi="Verdana"/>
          <w:color w:val="000000"/>
          <w:sz w:val="20"/>
        </w:rPr>
        <w:t>“He’s dead.”</w:t>
      </w:r>
    </w:p>
    <w:p w14:paraId="2D0FA068" w14:textId="77777777" w:rsidR="00DB4AF9" w:rsidRPr="00661B91" w:rsidRDefault="00DB4AF9" w:rsidP="00661B91">
      <w:pPr>
        <w:suppressAutoHyphens/>
        <w:spacing w:after="0" w:line="240" w:lineRule="auto"/>
        <w:ind w:firstLine="283"/>
        <w:jc w:val="both"/>
        <w:rPr>
          <w:rFonts w:ascii="Verdana" w:hAnsi="Verdana"/>
          <w:color w:val="000000"/>
          <w:sz w:val="20"/>
        </w:rPr>
      </w:pPr>
      <w:r w:rsidRPr="00661B91">
        <w:rPr>
          <w:rFonts w:ascii="Verdana" w:hAnsi="Verdana"/>
          <w:color w:val="000000"/>
          <w:sz w:val="20"/>
        </w:rPr>
        <w:t>“What?”</w:t>
      </w:r>
    </w:p>
    <w:p w14:paraId="4B8984AE" w14:textId="77777777" w:rsidR="00DB4AF9" w:rsidRPr="00661B91" w:rsidRDefault="00DB4AF9" w:rsidP="00661B91">
      <w:pPr>
        <w:suppressAutoHyphens/>
        <w:spacing w:after="0" w:line="240" w:lineRule="auto"/>
        <w:ind w:firstLine="283"/>
        <w:jc w:val="both"/>
        <w:rPr>
          <w:rFonts w:ascii="Verdana" w:hAnsi="Verdana"/>
          <w:color w:val="000000"/>
          <w:sz w:val="20"/>
        </w:rPr>
      </w:pPr>
      <w:r w:rsidRPr="00661B91">
        <w:rPr>
          <w:rFonts w:ascii="Verdana" w:hAnsi="Verdana"/>
          <w:color w:val="000000"/>
          <w:sz w:val="20"/>
        </w:rPr>
        <w:t>“Dead. Kaput. Blooey. Gone. Deeble.”</w:t>
      </w:r>
    </w:p>
    <w:p w14:paraId="75B3EB50" w14:textId="77777777" w:rsidR="00DB4AF9" w:rsidRPr="00661B91" w:rsidRDefault="00DB4AF9" w:rsidP="00661B91">
      <w:pPr>
        <w:suppressAutoHyphens/>
        <w:spacing w:after="0" w:line="240" w:lineRule="auto"/>
        <w:ind w:firstLine="283"/>
        <w:jc w:val="both"/>
        <w:rPr>
          <w:rFonts w:ascii="Verdana" w:hAnsi="Verdana"/>
          <w:color w:val="000000"/>
          <w:sz w:val="20"/>
        </w:rPr>
      </w:pPr>
      <w:r w:rsidRPr="00661B91">
        <w:rPr>
          <w:rFonts w:ascii="Verdana" w:hAnsi="Verdana"/>
          <w:color w:val="000000"/>
          <w:sz w:val="20"/>
        </w:rPr>
        <w:t>“Oh my! When did it happen? I trust it was an esthetic occurrence of major import—”</w:t>
      </w:r>
    </w:p>
    <w:p w14:paraId="12574FAE" w14:textId="77777777" w:rsidR="00DB4AF9" w:rsidRPr="00661B91" w:rsidRDefault="00DB4AF9" w:rsidP="00661B91">
      <w:pPr>
        <w:suppressAutoHyphens/>
        <w:spacing w:after="0" w:line="240" w:lineRule="auto"/>
        <w:ind w:firstLine="283"/>
        <w:jc w:val="both"/>
        <w:rPr>
          <w:rFonts w:ascii="Verdana" w:hAnsi="Verdana"/>
          <w:color w:val="000000"/>
          <w:sz w:val="20"/>
        </w:rPr>
      </w:pPr>
      <w:r w:rsidRPr="00661B91">
        <w:rPr>
          <w:rFonts w:ascii="Verdana" w:hAnsi="Verdana"/>
          <w:color w:val="000000"/>
          <w:sz w:val="20"/>
        </w:rPr>
        <w:t>“I couldn’t really say. But I passed the information on to my uncle, who decided to collect you. That’s why I’m here—he sent me.”</w:t>
      </w:r>
    </w:p>
    <w:p w14:paraId="3A98842D" w14:textId="77777777" w:rsidR="00DB4AF9" w:rsidRPr="00661B91" w:rsidRDefault="00DB4AF9" w:rsidP="00661B91">
      <w:pPr>
        <w:suppressAutoHyphens/>
        <w:spacing w:after="0" w:line="240" w:lineRule="auto"/>
        <w:ind w:firstLine="283"/>
        <w:jc w:val="both"/>
        <w:rPr>
          <w:rFonts w:ascii="Verdana" w:hAnsi="Verdana"/>
          <w:color w:val="000000"/>
          <w:sz w:val="20"/>
        </w:rPr>
      </w:pPr>
      <w:r w:rsidRPr="00661B91">
        <w:rPr>
          <w:rFonts w:ascii="Verdana" w:hAnsi="Verdana"/>
          <w:color w:val="000000"/>
          <w:sz w:val="20"/>
        </w:rPr>
        <w:lastRenderedPageBreak/>
        <w:t>“Really, as much as I appreciate the compliment, I can’t accompany you. It’s almost deeble time—”</w:t>
      </w:r>
    </w:p>
    <w:p w14:paraId="08139482" w14:textId="77777777" w:rsidR="00DB4AF9" w:rsidRPr="00661B91" w:rsidRDefault="00DB4AF9" w:rsidP="00661B91">
      <w:pPr>
        <w:suppressAutoHyphens/>
        <w:spacing w:after="0" w:line="240" w:lineRule="auto"/>
        <w:ind w:firstLine="283"/>
        <w:jc w:val="both"/>
        <w:rPr>
          <w:rFonts w:ascii="Verdana" w:hAnsi="Verdana"/>
          <w:color w:val="000000"/>
          <w:sz w:val="20"/>
        </w:rPr>
      </w:pPr>
      <w:r w:rsidRPr="00661B91">
        <w:rPr>
          <w:rFonts w:ascii="Verdana" w:hAnsi="Verdana"/>
          <w:color w:val="000000"/>
          <w:sz w:val="20"/>
        </w:rPr>
        <w:t>“I know, I read all about deebling in the Fairhill log before I showed it to Uncle Sidney. I tore those pages out. I want him to be around when you do it. Then I can inherit his money and console myself in all manner of expensive ways for never having gone to the Space Academy. First I’ll become an alcoholic, then I’ll take up wenching—or maybe I’d better do it the other way around...”</w:t>
      </w:r>
    </w:p>
    <w:p w14:paraId="7234F0C0" w14:textId="77777777" w:rsidR="00DB4AF9" w:rsidRPr="00661B91" w:rsidRDefault="00DB4AF9" w:rsidP="00661B91">
      <w:pPr>
        <w:suppressAutoHyphens/>
        <w:spacing w:after="0" w:line="240" w:lineRule="auto"/>
        <w:ind w:firstLine="283"/>
        <w:jc w:val="both"/>
        <w:rPr>
          <w:rFonts w:ascii="Verdana" w:hAnsi="Verdana"/>
          <w:color w:val="000000"/>
          <w:sz w:val="20"/>
        </w:rPr>
      </w:pPr>
      <w:r w:rsidRPr="00661B91">
        <w:rPr>
          <w:rFonts w:ascii="Verdana" w:hAnsi="Verdana"/>
          <w:color w:val="000000"/>
          <w:sz w:val="20"/>
        </w:rPr>
        <w:t>“But I want to deeble here, among the things I’ve become attached to!”</w:t>
      </w:r>
    </w:p>
    <w:p w14:paraId="7404F86C" w14:textId="77777777" w:rsidR="00DB4AF9" w:rsidRPr="00661B91" w:rsidRDefault="00DB4AF9" w:rsidP="00661B91">
      <w:pPr>
        <w:suppressAutoHyphens/>
        <w:spacing w:after="0" w:line="240" w:lineRule="auto"/>
        <w:ind w:firstLine="283"/>
        <w:jc w:val="both"/>
        <w:rPr>
          <w:rFonts w:ascii="Verdana" w:hAnsi="Verdana"/>
          <w:color w:val="000000"/>
          <w:sz w:val="20"/>
        </w:rPr>
      </w:pPr>
      <w:r w:rsidRPr="00661B91">
        <w:rPr>
          <w:rFonts w:ascii="Verdana" w:hAnsi="Verdana"/>
          <w:color w:val="000000"/>
          <w:sz w:val="20"/>
        </w:rPr>
        <w:t>“This is a crowbar. I’m going to unattach you.”</w:t>
      </w:r>
    </w:p>
    <w:p w14:paraId="7DBB3F0B" w14:textId="77777777" w:rsidR="00DB4AF9" w:rsidRPr="00661B91" w:rsidRDefault="00DB4AF9" w:rsidP="00661B91">
      <w:pPr>
        <w:suppressAutoHyphens/>
        <w:spacing w:after="0" w:line="240" w:lineRule="auto"/>
        <w:ind w:firstLine="283"/>
        <w:jc w:val="both"/>
        <w:rPr>
          <w:rFonts w:ascii="Verdana" w:hAnsi="Verdana"/>
          <w:color w:val="000000"/>
          <w:sz w:val="20"/>
        </w:rPr>
      </w:pPr>
      <w:r w:rsidRPr="00661B91">
        <w:rPr>
          <w:rFonts w:ascii="Verdana" w:hAnsi="Verdana"/>
          <w:color w:val="000000"/>
          <w:sz w:val="20"/>
        </w:rPr>
        <w:t>“If you try it, I’ll deeble right now.”</w:t>
      </w:r>
    </w:p>
    <w:p w14:paraId="136E73EC" w14:textId="77777777" w:rsidR="00DB4AF9" w:rsidRPr="00661B91" w:rsidRDefault="00DB4AF9" w:rsidP="00661B91">
      <w:pPr>
        <w:suppressAutoHyphens/>
        <w:spacing w:after="0" w:line="240" w:lineRule="auto"/>
        <w:ind w:firstLine="283"/>
        <w:jc w:val="both"/>
        <w:rPr>
          <w:rFonts w:ascii="Verdana" w:hAnsi="Verdana"/>
          <w:color w:val="000000"/>
          <w:sz w:val="20"/>
        </w:rPr>
      </w:pPr>
      <w:r w:rsidRPr="00661B91">
        <w:rPr>
          <w:rFonts w:ascii="Verdana" w:hAnsi="Verdana"/>
          <w:color w:val="000000"/>
          <w:sz w:val="20"/>
        </w:rPr>
        <w:t>“You can’t. I measured your mass before we struck up this conversation. It will take at least eight months, under Earth conditions, for you to reach deebling proportions.”</w:t>
      </w:r>
    </w:p>
    <w:p w14:paraId="0F61E002" w14:textId="77777777" w:rsidR="00DB4AF9" w:rsidRPr="00661B91" w:rsidRDefault="00DB4AF9" w:rsidP="00661B91">
      <w:pPr>
        <w:suppressAutoHyphens/>
        <w:spacing w:after="0" w:line="240" w:lineRule="auto"/>
        <w:ind w:firstLine="283"/>
        <w:jc w:val="both"/>
        <w:rPr>
          <w:rFonts w:ascii="Verdana" w:hAnsi="Verdana"/>
          <w:color w:val="000000"/>
          <w:sz w:val="20"/>
        </w:rPr>
      </w:pPr>
      <w:r w:rsidRPr="00661B91">
        <w:rPr>
          <w:rFonts w:ascii="Verdana" w:hAnsi="Verdana"/>
          <w:color w:val="000000"/>
          <w:sz w:val="20"/>
        </w:rPr>
        <w:t>“Okay, I was bluffing. But have you no compassion? I’ve rested here for centuries, ever since I was a small pebble, as did my fathers before me. I’ve added so carefully to my atom collection, building up the finest molecular structure in the neighborhood. And now, to be snatched away right before deebling time, it’s—it’s quite unrock of you.”</w:t>
      </w:r>
    </w:p>
    <w:p w14:paraId="38DB53D7" w14:textId="77777777" w:rsidR="00DB4AF9" w:rsidRPr="00661B91" w:rsidRDefault="00DB4AF9" w:rsidP="00661B91">
      <w:pPr>
        <w:suppressAutoHyphens/>
        <w:spacing w:after="0" w:line="240" w:lineRule="auto"/>
        <w:ind w:firstLine="283"/>
        <w:jc w:val="both"/>
        <w:rPr>
          <w:rFonts w:ascii="Verdana" w:hAnsi="Verdana"/>
          <w:color w:val="000000"/>
          <w:sz w:val="20"/>
        </w:rPr>
      </w:pPr>
      <w:r w:rsidRPr="00661B91">
        <w:rPr>
          <w:rFonts w:ascii="Verdana" w:hAnsi="Verdana"/>
          <w:color w:val="000000"/>
          <w:sz w:val="20"/>
        </w:rPr>
        <w:t>“It’s not that bad. I promise you’ll collect the finest Earth atoms available. You’ll go places no other Stone has ever been before.”</w:t>
      </w:r>
    </w:p>
    <w:p w14:paraId="512C31E7" w14:textId="77777777" w:rsidR="00DB4AF9" w:rsidRPr="00661B91" w:rsidRDefault="00DB4AF9" w:rsidP="00661B91">
      <w:pPr>
        <w:suppressAutoHyphens/>
        <w:spacing w:after="0" w:line="240" w:lineRule="auto"/>
        <w:ind w:firstLine="283"/>
        <w:jc w:val="both"/>
        <w:rPr>
          <w:rFonts w:ascii="Verdana" w:hAnsi="Verdana"/>
          <w:color w:val="000000"/>
          <w:sz w:val="20"/>
        </w:rPr>
      </w:pPr>
      <w:r w:rsidRPr="00661B91">
        <w:rPr>
          <w:rFonts w:ascii="Verdana" w:hAnsi="Verdana"/>
          <w:color w:val="000000"/>
          <w:sz w:val="20"/>
        </w:rPr>
        <w:t>“Small consolation. I want my friends to see.”</w:t>
      </w:r>
    </w:p>
    <w:p w14:paraId="278339BF" w14:textId="77777777" w:rsidR="00DB4AF9" w:rsidRPr="00661B91" w:rsidRDefault="00DB4AF9" w:rsidP="00661B91">
      <w:pPr>
        <w:suppressAutoHyphens/>
        <w:spacing w:after="0" w:line="240" w:lineRule="auto"/>
        <w:ind w:firstLine="283"/>
        <w:jc w:val="both"/>
        <w:rPr>
          <w:rFonts w:ascii="Verdana" w:hAnsi="Verdana"/>
          <w:color w:val="000000"/>
          <w:sz w:val="20"/>
        </w:rPr>
      </w:pPr>
      <w:r w:rsidRPr="00661B91">
        <w:rPr>
          <w:rFonts w:ascii="Verdana" w:hAnsi="Verdana"/>
          <w:color w:val="000000"/>
          <w:sz w:val="20"/>
        </w:rPr>
        <w:t>“I’m afraid that’s out of the question.”</w:t>
      </w:r>
    </w:p>
    <w:p w14:paraId="704B0B28" w14:textId="77777777" w:rsidR="00DB4AF9" w:rsidRPr="00661B91" w:rsidRDefault="00DB4AF9" w:rsidP="00661B91">
      <w:pPr>
        <w:suppressAutoHyphens/>
        <w:spacing w:after="0" w:line="240" w:lineRule="auto"/>
        <w:ind w:firstLine="283"/>
        <w:jc w:val="both"/>
        <w:rPr>
          <w:rFonts w:ascii="Verdana" w:hAnsi="Verdana"/>
          <w:color w:val="000000"/>
          <w:sz w:val="20"/>
        </w:rPr>
      </w:pPr>
      <w:r w:rsidRPr="00661B91">
        <w:rPr>
          <w:rFonts w:ascii="Verdana" w:hAnsi="Verdana"/>
          <w:color w:val="000000"/>
          <w:sz w:val="20"/>
        </w:rPr>
        <w:t>“You are a very cruel human. I hope you’re around when I deeble.”</w:t>
      </w:r>
    </w:p>
    <w:p w14:paraId="09F7F545" w14:textId="77777777" w:rsidR="00DB4AF9" w:rsidRPr="00661B91" w:rsidRDefault="00DB4AF9" w:rsidP="00661B91">
      <w:pPr>
        <w:suppressAutoHyphens/>
        <w:spacing w:after="0" w:line="240" w:lineRule="auto"/>
        <w:ind w:firstLine="283"/>
        <w:jc w:val="both"/>
        <w:rPr>
          <w:rFonts w:ascii="Verdana" w:hAnsi="Verdana"/>
          <w:color w:val="000000"/>
          <w:sz w:val="20"/>
        </w:rPr>
      </w:pPr>
      <w:r w:rsidRPr="00661B91">
        <w:rPr>
          <w:rFonts w:ascii="Verdana" w:hAnsi="Verdana"/>
          <w:color w:val="000000"/>
          <w:sz w:val="20"/>
        </w:rPr>
        <w:t>“I intend to be far away and on the eve of prodigious debaucheries when that occurs.”</w:t>
      </w:r>
    </w:p>
    <w:p w14:paraId="088915BC" w14:textId="77777777" w:rsidR="00DB4AF9" w:rsidRPr="00661B91" w:rsidRDefault="00DB4AF9" w:rsidP="00661B91">
      <w:pPr>
        <w:suppressAutoHyphens/>
        <w:spacing w:after="0" w:line="240" w:lineRule="auto"/>
        <w:ind w:firstLine="283"/>
        <w:jc w:val="both"/>
        <w:rPr>
          <w:rFonts w:ascii="Verdana" w:hAnsi="Verdana"/>
          <w:color w:val="000000"/>
          <w:sz w:val="20"/>
        </w:rPr>
      </w:pPr>
      <w:r w:rsidRPr="00661B91">
        <w:rPr>
          <w:rFonts w:ascii="Verdana" w:hAnsi="Verdana"/>
          <w:color w:val="000000"/>
          <w:sz w:val="20"/>
        </w:rPr>
        <w:t>Under Dunghill’s sub-E gravitation Stone was easily rolled to the side of the space sedan, crated, and, with the help of a winch, installed in the compartment beside the atomic pile. The fact that it was a short-jaunt sport model sedan, customized by its owner, who had removed much of the shielding, was the reason Stone felt a sudden flush of volcanic drunkenness, rapidly added select items to his collection and deebled on the spot.</w:t>
      </w:r>
    </w:p>
    <w:p w14:paraId="0E139395" w14:textId="77777777" w:rsidR="00DB4AF9" w:rsidRPr="00661B91" w:rsidRDefault="00DB4AF9" w:rsidP="00661B91">
      <w:pPr>
        <w:suppressAutoHyphens/>
        <w:spacing w:after="0" w:line="240" w:lineRule="auto"/>
        <w:ind w:firstLine="283"/>
        <w:jc w:val="both"/>
        <w:rPr>
          <w:rFonts w:ascii="Verdana" w:hAnsi="Verdana"/>
          <w:color w:val="000000"/>
          <w:sz w:val="20"/>
        </w:rPr>
      </w:pPr>
      <w:r w:rsidRPr="00661B91">
        <w:rPr>
          <w:rFonts w:ascii="Verdana" w:hAnsi="Verdana"/>
          <w:color w:val="000000"/>
          <w:sz w:val="20"/>
        </w:rPr>
        <w:t>He mushroomed upwards, then swept in great waves across the plains of Dunghill. Several young Stones fell from the dusty heavens wailing their birth pains across the community band.</w:t>
      </w:r>
    </w:p>
    <w:p w14:paraId="20117D25" w14:textId="77777777" w:rsidR="00DB4AF9" w:rsidRPr="00661B91" w:rsidRDefault="00DB4AF9" w:rsidP="00661B91">
      <w:pPr>
        <w:suppressAutoHyphens/>
        <w:spacing w:after="0" w:line="240" w:lineRule="auto"/>
        <w:ind w:firstLine="283"/>
        <w:jc w:val="both"/>
        <w:rPr>
          <w:rFonts w:ascii="Verdana" w:hAnsi="Verdana"/>
          <w:color w:val="000000"/>
          <w:sz w:val="20"/>
        </w:rPr>
      </w:pPr>
      <w:r w:rsidRPr="00661B91">
        <w:rPr>
          <w:rFonts w:ascii="Verdana" w:hAnsi="Verdana"/>
          <w:color w:val="000000"/>
          <w:sz w:val="20"/>
        </w:rPr>
        <w:t>“Gone fission,” commented a distant neighbor, above the static, “and sooner than I expected. Feel that warm afterglow!”</w:t>
      </w:r>
    </w:p>
    <w:p w14:paraId="72A48B0D" w14:textId="59FAA8E4" w:rsidR="00D34091" w:rsidRPr="00661B91" w:rsidRDefault="00DB4AF9" w:rsidP="00661B91">
      <w:pPr>
        <w:suppressAutoHyphens/>
        <w:spacing w:after="0" w:line="240" w:lineRule="auto"/>
        <w:ind w:firstLine="283"/>
        <w:jc w:val="both"/>
        <w:rPr>
          <w:rFonts w:ascii="Verdana" w:hAnsi="Verdana"/>
          <w:color w:val="000000"/>
          <w:sz w:val="20"/>
        </w:rPr>
      </w:pPr>
      <w:r w:rsidRPr="00661B91">
        <w:rPr>
          <w:rFonts w:ascii="Verdana" w:hAnsi="Verdana"/>
          <w:color w:val="000000"/>
          <w:sz w:val="20"/>
        </w:rPr>
        <w:t>“An excellent deeble,” agreed another. “It always pays to be a cautious collector.”</w:t>
      </w:r>
    </w:p>
    <w:sectPr w:rsidR="00D34091" w:rsidRPr="00661B91" w:rsidSect="00661B91">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CDD046" w14:textId="77777777" w:rsidR="00660FBB" w:rsidRDefault="00660FBB" w:rsidP="00661B91">
      <w:pPr>
        <w:spacing w:after="0" w:line="240" w:lineRule="auto"/>
      </w:pPr>
      <w:r>
        <w:separator/>
      </w:r>
    </w:p>
  </w:endnote>
  <w:endnote w:type="continuationSeparator" w:id="0">
    <w:p w14:paraId="6D86D280" w14:textId="77777777" w:rsidR="00660FBB" w:rsidRDefault="00660FBB" w:rsidP="00661B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E89F05" w14:textId="77777777" w:rsidR="00661B91" w:rsidRDefault="00661B91" w:rsidP="00A55921">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49E28288" w14:textId="77777777" w:rsidR="00661B91" w:rsidRDefault="00661B91" w:rsidP="00661B9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A821F0" w14:textId="4B5F586A" w:rsidR="00661B91" w:rsidRPr="008A1079" w:rsidRDefault="00661B91" w:rsidP="00661B91">
    <w:pPr>
      <w:pStyle w:val="Footer"/>
      <w:ind w:right="360"/>
      <w:rPr>
        <w:rFonts w:ascii="Arial" w:hAnsi="Arial" w:cs="Arial"/>
        <w:color w:val="999999"/>
        <w:sz w:val="20"/>
        <w:lang w:val="ru-RU"/>
      </w:rPr>
    </w:pPr>
    <w:r w:rsidRPr="008A1079">
      <w:rPr>
        <w:rStyle w:val="PageNumber"/>
        <w:rFonts w:ascii="Arial" w:hAnsi="Arial" w:cs="Arial"/>
        <w:color w:val="999999"/>
        <w:sz w:val="20"/>
        <w:lang w:val="ru-RU"/>
      </w:rPr>
      <w:t xml:space="preserve">Библиотека «Артефакт» — </w:t>
    </w:r>
    <w:r w:rsidRPr="00661B91">
      <w:rPr>
        <w:rStyle w:val="PageNumber"/>
        <w:rFonts w:ascii="Arial" w:hAnsi="Arial" w:cs="Arial"/>
        <w:color w:val="999999"/>
        <w:sz w:val="20"/>
      </w:rPr>
      <w:t>http</w:t>
    </w:r>
    <w:r w:rsidRPr="008A1079">
      <w:rPr>
        <w:rStyle w:val="PageNumber"/>
        <w:rFonts w:ascii="Arial" w:hAnsi="Arial" w:cs="Arial"/>
        <w:color w:val="999999"/>
        <w:sz w:val="20"/>
        <w:lang w:val="ru-RU"/>
      </w:rPr>
      <w:t>://</w:t>
    </w:r>
    <w:r w:rsidRPr="00661B91">
      <w:rPr>
        <w:rStyle w:val="PageNumber"/>
        <w:rFonts w:ascii="Arial" w:hAnsi="Arial" w:cs="Arial"/>
        <w:color w:val="999999"/>
        <w:sz w:val="20"/>
      </w:rPr>
      <w:t>artefact</w:t>
    </w:r>
    <w:r w:rsidRPr="008A1079">
      <w:rPr>
        <w:rStyle w:val="PageNumber"/>
        <w:rFonts w:ascii="Arial" w:hAnsi="Arial" w:cs="Arial"/>
        <w:color w:val="999999"/>
        <w:sz w:val="20"/>
        <w:lang w:val="ru-RU"/>
      </w:rPr>
      <w:t>.</w:t>
    </w:r>
    <w:r w:rsidRPr="00661B91">
      <w:rPr>
        <w:rStyle w:val="PageNumber"/>
        <w:rFonts w:ascii="Arial" w:hAnsi="Arial" w:cs="Arial"/>
        <w:color w:val="999999"/>
        <w:sz w:val="20"/>
      </w:rPr>
      <w:t>lib</w:t>
    </w:r>
    <w:r w:rsidRPr="008A1079">
      <w:rPr>
        <w:rStyle w:val="PageNumber"/>
        <w:rFonts w:ascii="Arial" w:hAnsi="Arial" w:cs="Arial"/>
        <w:color w:val="999999"/>
        <w:sz w:val="20"/>
        <w:lang w:val="ru-RU"/>
      </w:rPr>
      <w:t>.</w:t>
    </w:r>
    <w:r w:rsidRPr="00661B91">
      <w:rPr>
        <w:rStyle w:val="PageNumber"/>
        <w:rFonts w:ascii="Arial" w:hAnsi="Arial" w:cs="Arial"/>
        <w:color w:val="999999"/>
        <w:sz w:val="20"/>
      </w:rPr>
      <w:t>ru</w:t>
    </w:r>
    <w:r w:rsidRPr="008A1079">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0EB800" w14:textId="77777777" w:rsidR="00661B91" w:rsidRDefault="00661B9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DA2D3B" w14:textId="77777777" w:rsidR="00660FBB" w:rsidRDefault="00660FBB" w:rsidP="00661B91">
      <w:pPr>
        <w:spacing w:after="0" w:line="240" w:lineRule="auto"/>
      </w:pPr>
      <w:r>
        <w:separator/>
      </w:r>
    </w:p>
  </w:footnote>
  <w:footnote w:type="continuationSeparator" w:id="0">
    <w:p w14:paraId="29868D80" w14:textId="77777777" w:rsidR="00660FBB" w:rsidRDefault="00660FBB" w:rsidP="00661B9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02F658" w14:textId="77777777" w:rsidR="00661B91" w:rsidRDefault="00661B9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1EC19E" w14:textId="2124258D" w:rsidR="00661B91" w:rsidRPr="008A1079" w:rsidRDefault="00661B91" w:rsidP="00661B91">
    <w:pPr>
      <w:pStyle w:val="Header"/>
      <w:rPr>
        <w:rFonts w:ascii="Arial" w:hAnsi="Arial" w:cs="Arial"/>
        <w:color w:val="999999"/>
        <w:sz w:val="20"/>
        <w:lang w:val="ru-RU"/>
      </w:rPr>
    </w:pPr>
    <w:r w:rsidRPr="008A1079">
      <w:rPr>
        <w:rFonts w:ascii="Arial" w:hAnsi="Arial" w:cs="Arial"/>
        <w:color w:val="999999"/>
        <w:sz w:val="20"/>
        <w:lang w:val="ru-RU"/>
      </w:rPr>
      <w:t xml:space="preserve">Библиотека «Артефакт» — </w:t>
    </w:r>
    <w:r w:rsidRPr="00661B91">
      <w:rPr>
        <w:rFonts w:ascii="Arial" w:hAnsi="Arial" w:cs="Arial"/>
        <w:color w:val="999999"/>
        <w:sz w:val="20"/>
      </w:rPr>
      <w:t>http</w:t>
    </w:r>
    <w:r w:rsidRPr="008A1079">
      <w:rPr>
        <w:rFonts w:ascii="Arial" w:hAnsi="Arial" w:cs="Arial"/>
        <w:color w:val="999999"/>
        <w:sz w:val="20"/>
        <w:lang w:val="ru-RU"/>
      </w:rPr>
      <w:t>://</w:t>
    </w:r>
    <w:r w:rsidRPr="00661B91">
      <w:rPr>
        <w:rFonts w:ascii="Arial" w:hAnsi="Arial" w:cs="Arial"/>
        <w:color w:val="999999"/>
        <w:sz w:val="20"/>
      </w:rPr>
      <w:t>artefact</w:t>
    </w:r>
    <w:r w:rsidRPr="008A1079">
      <w:rPr>
        <w:rFonts w:ascii="Arial" w:hAnsi="Arial" w:cs="Arial"/>
        <w:color w:val="999999"/>
        <w:sz w:val="20"/>
        <w:lang w:val="ru-RU"/>
      </w:rPr>
      <w:t>.</w:t>
    </w:r>
    <w:r w:rsidRPr="00661B91">
      <w:rPr>
        <w:rFonts w:ascii="Arial" w:hAnsi="Arial" w:cs="Arial"/>
        <w:color w:val="999999"/>
        <w:sz w:val="20"/>
      </w:rPr>
      <w:t>lib</w:t>
    </w:r>
    <w:r w:rsidRPr="008A1079">
      <w:rPr>
        <w:rFonts w:ascii="Arial" w:hAnsi="Arial" w:cs="Arial"/>
        <w:color w:val="999999"/>
        <w:sz w:val="20"/>
        <w:lang w:val="ru-RU"/>
      </w:rPr>
      <w:t>.</w:t>
    </w:r>
    <w:r w:rsidRPr="00661B91">
      <w:rPr>
        <w:rFonts w:ascii="Arial" w:hAnsi="Arial" w:cs="Arial"/>
        <w:color w:val="999999"/>
        <w:sz w:val="20"/>
      </w:rPr>
      <w:t>ru</w:t>
    </w:r>
    <w:r w:rsidRPr="008A1079">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C5328D" w14:textId="77777777" w:rsidR="00661B91" w:rsidRDefault="00661B9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9639D"/>
    <w:rsid w:val="00326F90"/>
    <w:rsid w:val="005B08DC"/>
    <w:rsid w:val="00660FBB"/>
    <w:rsid w:val="00661B91"/>
    <w:rsid w:val="008A1079"/>
    <w:rsid w:val="00AA1D8D"/>
    <w:rsid w:val="00B47730"/>
    <w:rsid w:val="00CB0664"/>
    <w:rsid w:val="00D34091"/>
    <w:rsid w:val="00DB4AF9"/>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73E26BE"/>
  <w14:defaultImageDpi w14:val="300"/>
  <w15:docId w15:val="{4A364774-2170-4093-A1A8-76D3BE8BAB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661B9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0663404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782</Words>
  <Characters>4459</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5231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Collector’s Fever</dc:title>
  <dc:subject/>
  <dc:creator>Roger Zelazny</dc:creator>
  <cp:keywords/>
  <dc:description/>
  <cp:lastModifiedBy>Andrey Piskunov</cp:lastModifiedBy>
  <cp:revision>7</cp:revision>
  <dcterms:created xsi:type="dcterms:W3CDTF">2013-12-23T23:15:00Z</dcterms:created>
  <dcterms:modified xsi:type="dcterms:W3CDTF">2025-07-07T21:05:00Z</dcterms:modified>
  <cp:category/>
</cp:coreProperties>
</file>