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08831" w14:textId="77777777" w:rsidR="00BC6BCC" w:rsidRPr="0084143F" w:rsidRDefault="00BC6BCC" w:rsidP="0084143F">
      <w:pPr>
        <w:pStyle w:val="Heading2"/>
        <w:keepNext w:val="0"/>
        <w:keepLines w:val="0"/>
        <w:suppressAutoHyphens/>
        <w:spacing w:before="0" w:line="240" w:lineRule="auto"/>
        <w:jc w:val="both"/>
        <w:rPr>
          <w:rFonts w:ascii="Verdana" w:hAnsi="Verdana"/>
          <w:color w:val="000000"/>
          <w:sz w:val="32"/>
        </w:rPr>
      </w:pPr>
      <w:r w:rsidRPr="0084143F">
        <w:rPr>
          <w:rFonts w:ascii="Verdana" w:hAnsi="Verdana"/>
          <w:color w:val="000000"/>
          <w:sz w:val="32"/>
        </w:rPr>
        <w:t>Corrida</w:t>
      </w:r>
    </w:p>
    <w:p w14:paraId="7737CD3D" w14:textId="77777777" w:rsidR="0034189F" w:rsidRPr="0084143F" w:rsidRDefault="0034189F" w:rsidP="0084143F">
      <w:pPr>
        <w:suppressAutoHyphens/>
        <w:spacing w:after="0" w:line="240" w:lineRule="auto"/>
        <w:jc w:val="both"/>
        <w:rPr>
          <w:rFonts w:ascii="Verdana" w:hAnsi="Verdana"/>
          <w:color w:val="000000"/>
          <w:sz w:val="24"/>
        </w:rPr>
      </w:pPr>
      <w:r w:rsidRPr="0084143F">
        <w:rPr>
          <w:rFonts w:ascii="Verdana" w:hAnsi="Verdana"/>
          <w:color w:val="000000"/>
          <w:sz w:val="24"/>
        </w:rPr>
        <w:t>Roger Zelazny</w:t>
      </w:r>
    </w:p>
    <w:p w14:paraId="6A15A627" w14:textId="77777777" w:rsidR="00BC6BCC" w:rsidRPr="0084143F" w:rsidRDefault="00BC6BCC" w:rsidP="0084143F">
      <w:pPr>
        <w:suppressAutoHyphens/>
        <w:spacing w:after="0" w:line="240" w:lineRule="auto"/>
        <w:ind w:firstLine="283"/>
        <w:jc w:val="both"/>
        <w:rPr>
          <w:rFonts w:ascii="Verdana" w:hAnsi="Verdana"/>
          <w:color w:val="000000"/>
          <w:sz w:val="20"/>
        </w:rPr>
      </w:pPr>
    </w:p>
    <w:p w14:paraId="5B9404A7"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awoke to an ultrasonic wailing. It was a thing that tortured his eardrums while remaining just beyond the threshold of the audible.</w:t>
      </w:r>
    </w:p>
    <w:p w14:paraId="58835661"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scrambled to his feet in the darkness.</w:t>
      </w:r>
    </w:p>
    <w:p w14:paraId="4195ADAA"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bumped against the walls several times. Dully, he realized that his arms were sore, as though many needles had entered there.</w:t>
      </w:r>
    </w:p>
    <w:p w14:paraId="26343836"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 sound maddened him...</w:t>
      </w:r>
    </w:p>
    <w:p w14:paraId="3C5D4735"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Escape! He had to get away!</w:t>
      </w:r>
    </w:p>
    <w:p w14:paraId="6181A30E"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A tiny patch of light occurred to his left.</w:t>
      </w:r>
    </w:p>
    <w:p w14:paraId="45593204"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turned and raced toward it and it grew into a doorway.</w:t>
      </w:r>
    </w:p>
    <w:p w14:paraId="09E0ACCE"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dashed through and stood blinking in the glare that assailed his eyes.</w:t>
      </w:r>
    </w:p>
    <w:p w14:paraId="0B521D27"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was naked, he was sweating. His mind was full of fog and the rag-ends of dreams.</w:t>
      </w:r>
    </w:p>
    <w:p w14:paraId="68350B20"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heard a roar, as of a crowd, and he blinked against the brightness.</w:t>
      </w:r>
    </w:p>
    <w:p w14:paraId="55F8C009"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Towering, a dark figure stood before him in the distance. Overcome by rage, he raced toward it, not quite certain why.</w:t>
      </w:r>
    </w:p>
    <w:p w14:paraId="42EC0B4F"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His bare feet trod hot sand, but he ignored the pain as he ran to attack.</w:t>
      </w:r>
    </w:p>
    <w:p w14:paraId="747AC112"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Some portion of his mind framed the question “Why?” but he ignored it.</w:t>
      </w:r>
    </w:p>
    <w:p w14:paraId="244DB48B"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Then he stopped.</w:t>
      </w:r>
    </w:p>
    <w:p w14:paraId="54140CA4"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A nude woman stood before him, beckoning, inviting, and there came a sudden surge of fire within his loins.</w:t>
      </w:r>
    </w:p>
    <w:p w14:paraId="2035C8BF"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turned slightly to his left and headed toward her.</w:t>
      </w:r>
    </w:p>
    <w:p w14:paraId="4A6300B5"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She danced away.</w:t>
      </w:r>
    </w:p>
    <w:p w14:paraId="531EF7DE"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increased his speed. But as he was about to embrace her, there came a surge of fire in his right shoulder and she was gone.</w:t>
      </w:r>
    </w:p>
    <w:p w14:paraId="6617F0DD"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looked at his shoulder and an aluminum rod protruded from it, and the blood ran down along his arm. There arose another roar.</w:t>
      </w:r>
    </w:p>
    <w:p w14:paraId="3F8039BC"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...And she appeared again.</w:t>
      </w:r>
    </w:p>
    <w:p w14:paraId="3533A6E8"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lastRenderedPageBreak/>
        <w:t>He pursued her once more and his left shoulder burned with sudden fires. She was gone and he stood shaking and sweating, blinking against the glare.</w:t>
      </w:r>
    </w:p>
    <w:p w14:paraId="1996E24F"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“It’s a trick,” he decided. “Don’t play the game!”</w:t>
      </w:r>
    </w:p>
    <w:p w14:paraId="4C74A3E0"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She appeared again and he stood stock still, ignoring her.</w:t>
      </w:r>
    </w:p>
    <w:p w14:paraId="31BFA48A"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was assailed by fires, but he refused to move, striving to clear his head.</w:t>
      </w:r>
    </w:p>
    <w:p w14:paraId="201805A5"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 dark figure appeared once more, about seven feet tall and possessing two pairs of arms.</w:t>
      </w:r>
    </w:p>
    <w:p w14:paraId="549D57AB"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It held something in one of its hands. If only the lighting wasn’t so crazy, perhaps he...</w:t>
      </w:r>
    </w:p>
    <w:p w14:paraId="333914F6"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But he hated that dark figure and he charged it.</w:t>
      </w:r>
    </w:p>
    <w:p w14:paraId="2FE5F30A"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Pain lashed his side.</w:t>
      </w:r>
    </w:p>
    <w:p w14:paraId="23A9A006"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Wait a minute! Wait a minute!</w:t>
      </w:r>
    </w:p>
    <w:p w14:paraId="3D6CD468"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i/>
          <w:iCs/>
          <w:color w:val="000000"/>
          <w:sz w:val="20"/>
        </w:rPr>
        <w:t>Crazy! It’s all crazy!</w:t>
      </w:r>
      <w:r w:rsidRPr="0084143F">
        <w:rPr>
          <w:rFonts w:ascii="Verdana" w:hAnsi="Verdana"/>
          <w:color w:val="000000"/>
          <w:sz w:val="20"/>
        </w:rPr>
        <w:t xml:space="preserve"> he told himself, recalling his identity. </w:t>
      </w:r>
      <w:r w:rsidRPr="0084143F">
        <w:rPr>
          <w:rFonts w:ascii="Verdana" w:hAnsi="Verdana"/>
          <w:i/>
          <w:iCs/>
          <w:color w:val="000000"/>
          <w:sz w:val="20"/>
        </w:rPr>
        <w:t>This is a bullring and I’m a man, and that dark thing isn’t. Something’s wrong.</w:t>
      </w:r>
    </w:p>
    <w:p w14:paraId="131D6589"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dropped to his hands and knees, buying time. He scooped up a double fistful of sand while he was down.</w:t>
      </w:r>
    </w:p>
    <w:p w14:paraId="69CD04BF"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There came proddings, electric and painful. He ignored them for as long as he could, then stood.</w:t>
      </w:r>
    </w:p>
    <w:p w14:paraId="793BF444"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 dark figure waved something at him and he felt himself hating it.</w:t>
      </w:r>
    </w:p>
    <w:p w14:paraId="0C16CF97"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ran toward it and stopped before it. He knew it was a game now. His name was Michael Cassidy. He was an attorney. New York. Of Johnson, Weems, Daugherty and Cassidy. A man had stopped him, asking for a light. On a street corner. Late at night. That he remembered.</w:t>
      </w:r>
    </w:p>
    <w:p w14:paraId="62268322"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threw the sand at the creature’s head.</w:t>
      </w:r>
    </w:p>
    <w:p w14:paraId="7A81A0CA"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It swayed momentarily, and its arms were raised toward what might have been its face.</w:t>
      </w:r>
    </w:p>
    <w:p w14:paraId="5A0265BC"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Gritting his teeth, he tore the aluminum rod from his shoulder and drove its sharpened end into the creature’s middle.</w:t>
      </w:r>
    </w:p>
    <w:p w14:paraId="2905BCFB"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Something touched the back of his neck, and there was darkness and he lay still for a long time.</w:t>
      </w:r>
    </w:p>
    <w:p w14:paraId="5C2FC14C"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When he could move again, he saw the dark figure and he tried to tackle it.</w:t>
      </w:r>
    </w:p>
    <w:p w14:paraId="2F1771D4"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missed, and there was pain across his back and something wet.</w:t>
      </w:r>
    </w:p>
    <w:p w14:paraId="3176971A"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lastRenderedPageBreak/>
        <w:t>When he stood once again, he bellowed, “You can’t do this to me! I’m a man! Not a bull!”</w:t>
      </w:r>
    </w:p>
    <w:p w14:paraId="2D8F860E"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There came a sound of applause.</w:t>
      </w:r>
    </w:p>
    <w:p w14:paraId="7616971B"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raced toward the dark thing six times, trying to grapple with it, hold it, hurt it. Each time, he hurt himself.</w:t>
      </w:r>
    </w:p>
    <w:p w14:paraId="5BAFE6B6"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Then he stood, panting and gasping, and his shoulders ached and his back ached, and his mind cleared a moment and he said, “You’re God, aren’t you? And this is the way You play the game...”</w:t>
      </w:r>
    </w:p>
    <w:p w14:paraId="0632B05C"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The creature did not answer him and he lunged.</w:t>
      </w:r>
    </w:p>
    <w:p w14:paraId="61A45D89"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stopped short, then dropped to one knee and dove against its legs.</w:t>
      </w:r>
    </w:p>
    <w:p w14:paraId="79A53FBC"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He felt a fiery pain within his sides as he brought the dark one to earth. He struck at it twice with his fist, then the pain entered his breast and he felt himself grow numb.</w:t>
      </w:r>
    </w:p>
    <w:p w14:paraId="538B0FDF" w14:textId="77777777" w:rsidR="00BC6BCC"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“Or are you?” he asked, thick-lipped. “No, you’re not...Where am I?”</w:t>
      </w:r>
    </w:p>
    <w:p w14:paraId="3CC3987E" w14:textId="18ECD287" w:rsidR="003C477A" w:rsidRPr="0084143F" w:rsidRDefault="00BC6BCC" w:rsidP="0084143F">
      <w:pPr>
        <w:suppressAutoHyphens/>
        <w:spacing w:after="0" w:line="240" w:lineRule="auto"/>
        <w:ind w:firstLine="283"/>
        <w:jc w:val="both"/>
        <w:rPr>
          <w:rFonts w:ascii="Verdana" w:hAnsi="Verdana"/>
          <w:color w:val="000000"/>
          <w:sz w:val="20"/>
        </w:rPr>
      </w:pPr>
      <w:r w:rsidRPr="0084143F">
        <w:rPr>
          <w:rFonts w:ascii="Verdana" w:hAnsi="Verdana"/>
          <w:color w:val="000000"/>
          <w:sz w:val="20"/>
        </w:rPr>
        <w:t>His last memory was of something cutting away at his ears.</w:t>
      </w:r>
    </w:p>
    <w:sectPr w:rsidR="003C477A" w:rsidRPr="0084143F" w:rsidSect="008414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C700" w14:textId="77777777" w:rsidR="0084143F" w:rsidRDefault="0084143F" w:rsidP="0084143F">
      <w:pPr>
        <w:spacing w:after="0" w:line="240" w:lineRule="auto"/>
      </w:pPr>
      <w:r>
        <w:separator/>
      </w:r>
    </w:p>
  </w:endnote>
  <w:endnote w:type="continuationSeparator" w:id="0">
    <w:p w14:paraId="148493B1" w14:textId="77777777" w:rsidR="0084143F" w:rsidRDefault="0084143F" w:rsidP="0084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A8D5B" w14:textId="77777777" w:rsidR="0084143F" w:rsidRDefault="0084143F"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3083B4" w14:textId="77777777" w:rsidR="0084143F" w:rsidRDefault="0084143F" w:rsidP="008414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CBA3" w14:textId="3F12CD7B" w:rsidR="0084143F" w:rsidRPr="0084143F" w:rsidRDefault="0084143F" w:rsidP="0084143F">
    <w:pPr>
      <w:pStyle w:val="Footer"/>
      <w:ind w:right="360"/>
      <w:rPr>
        <w:rFonts w:ascii="Arial" w:hAnsi="Arial" w:cs="Arial"/>
        <w:color w:val="999999"/>
        <w:sz w:val="20"/>
      </w:rPr>
    </w:pPr>
    <w:r w:rsidRPr="0084143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374F" w14:textId="77777777" w:rsidR="0084143F" w:rsidRDefault="00841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4D30" w14:textId="77777777" w:rsidR="0084143F" w:rsidRDefault="0084143F" w:rsidP="0084143F">
      <w:pPr>
        <w:spacing w:after="0" w:line="240" w:lineRule="auto"/>
      </w:pPr>
      <w:r>
        <w:separator/>
      </w:r>
    </w:p>
  </w:footnote>
  <w:footnote w:type="continuationSeparator" w:id="0">
    <w:p w14:paraId="6C1349C7" w14:textId="77777777" w:rsidR="0084143F" w:rsidRDefault="0084143F" w:rsidP="00841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7C76" w14:textId="77777777" w:rsidR="0084143F" w:rsidRDefault="008414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0353" w14:textId="01D6B3F2" w:rsidR="0084143F" w:rsidRPr="0084143F" w:rsidRDefault="0084143F" w:rsidP="0084143F">
    <w:pPr>
      <w:pStyle w:val="Header"/>
      <w:rPr>
        <w:rFonts w:ascii="Arial" w:hAnsi="Arial" w:cs="Arial"/>
        <w:color w:val="999999"/>
        <w:sz w:val="20"/>
      </w:rPr>
    </w:pPr>
    <w:r w:rsidRPr="0084143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1192" w14:textId="77777777" w:rsidR="0084143F" w:rsidRDefault="00841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189F"/>
    <w:rsid w:val="003C477A"/>
    <w:rsid w:val="0084143F"/>
    <w:rsid w:val="00AA1D8D"/>
    <w:rsid w:val="00B47730"/>
    <w:rsid w:val="00BC6BC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2049B9"/>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41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888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3331</Characters>
  <Application>Microsoft Office Word</Application>
  <DocSecurity>0</DocSecurity>
  <Lines>75</Lines>
  <Paragraphs>62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Corrida</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