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F770C" w14:textId="77777777" w:rsidR="00140322" w:rsidRPr="00D915F2" w:rsidRDefault="00140322" w:rsidP="00D915F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915F2">
        <w:rPr>
          <w:rFonts w:ascii="Verdana" w:hAnsi="Verdana"/>
          <w:color w:val="000000"/>
          <w:sz w:val="32"/>
          <w:lang w:val="ru-RU"/>
        </w:rPr>
        <w:t>Страсти Господни</w:t>
      </w:r>
    </w:p>
    <w:p w14:paraId="4CB6D416" w14:textId="75E5AF25" w:rsidR="00140322" w:rsidRPr="00D915F2" w:rsidRDefault="002C5732" w:rsidP="00D915F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915F2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077D2431" w14:textId="77777777" w:rsidR="002C5732" w:rsidRPr="00D915F2" w:rsidRDefault="002C573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F329D5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В конце сезона печалей приходит время радости. Весна, подобно хорошо смазанным часам, бесшумно указывает это время. Среднее количество пасмурных и сырых дней непрерывно уменьшается, а дни яркого света и прохладного воздуха снова появляются в календаре. И хорошо, что сырые времена остались позади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ведь они поражают ржавчиной и коррозией наши механизмы, они требуют соблюдения самых строгих гигиенических стандартов.</w:t>
      </w:r>
    </w:p>
    <w:p w14:paraId="3798A20D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Со всем блестящим багажом весны приходят и дни Празднества. После сезона Плача наступает священное время Страстей Господних, а затем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светлый Праздник Воскресения, со звоном и стуком, выхлопными газами, паленой резиной, клубами пыли и великим обещанием счастья.</w:t>
      </w:r>
    </w:p>
    <w:p w14:paraId="758DA61C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Каждый год мы являемся сюда, на это место, чтобы воспроизвести классический сюжет. Мы видим своими собственными объективами, как сбывается обещание нашего сотворения. Время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сегодня, избран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я.</w:t>
      </w:r>
    </w:p>
    <w:p w14:paraId="562A74C2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Здесь, на священной земле Ле Манс, я совершу все предназначенные действия. Вплоть до финала я повторю каждое движение и каждую позицию, которые, как мы знаем, имели место. Какое счастье! Какая высокая честь!</w:t>
      </w:r>
    </w:p>
    <w:p w14:paraId="35CE2898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В прошлом году были избраны многие, но это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не то же самое. Уровень их участия был ниже. И все равно мне так хотелось быть в числе избранных! Столь велико было желание, чтобы и я мог стоять возле грузовика, ожидая охваченный пламенем «мерседес».</w:t>
      </w:r>
    </w:p>
    <w:p w14:paraId="40F81B32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Но меня сохранили для этого более грандиозного действия, и все объективы вперились в меня, пока мы ждем старта. В этом году нужно смотреть только на одну Машину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аналог «феррари» под номером 4.</w:t>
      </w:r>
    </w:p>
    <w:p w14:paraId="09382E0D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B4B56E1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Дан сигнал, и завизжала резина; облака дыма поднимаются подобно гигантской грозди белого винограда, и мы устремляемся вперед. Другая машина уступает дорогу, чтобы я мог занять нужную позицию. Машин много, но только одна из них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Машина.</w:t>
      </w:r>
    </w:p>
    <w:p w14:paraId="2450CB62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Мы с визгом пролетаем поворот в этом двухсотлетней давности великолепном творении итальянской классики. Празднество всегда устраивается здесь, где бы все изначально ни происходило.</w:t>
      </w:r>
    </w:p>
    <w:p w14:paraId="4A9739AE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«О ушедшие владыки творения,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молюсь я,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пусть я все исполню без сбоев и ошибок. Да не отклонюсь я от временного графика. Не позвольте случайным переменным вмешаться и разрушить совершенное повторение».</w:t>
      </w:r>
    </w:p>
    <w:p w14:paraId="268CA234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lastRenderedPageBreak/>
        <w:t>Тускло-серый металл моих рук, мои точные гироскопы, мои специально разработанные кисти-захваты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все удерживает руль в безупречно правильном положении, и мы с ревом вылетаем на прямую.</w:t>
      </w:r>
    </w:p>
    <w:p w14:paraId="7C375E22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Как мудры были древние владыки! Поняв необходимость самоуничтожения в битве, слишком мистической и священной для нашего понимания, они оставили нам этот церемониал в память Великой Машины. Остались все данные: книги, фильмы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все, что позволило нам найти, изучить, понять и познать это святое Действо.</w:t>
      </w:r>
    </w:p>
    <w:p w14:paraId="732335DC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Мы проходим следующий поворот, и я думаю о наших растущих городах, наших огромных сборочных конвейерах, наших маслобарах, нашем возлюбленном исполнительном компьютере. Сколь все это великолепно! Как хорошо организован этот день! Как прекрасно, что я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избранник!</w:t>
      </w:r>
    </w:p>
    <w:p w14:paraId="28D62E56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Покрышки-братишки гудят, из-под них с пронзительным свистом вырываются мелкие камни. Через три десятых секунды я придавлю педаль акселератора еще на одну восьмую дюйма.</w:t>
      </w:r>
    </w:p>
    <w:p w14:paraId="3BBC64FF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</w:rPr>
        <w:t>R</w:t>
      </w:r>
      <w:r w:rsidRPr="00D915F2">
        <w:rPr>
          <w:rFonts w:ascii="Verdana" w:hAnsi="Verdana"/>
          <w:color w:val="000000"/>
          <w:sz w:val="20"/>
          <w:lang w:val="ru-RU"/>
        </w:rPr>
        <w:t>-7091 машет мне при выходе на второй круг, но я не могу помахать в ответ. Сейчас я должен функционировать наилучшим образом. Через несколько секунд будет задействовано все дополнительно установленное во мне специальное оборудование.</w:t>
      </w:r>
    </w:p>
    <w:p w14:paraId="457B569D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Остальные машины уступают дорогу точно в назначенный момент. Я поворачиваю, скольжу юзом. Я проламываюсь сквозь защитное ограждение.</w:t>
      </w:r>
    </w:p>
    <w:p w14:paraId="27B6A5EB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«Пожалуйста, перевернись!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молю я, выворачивая руль.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А теперь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гори».</w:t>
      </w:r>
    </w:p>
    <w:p w14:paraId="2507FCE4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Мы резко переворачиваемся и скользим вверх колесами. Машина наполняется дымом.</w:t>
      </w:r>
    </w:p>
    <w:p w14:paraId="3E7D8C79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К ревущему в моих рецепторах грохоту теперь добавляется треск огня. Пламя лижет Машину.</w:t>
      </w:r>
    </w:p>
    <w:p w14:paraId="7182C908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Мой стальной скелет сокрушен ударной нагрузкой. Мое масло горит. Мои объективы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за исключением крошечного участка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разбиты.</w:t>
      </w:r>
    </w:p>
    <w:p w14:paraId="41673842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Мой слуховой механизм все еще слабо работает.</w:t>
      </w:r>
    </w:p>
    <w:p w14:paraId="2FE61BA9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Звучит мощный сигнал, и через поле ко мне устремляются металлические тела.</w:t>
      </w:r>
    </w:p>
    <w:p w14:paraId="29BFFA83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Пора. Пора отключить все свои функции и прекратить существование.</w:t>
      </w:r>
    </w:p>
    <w:p w14:paraId="44FA3E71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Но я помедлю. Еще мгновение. Я должен услышать, как они это скажут.</w:t>
      </w:r>
    </w:p>
    <w:p w14:paraId="4F3A607F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94D41D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lastRenderedPageBreak/>
        <w:t>Металлические руки вытаскивают меня из погребального костра. Меня кладут в стороне. Огнетушители извергают на Машину белые реки пены.</w:t>
      </w:r>
    </w:p>
    <w:p w14:paraId="219A0633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Смутно, издалека, доносится до моих разбитых рецепторов рокот громкоговорителя:</w:t>
      </w:r>
    </w:p>
    <w:p w14:paraId="2CEC85B4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—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Фон Триппс разбился! Машина мертва!</w:t>
      </w:r>
    </w:p>
    <w:p w14:paraId="08D2268E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Могучий вопль горя поднимается над рядами неподвижных зрителей. Огромный несгораемый фургон выезжает на поле как раз в то время, когда пожарным удается загасить пламя. Четверо механиков выпрыгивают из фургона и поднимают Машину. Пятый собирает дымящиеся обломки.</w:t>
      </w:r>
    </w:p>
    <w:p w14:paraId="011DD91A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И я вижу все это!</w:t>
      </w:r>
    </w:p>
    <w:p w14:paraId="711E60CE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«О, да не будет это святотатством!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молюсь я.</w:t>
      </w:r>
      <w:r w:rsidRPr="00D915F2">
        <w:rPr>
          <w:rFonts w:ascii="Verdana" w:hAnsi="Verdana"/>
          <w:color w:val="000000"/>
          <w:sz w:val="20"/>
        </w:rPr>
        <w:t> </w:t>
      </w:r>
      <w:r w:rsidRPr="00D915F2">
        <w:rPr>
          <w:rFonts w:ascii="Verdana" w:hAnsi="Verdana"/>
          <w:color w:val="000000"/>
          <w:sz w:val="20"/>
          <w:lang w:val="ru-RU"/>
        </w:rPr>
        <w:t>— Еще одно мгновение!»</w:t>
      </w:r>
    </w:p>
    <w:p w14:paraId="3574BF0A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Машину осторожно помещают в фургон. Закрываются огромные двери.</w:t>
      </w:r>
    </w:p>
    <w:p w14:paraId="5AD1BFEB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Медленно, унося с собой мертвого воина, фургон выезжает через ворота и движется по широкому проспекту мимо исполненной восторга толпы.</w:t>
      </w:r>
    </w:p>
    <w:p w14:paraId="3BBC79AE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К великой плавильне. К Плавильному Котлу!</w:t>
      </w:r>
    </w:p>
    <w:p w14:paraId="4894E3D9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Туда, где Машина будет расплавлена, а затем вновь отправлена в мир. И каждая вновь создаваемая личность будет включать в себя ее святую частицу.</w:t>
      </w:r>
    </w:p>
    <w:p w14:paraId="12F5DB4B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Над проспектом возносится крик всеобщего ликования.</w:t>
      </w:r>
    </w:p>
    <w:p w14:paraId="7CEA8F74" w14:textId="77777777" w:rsidR="00140322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915F2">
        <w:rPr>
          <w:rFonts w:ascii="Verdana" w:hAnsi="Verdana"/>
          <w:color w:val="000000"/>
          <w:sz w:val="20"/>
          <w:lang w:val="ru-RU"/>
        </w:rPr>
        <w:t>И я видел все это!</w:t>
      </w:r>
    </w:p>
    <w:p w14:paraId="6E514F35" w14:textId="4D8E52B8" w:rsidR="00BA64E0" w:rsidRPr="00D915F2" w:rsidRDefault="00140322" w:rsidP="00D915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915F2">
        <w:rPr>
          <w:rFonts w:ascii="Verdana" w:hAnsi="Verdana"/>
          <w:color w:val="000000"/>
          <w:sz w:val="20"/>
        </w:rPr>
        <w:t>Счастливый, я выключаю себя.</w:t>
      </w:r>
    </w:p>
    <w:sectPr w:rsidR="00BA64E0" w:rsidRPr="00D915F2" w:rsidSect="00D91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0DCBA" w14:textId="77777777" w:rsidR="00D915F2" w:rsidRDefault="00D915F2" w:rsidP="00D915F2">
      <w:pPr>
        <w:spacing w:after="0" w:line="240" w:lineRule="auto"/>
      </w:pPr>
      <w:r>
        <w:separator/>
      </w:r>
    </w:p>
  </w:endnote>
  <w:endnote w:type="continuationSeparator" w:id="0">
    <w:p w14:paraId="198CB4FA" w14:textId="77777777" w:rsidR="00D915F2" w:rsidRDefault="00D915F2" w:rsidP="00D9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AD1E" w14:textId="77777777" w:rsidR="00D915F2" w:rsidRDefault="00D915F2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DA6973" w14:textId="77777777" w:rsidR="00D915F2" w:rsidRDefault="00D915F2" w:rsidP="00D915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8CD2" w14:textId="19B9A1D4" w:rsidR="00D915F2" w:rsidRPr="00D915F2" w:rsidRDefault="00D915F2" w:rsidP="00D915F2">
    <w:pPr>
      <w:pStyle w:val="Footer"/>
      <w:ind w:right="360"/>
      <w:rPr>
        <w:rFonts w:ascii="Arial" w:hAnsi="Arial" w:cs="Arial"/>
        <w:color w:val="999999"/>
        <w:sz w:val="20"/>
      </w:rPr>
    </w:pPr>
    <w:r w:rsidRPr="00D915F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423E" w14:textId="77777777" w:rsidR="00D915F2" w:rsidRDefault="00D915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C841" w14:textId="77777777" w:rsidR="00D915F2" w:rsidRDefault="00D915F2" w:rsidP="00D915F2">
      <w:pPr>
        <w:spacing w:after="0" w:line="240" w:lineRule="auto"/>
      </w:pPr>
      <w:r>
        <w:separator/>
      </w:r>
    </w:p>
  </w:footnote>
  <w:footnote w:type="continuationSeparator" w:id="0">
    <w:p w14:paraId="7B3FE1B6" w14:textId="77777777" w:rsidR="00D915F2" w:rsidRDefault="00D915F2" w:rsidP="00D9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E7867" w14:textId="77777777" w:rsidR="00D915F2" w:rsidRDefault="00D915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20B0" w14:textId="61991C35" w:rsidR="00D915F2" w:rsidRPr="00D915F2" w:rsidRDefault="00D915F2" w:rsidP="00D915F2">
    <w:pPr>
      <w:pStyle w:val="Header"/>
      <w:rPr>
        <w:rFonts w:ascii="Arial" w:hAnsi="Arial" w:cs="Arial"/>
        <w:color w:val="999999"/>
        <w:sz w:val="20"/>
      </w:rPr>
    </w:pPr>
    <w:r w:rsidRPr="00D915F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1303" w14:textId="77777777" w:rsidR="00D915F2" w:rsidRDefault="00D915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40322"/>
    <w:rsid w:val="0015074B"/>
    <w:rsid w:val="0029639D"/>
    <w:rsid w:val="002C5732"/>
    <w:rsid w:val="00326F90"/>
    <w:rsid w:val="00AA1D8D"/>
    <w:rsid w:val="00B47730"/>
    <w:rsid w:val="00BA64E0"/>
    <w:rsid w:val="00CB0664"/>
    <w:rsid w:val="00D915F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4617D3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9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4443</Characters>
  <Application>Microsoft Office Word</Application>
  <DocSecurity>0</DocSecurity>
  <Lines>90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Страсти Господни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