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2867" w14:textId="77777777" w:rsidR="003369BF" w:rsidRPr="000928C5" w:rsidRDefault="003369BF" w:rsidP="000928C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0928C5">
        <w:rPr>
          <w:rFonts w:ascii="Verdana" w:hAnsi="Verdana"/>
          <w:color w:val="000000"/>
          <w:sz w:val="32"/>
          <w:lang w:val="ru-RU"/>
        </w:rPr>
        <w:t>Всадник</w:t>
      </w:r>
    </w:p>
    <w:p w14:paraId="01A9C681" w14:textId="77777777" w:rsidR="008C5298" w:rsidRPr="000928C5" w:rsidRDefault="008C5298" w:rsidP="000928C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928C5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7E1FE5EF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C4FEF5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Когда он являлся громом на холмах, жители деревни спали за закрытыми ставнями и видели сны о добром урожае. Когда он был стальной лавиной, скот начинал скорбно, мучительно мычать, а дети вскрикивали во сне.</w:t>
      </w:r>
    </w:p>
    <w:p w14:paraId="2875BDAB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Он сотрясал землю копытами, его доспехи были как темная столешница, покрытая серебряными монетами, украденными с ночного неба, когда жители деревни проснулись с обрывками странных ночных видений в головах. Они бросились к окнам и широко распахнули ставни.</w:t>
      </w:r>
    </w:p>
    <w:p w14:paraId="47FA199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А он ехал по узким улицам, и люди не видели его глаз, скрытых забралом.</w:t>
      </w:r>
    </w:p>
    <w:p w14:paraId="60B4B934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Когда он останавливался, останавливалось и время. Все замирало.</w:t>
      </w:r>
    </w:p>
    <w:p w14:paraId="1031E9B1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Не было ни сна, ни полного бодрствования после странных сновидений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о звездах, о крови...</w:t>
      </w:r>
    </w:p>
    <w:p w14:paraId="65DEF10F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Двери скрипели на кожаных петлях. Масляные лампы трепетали, а затем успокаивались в ровном свечении.</w:t>
      </w:r>
    </w:p>
    <w:p w14:paraId="34D2AA69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На мэре была ночная рубашка и бесформенная обвисшая шапочка. Он держал лампу в опасной близости у своих белоснежных висков, протирая костяшками пальцев правый глаз.</w:t>
      </w:r>
    </w:p>
    <w:p w14:paraId="10E04F72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Незнакомец не спешился. Держа необычный инструмент одной рукой, он пристально посмотрел на дверной проем.</w:t>
      </w:r>
    </w:p>
    <w:p w14:paraId="08547EF7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Кто ты, приходящий в такой час?</w:t>
      </w:r>
    </w:p>
    <w:p w14:paraId="2C978633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Я прихожу в любой час. Укажи мне дорогу. Я ищу своих соратников.</w:t>
      </w:r>
    </w:p>
    <w:p w14:paraId="4C041C6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Мэр посмотрел на зверя под всадником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тот был белее его бороды, белее снега...</w:t>
      </w:r>
    </w:p>
    <w:p w14:paraId="54C29F5E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Что это за зверь?</w:t>
      </w:r>
    </w:p>
    <w:p w14:paraId="4968ADF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Это лошадь, это ветер, это прибой, сметающий скалы. Где мои соратники?</w:t>
      </w:r>
    </w:p>
    <w:p w14:paraId="4FE6CE3F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Что у тебя в руке?</w:t>
      </w:r>
    </w:p>
    <w:p w14:paraId="648327D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Это меч. Он пожирает плоть и пьет кровь. Он освобождает души и рассекает плоть. Где мои соратники?</w:t>
      </w:r>
    </w:p>
    <w:p w14:paraId="169C64F6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Эти металлические доспехи на тебе, этот шлем?..</w:t>
      </w:r>
    </w:p>
    <w:p w14:paraId="08D9DC8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Броня и скрытность, сталь и анонимность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это защита! Где мои соратники?</w:t>
      </w:r>
    </w:p>
    <w:p w14:paraId="28EDF27F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Кто они, те, кого ты ищешь, и откуда ты?</w:t>
      </w:r>
    </w:p>
    <w:p w14:paraId="4B7CC89B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Я проехал невообразимое расстояние. Я держал путь сквозь туманности, образованные водяными смерчами в звездных реках. Я ищу других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таких, как я сам, тех, что прошли этой дорогой. У нас назначена встреча.</w:t>
      </w:r>
    </w:p>
    <w:p w14:paraId="0D28AD51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Я никогда не видел таких, как ты, но на свете есть много деревень. За теми холмами находится еще одна,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он показал в направлении далекого пастбища,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— но до нее еще два дня пути.</w:t>
      </w:r>
    </w:p>
    <w:p w14:paraId="6C8DA915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Спасибо тебе, человек. Я скоро буду там. Лошадь встала на дыбы и издала страшный звук.</w:t>
      </w:r>
    </w:p>
    <w:p w14:paraId="119C6E5D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Волна тепла, сильнее, чем от лампы, накрыла мэра, порыв ветра пригнул к земле золотистые, еще не затоптанные стебли.</w:t>
      </w:r>
    </w:p>
    <w:p w14:paraId="39429045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В отдалении, со склонов холмов, слышался гром.</w:t>
      </w:r>
    </w:p>
    <w:p w14:paraId="49A5808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Всадник исчез, но его последние слова донес ветер:</w:t>
      </w:r>
    </w:p>
    <w:p w14:paraId="6D40B699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Смотрите на небо этой ночью!</w:t>
      </w:r>
    </w:p>
    <w:p w14:paraId="66A9F993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Следующая деревня уже была освещена словно роем разбуженных искр от костра, когда топот и звон утихли перед дверью ее самого большого дома. За окнами появились головы, и любопытные глаза с восхищением наблюдали за великаном, оседлавшим белого зверя.</w:t>
      </w:r>
    </w:p>
    <w:p w14:paraId="21D86F1F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Мэр, тощий, как столб ворот, на который он тяжело опирался, прочистил нос и, высоко подняв фонарь, спросил:</w:t>
      </w:r>
    </w:p>
    <w:p w14:paraId="072BAF43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>Кто вы?</w:t>
      </w:r>
    </w:p>
    <w:p w14:paraId="31EF5D41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  <w:lang w:val="ru-RU"/>
        </w:rPr>
        <w:t>—</w:t>
      </w:r>
      <w:r w:rsidRPr="000928C5">
        <w:rPr>
          <w:rFonts w:ascii="Verdana" w:hAnsi="Verdana"/>
          <w:color w:val="000000"/>
          <w:sz w:val="20"/>
        </w:rPr>
        <w:t> </w:t>
      </w:r>
      <w:r w:rsidRPr="000928C5">
        <w:rPr>
          <w:rFonts w:ascii="Verdana" w:hAnsi="Verdana"/>
          <w:color w:val="000000"/>
          <w:sz w:val="20"/>
          <w:lang w:val="ru-RU"/>
        </w:rPr>
        <w:t xml:space="preserve">Я уже потерял слишком много времени из-за таких вопросов! </w:t>
      </w:r>
      <w:r w:rsidRPr="000928C5">
        <w:rPr>
          <w:rFonts w:ascii="Verdana" w:hAnsi="Verdana"/>
          <w:color w:val="000000"/>
          <w:sz w:val="20"/>
        </w:rPr>
        <w:t>Проезжали ли этой дорогой другие, подобные мне?</w:t>
      </w:r>
    </w:p>
    <w:p w14:paraId="46D95E21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Да. Они сказали, что будут ждать на вершине самого высокого холма, возвышающегося над этой долиной.</w:t>
      </w:r>
    </w:p>
    <w:p w14:paraId="1BFCF7D3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Мэр указал на пологий склон, который простирался на многие мили, внезапно кончаясь у основания черного горного массива. Он поднимался, как рука без кисти, обращенная в камень, никуда не указывающая.</w:t>
      </w:r>
    </w:p>
    <w:p w14:paraId="52BC1957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Их было двое,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сказал мэр.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Один нес необычное снаряжение, такое же, как у вас. Другой,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он вздрогнул,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сказал: «Посмотрите на небо и наточите ваши серпы. Там будут знаки, чудеса, призыв — и этой ночью небо обрушится».</w:t>
      </w:r>
    </w:p>
    <w:p w14:paraId="15250795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8A0A4F6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lastRenderedPageBreak/>
        <w:t>Всадник уже превратился в слабый контур, окруженный ореолом выбитых из булыжника искр.</w:t>
      </w:r>
    </w:p>
    <w:p w14:paraId="55E5564B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На вершине самого высокого холма, господствующего над долиной, он натянул поводья и повернулся к всаднику на вороной лошади.</w:t>
      </w:r>
    </w:p>
    <w:p w14:paraId="5A2C6EC9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Где же он?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спросил всадник, восседавший на белом звере.</w:t>
      </w:r>
    </w:p>
    <w:p w14:paraId="75A2F24D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Еще не прибыл.</w:t>
      </w:r>
    </w:p>
    <w:p w14:paraId="073679A6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Всадник на белом коне посмотрел на небо и увидел падающую звезду.</w:t>
      </w:r>
    </w:p>
    <w:p w14:paraId="4FE58A94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Он опоздает.</w:t>
      </w:r>
    </w:p>
    <w:p w14:paraId="34022F3A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Это невозможно.</w:t>
      </w:r>
    </w:p>
    <w:p w14:paraId="52DA8748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Упавшая звезда не сгорела совсем. Она выросла до размера столовой тарелки, дома и повисла в воздухе, выдыхая души солнц.</w:t>
      </w:r>
    </w:p>
    <w:p w14:paraId="2484AC60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Потом она упала в долину.</w:t>
      </w:r>
    </w:p>
    <w:p w14:paraId="10D5A2D7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Зеленый след молнии пересек безлунные небеса, и всадник на бледно-зеленой лошади, копыта которой ступали бесшумно, подъехал к ним.</w:t>
      </w:r>
    </w:p>
    <w:p w14:paraId="6ED4BBEA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Вы прибыли вовремя.</w:t>
      </w:r>
    </w:p>
    <w:p w14:paraId="7239E77B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— Как всегда. </w:t>
      </w:r>
      <w:r w:rsidRPr="000928C5">
        <w:rPr>
          <w:rFonts w:ascii="Verdana" w:hAnsi="Verdana"/>
          <w:color w:val="000000"/>
          <w:sz w:val="20"/>
          <w:lang w:val="ru-RU"/>
        </w:rPr>
        <w:t xml:space="preserve">— </w:t>
      </w:r>
      <w:r w:rsidRPr="000928C5">
        <w:rPr>
          <w:rFonts w:ascii="Verdana" w:hAnsi="Verdana"/>
          <w:color w:val="000000"/>
          <w:sz w:val="20"/>
        </w:rPr>
        <w:t>Он рассмеялся, издав звук серпа, подрезающего пшеницу.</w:t>
      </w:r>
    </w:p>
    <w:p w14:paraId="3272540B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Корабль с Земли сел в долине, а изумленные жители деревни смотрели на него.</w:t>
      </w:r>
    </w:p>
    <w:p w14:paraId="670EF54C" w14:textId="77777777" w:rsidR="003369BF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Кого или что он принес? Зачем им нужно точить свои серпы?</w:t>
      </w:r>
    </w:p>
    <w:p w14:paraId="43E55381" w14:textId="77777777" w:rsidR="00B64AE4" w:rsidRPr="000928C5" w:rsidRDefault="003369BF" w:rsidP="000928C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928C5">
        <w:rPr>
          <w:rFonts w:ascii="Verdana" w:hAnsi="Verdana"/>
          <w:color w:val="000000"/>
          <w:sz w:val="20"/>
        </w:rPr>
        <w:t>Четверо всадников ожидали на вершине холма.</w:t>
      </w:r>
    </w:p>
    <w:sectPr w:rsidR="00B64AE4" w:rsidRPr="000928C5" w:rsidSect="000928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51335" w14:textId="77777777" w:rsidR="000928C5" w:rsidRDefault="000928C5" w:rsidP="000928C5">
      <w:pPr>
        <w:spacing w:after="0" w:line="240" w:lineRule="auto"/>
      </w:pPr>
      <w:r>
        <w:separator/>
      </w:r>
    </w:p>
  </w:endnote>
  <w:endnote w:type="continuationSeparator" w:id="0">
    <w:p w14:paraId="2C3AB4A2" w14:textId="77777777" w:rsidR="000928C5" w:rsidRDefault="000928C5" w:rsidP="00092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CADF" w14:textId="77777777" w:rsidR="000928C5" w:rsidRDefault="000928C5" w:rsidP="00BC529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C35ECC1" w14:textId="77777777" w:rsidR="000928C5" w:rsidRDefault="000928C5" w:rsidP="000928C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6EF5" w14:textId="473EAAFE" w:rsidR="000928C5" w:rsidRPr="000928C5" w:rsidRDefault="000928C5" w:rsidP="000928C5">
    <w:pPr>
      <w:pStyle w:val="Footer"/>
      <w:ind w:right="360"/>
      <w:rPr>
        <w:rFonts w:ascii="Arial" w:hAnsi="Arial" w:cs="Arial"/>
        <w:color w:val="999999"/>
        <w:sz w:val="20"/>
      </w:rPr>
    </w:pPr>
    <w:r w:rsidRPr="000928C5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0B429" w14:textId="77777777" w:rsidR="000928C5" w:rsidRDefault="000928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150C9" w14:textId="77777777" w:rsidR="000928C5" w:rsidRDefault="000928C5" w:rsidP="000928C5">
      <w:pPr>
        <w:spacing w:after="0" w:line="240" w:lineRule="auto"/>
      </w:pPr>
      <w:r>
        <w:separator/>
      </w:r>
    </w:p>
  </w:footnote>
  <w:footnote w:type="continuationSeparator" w:id="0">
    <w:p w14:paraId="04561CD3" w14:textId="77777777" w:rsidR="000928C5" w:rsidRDefault="000928C5" w:rsidP="000928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DF7F1" w14:textId="77777777" w:rsidR="000928C5" w:rsidRDefault="000928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2961D" w14:textId="794DF1ED" w:rsidR="000928C5" w:rsidRPr="000928C5" w:rsidRDefault="000928C5" w:rsidP="000928C5">
    <w:pPr>
      <w:pStyle w:val="Header"/>
      <w:rPr>
        <w:rFonts w:ascii="Arial" w:hAnsi="Arial" w:cs="Arial"/>
        <w:color w:val="999999"/>
        <w:sz w:val="20"/>
      </w:rPr>
    </w:pPr>
    <w:r w:rsidRPr="000928C5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A87CD4" w14:textId="77777777" w:rsidR="000928C5" w:rsidRDefault="000928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0928C5"/>
    <w:rsid w:val="0015074B"/>
    <w:rsid w:val="0029639D"/>
    <w:rsid w:val="00326F90"/>
    <w:rsid w:val="003369BF"/>
    <w:rsid w:val="008C5298"/>
    <w:rsid w:val="00AA1D8D"/>
    <w:rsid w:val="00B47730"/>
    <w:rsid w:val="00B64AE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2143FA8C"/>
  <w14:defaultImageDpi w14:val="300"/>
  <w15:docId w15:val="{322EE127-3B0F-439E-970A-501D504D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0928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28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669</Words>
  <Characters>3645</Characters>
  <Application>Microsoft Office Word</Application>
  <DocSecurity>0</DocSecurity>
  <Lines>84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Всадник</dc:title>
  <dc:subject/>
  <dc:creator>Роджер Желязны</dc:creator>
  <cp:keywords/>
  <dc:description/>
  <cp:lastModifiedBy>Andrey Piskunov</cp:lastModifiedBy>
  <cp:revision>5</cp:revision>
  <dcterms:created xsi:type="dcterms:W3CDTF">2013-12-23T23:15:00Z</dcterms:created>
  <dcterms:modified xsi:type="dcterms:W3CDTF">2025-07-08T02:41:00Z</dcterms:modified>
  <cp:category/>
</cp:coreProperties>
</file>