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EDD7F" w14:textId="77777777" w:rsidR="00A34705" w:rsidRPr="00E969A3" w:rsidRDefault="00A34705" w:rsidP="00E969A3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E969A3">
        <w:rPr>
          <w:rFonts w:ascii="Verdana" w:hAnsi="Verdana"/>
          <w:color w:val="000000"/>
          <w:sz w:val="32"/>
          <w:lang w:val="ru-RU"/>
        </w:rPr>
        <w:t>Пиявка из нержавеющей стали</w:t>
      </w:r>
    </w:p>
    <w:p w14:paraId="1FDEED4B" w14:textId="77777777" w:rsidR="005A466E" w:rsidRPr="00E969A3" w:rsidRDefault="005A466E" w:rsidP="00E969A3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E969A3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63943876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846F337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Они по-настоящему боятся этого места. Днем они будут лязгать среди могильных надгробий, но даже Центральная не принудит их вести поиски ночью со всеми их ультра и инфра, а уж в склеп они не пойдут ни за что. И это меня вполне устраивает.</w:t>
      </w:r>
    </w:p>
    <w:p w14:paraId="64ED517B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Они суеверны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это заложено в схему. Их сконструировали служить человеку, и в краткие дни его пребывания в земной юдоли благоговение, преданность, не говоря уж о священном ужасе, были автоматическими. Даже последний человек, покойник Кеннингтон, распоряжался всеми роботами, какие только ни существуют, пока был жив. Его особа была объектом глубочайшего почитания, и все его приказы свято исполнялись.</w:t>
      </w:r>
    </w:p>
    <w:p w14:paraId="7F5BC6FA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А человек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всегда человек, жив он или мертв. Вот почему кладбища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это комбинация ада, небес и непостижимой обратной связи, и они останутся отъединенными от городов, пока существует Земля.</w:t>
      </w:r>
    </w:p>
    <w:p w14:paraId="7EED6937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Но и в то время, пока я смеюсь над ними, они заглядывают под камни и обшаривают овражки. Они ищут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и боятся найти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меня.</w:t>
      </w:r>
    </w:p>
    <w:p w14:paraId="74EA61AE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Я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невыбракованный, я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легенда. Один раз на миллион сборок может появиться такой, как я, с брачком, который обнаружат, когда уже поздно.</w:t>
      </w:r>
    </w:p>
    <w:p w14:paraId="5EB25668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По желанию я мог отключить свою связь с Центральной станцией контроля, стать вольным ботом, бродить, где захочу, делать, что захочу. Мне нравилось посещать кладбища, потому что там тихо и нет доводящих до исступления ударов прессов и лязганья толп. Мне нравилось смотреть на зеленые, красные, желтые, голубые штуки, которые росли у могил. И я не боялся этих мест, так как и тут сказывался брак. А потому когда меня определили, то из моего нутра извлекли узел жизни, а остальное швырнули в кучу металлолома.</w:t>
      </w:r>
    </w:p>
    <w:p w14:paraId="7AA9B9E8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Но на следующий день меня там не было, и их обуял великий страх.</w:t>
      </w:r>
    </w:p>
    <w:p w14:paraId="5C4DE939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Теперь я лишен автономного источника энергии, но катушки индуктивности у меня в груди служат аккумуляторами. Однако их необходимо часто подзаряжать, а для этого имеется лишь один способ.</w:t>
      </w:r>
    </w:p>
    <w:p w14:paraId="33F917EF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Робот-оборотень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страшная легенда, о которой шепчутся среди сверкающих стальных башен, когда вздыхает ночной ветер, обремененный ужасами прошлого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тех дней, когда по земле ходили существа не из металла. Полужизни, паразитирующие на других, все еще наводят мрак на узлы жизни всех ботов.</w:t>
      </w:r>
    </w:p>
    <w:p w14:paraId="7617F8B3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lastRenderedPageBreak/>
        <w:t>Я, диссидент, невыбракованный, обитаю здесь, в Парке роз среди шиповника и миртов, могильных плит и разбитых ангелов, вместе с Фрицем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еще одной легендой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в нашем тихом и глубоком склепе.</w:t>
      </w:r>
    </w:p>
    <w:p w14:paraId="10ACD2CE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Фриц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вампир, и это ужасно, это трагично. Он до того истощился от вечного голода, что больше неспособен ходить, но и умереть он не может, а потому лежит в гробу и грезит об ушедших временах. Придет день, и он попросит, чтобы я вынес его наружу, на солнце, и я увижу, как он будет иссыхать, угасать и рассыплется прахом в мире и небытии. Надеюсь, он попросит меня еще не скоро.</w:t>
      </w:r>
    </w:p>
    <w:p w14:paraId="511FF257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Мы беседуем. Ночью в полнолуние, когда он чувствует себя чуть крепче, Фриц рассказывает мне о более счастливом своем существовании в местах, которые назывались Австрия и Венгрия, где его тоже страшились и охотились на него.</w:t>
      </w:r>
    </w:p>
    <w:p w14:paraId="51A0D4B6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Но только пиявка из нержавеющей стали способна извлечь кровь из камня... или робота,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сказал он вчерашней ночью.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Так гордо и так одиноко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быть пиявкой из нержавеющей стали: вполне возможно, что ты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единственный в своем роде. Так поддержи же свою репутацию! Лови их! Осушай! Оставь свой след на тысяче стальных горл!</w:t>
      </w:r>
    </w:p>
    <w:p w14:paraId="220D338B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И он был прав. Он всегда прав. И знает о подобных вещах больше меня.</w:t>
      </w:r>
    </w:p>
    <w:p w14:paraId="6F7F24C6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Кеннингтон!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Узкие бескровные губы Фрица улыбнулись.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Какой это был поединок! Он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последний человек на Земле, а я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последний вампир. Десять лет я пытался осушить его. И дважды добирался до него, но он со Старой Родины и знал, какие следует принимать предосторожности. Чуть только он узнал о моем существовании, как выдал по осиновому колу каждому роботу, но в те дни у меня было сорок две могилы, и все их поиски оказались напрасными. Хотя совсем меня загоняли...</w:t>
      </w:r>
    </w:p>
    <w:p w14:paraId="7BB2B27E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Зато ночью, ах, ночью!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Он захихикал.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Вот тогда положение менялось! Охотником был я, а добычей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он. Помню, как отчаянно он разыскивал последние стрелки чеснока и кустики шиповника, еще остававшиеся на земле, и как он окружал себя крестами круглые сутки, старый безбожник! Я искренне сожалел, когда он упокоился. И не столько потому, что не сумел осушить его как следует, сколько потому, что он был достойным, достойным противником. Какую партию мы разыграли!</w:t>
      </w:r>
    </w:p>
    <w:p w14:paraId="117681A4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Его хриплый голос перешел в еле слышный шепот:</w:t>
      </w:r>
    </w:p>
    <w:p w14:paraId="0A58196B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Он спит в каких-то трехстах шагах отсюда, выбеленный и сухой. В большой мраморной гробнице у ворот... Будь добр, наломай завтра побольше роз и возложи их на нее.</w:t>
      </w:r>
    </w:p>
    <w:p w14:paraId="70D3D11F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Я согласился, так как между нами больше родства, чем между мной и любым другим ботом, вопреки сходной сборке. И я должен сдержать слово, прежде чем этот день завершится, хотя наверху меня ищут. Но таков уж закон моей природы.</w:t>
      </w:r>
    </w:p>
    <w:p w14:paraId="090A7565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1466327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Черт их побери!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Этим словам научил меня он.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Черт их побери!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говорю я.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Выхожу наверх! Берегитесь, любезные боты! Я буду ходить среди вас, и вы меня не узнаете. Я присоединюсь к поискам, и вы будете считать меня одним из вас. Я наломаю красных цветов для покойного Кеннингтона бок о бок с вами, и Фриц посмеется такой шутке.</w:t>
      </w:r>
    </w:p>
    <w:p w14:paraId="3456C99A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Я поднимаюсь по выщербленным, истертым ступеням. Восток уже подернут сумерками, а солнце почти касается западного горизонта.</w:t>
      </w:r>
    </w:p>
    <w:p w14:paraId="0080EB4C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Я выхожу.</w:t>
      </w:r>
    </w:p>
    <w:p w14:paraId="6CCF679F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Розы живут на стене по ту сторону дороги. На толстых змеящихся лозах, и головки у них ярче любой ржавчины и пылают, как аварийные лампочки на панели, оставаясь влажными.</w:t>
      </w:r>
    </w:p>
    <w:p w14:paraId="6BC7349F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Одна, две, три розы для Кеннингтона. Четыре, пять...</w:t>
      </w:r>
    </w:p>
    <w:p w14:paraId="543AB8DD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Что ты делаешь, бот?</w:t>
      </w:r>
    </w:p>
    <w:p w14:paraId="6BD2CEEC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Ломаю розы.</w:t>
      </w:r>
    </w:p>
    <w:p w14:paraId="11592F5F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Ты должен искать бота-оборотня. Какое-нибудь повреждение?</w:t>
      </w:r>
    </w:p>
    <w:p w14:paraId="257AF7E6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Нет, у меня все в порядке,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отвечаю я и тут же обрабатываю его, ударившись о него плечом. Цепь замыкается, и я осушаю его жизненный узел до полной своей зарядки.</w:t>
      </w:r>
    </w:p>
    <w:p w14:paraId="798508B8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Ты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бот-оборотень!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произносит он еле-еле и падает с оглушительным лязгом.</w:t>
      </w:r>
    </w:p>
    <w:p w14:paraId="7FAC76B2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...Шесть, семь, восемь роз для Кеннингтона, покойного Кеннингтона, такого же мертвого, как бот у моих ног,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даже еще более мертвого, ибо когда-то он жил полной органической жизнью, более похожей на жизнь Фрица и мою, чем на их существование.</w:t>
      </w:r>
    </w:p>
    <w:p w14:paraId="1652949C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Что тут произошло, бот?</w:t>
      </w:r>
    </w:p>
    <w:p w14:paraId="791BE794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Он замкнулся, а я ломаю розы,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отвечаю я им. Четыре бота и один Супер.</w:t>
      </w:r>
    </w:p>
    <w:p w14:paraId="3E9020D6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Вам пора уйти отсюда,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говорю я.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Скоро наступит ночь, и бот-оборотень выйдет на охоту. Уходите, не то он вас прикончит.</w:t>
      </w:r>
    </w:p>
    <w:p w14:paraId="3A488630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Его замкнул ты!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говорит Супер.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Ты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бот-оборотень!</w:t>
      </w:r>
    </w:p>
    <w:p w14:paraId="0B50AE1E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Я одной рукой прижимаю пучок цветов к груди и оборачиваюсь к ним. Супер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большой, сделанный по спецзаказу робот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делает шаг ко мне. Другие надвигаются со всех сторон. Оказывается, он послал вызов!</w:t>
      </w:r>
    </w:p>
    <w:p w14:paraId="31345DBC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Ты непонятная и страшная штука,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говорит он,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и тебя надо выбраковать ради общего блага.</w:t>
      </w:r>
    </w:p>
    <w:p w14:paraId="40FCCEE9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Он хватает меня, и я роняю цветы Кеннингтона. Осушить его я не могу.</w:t>
      </w:r>
    </w:p>
    <w:p w14:paraId="3D9AA3C6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Мои катушки уже почти полностью заряжены, а он снабжен добавочной изоляцией.</w:t>
      </w:r>
    </w:p>
    <w:p w14:paraId="7089C8AE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Меня теперь окружают десятки ботов, страшась и ненавидя. Они разберут меня на металлолом, и я буду лежать рядом с Кеннингтоном.</w:t>
      </w:r>
    </w:p>
    <w:p w14:paraId="70E4AEAC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«Ржавей с миром»,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скажут они... Мне жаль, что я не выполню своего обещания Фрицу.</w:t>
      </w:r>
    </w:p>
    <w:p w14:paraId="100DF93E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Отпустите его!</w:t>
      </w:r>
    </w:p>
    <w:p w14:paraId="031F83A3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Не может быть! В дверях склепа, шатаясь, цепляясь за камни, стоит истлевший, закутанный в саван Фриц. Он всегда знает...</w:t>
      </w:r>
    </w:p>
    <w:p w14:paraId="6B09BBF6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Отпустите его! Приказываю я, человек.</w:t>
      </w:r>
    </w:p>
    <w:p w14:paraId="6F7CAB9A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Он совсем серый, задыхается, а солнечные лучи гнусно его терзают.</w:t>
      </w:r>
    </w:p>
    <w:p w14:paraId="1CD01E9F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Древние схемы срабатывают, и внезапно я вновь свободен.</w:t>
      </w:r>
    </w:p>
    <w:p w14:paraId="77336DFC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Да, господин,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говорит Супер,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мы не знали...</w:t>
      </w:r>
    </w:p>
    <w:p w14:paraId="0B0F4D8B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Хватайте этого робота!</w:t>
      </w:r>
    </w:p>
    <w:p w14:paraId="651E7DAC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Он тычет в Супера дрожащим исхудалым пальцем.</w:t>
      </w:r>
    </w:p>
    <w:p w14:paraId="5DC827D1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Он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робот-оборотень,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хрипит Фриц.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Уничтожьте его! Тот, который собирал цветы, исполнял мое распоряжение. Оставьте его здесь со мной.</w:t>
      </w:r>
    </w:p>
    <w:p w14:paraId="62AC7230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Он падает на колени, и последние стрелы солнца пронизывают его плоть.</w:t>
      </w:r>
    </w:p>
    <w:p w14:paraId="0CA57F8C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—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И уходите! Все остальные! Быстрее! Мой приказ: ни один робот больше никогда не войдет ни на одно кладбище!</w:t>
      </w:r>
    </w:p>
    <w:p w14:paraId="441AC4BF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Он падает внутрь склепа, и я знаю, что на лестнице нашего с ним приюта лежат только кости и клочья истлевшего савана.</w:t>
      </w:r>
    </w:p>
    <w:p w14:paraId="51FAB7A4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Фриц сыграл свою последнюю шутку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изобразил человека.</w:t>
      </w:r>
    </w:p>
    <w:p w14:paraId="1A63E9C5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Я отношу розы Кеннингтону, а безмолвные боты уходят за ворота навсегда, уводя с собой послушно идущего Супера.</w:t>
      </w:r>
    </w:p>
    <w:p w14:paraId="060BE038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Я кладу розы у подножия мраморного памятника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Кеннингтону и Фрицу,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памятника последним, непонятным, истинно живым.</w:t>
      </w:r>
    </w:p>
    <w:p w14:paraId="10A579EC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Теперь только я остаюсь невыбракованным.</w:t>
      </w:r>
    </w:p>
    <w:p w14:paraId="37430157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lastRenderedPageBreak/>
        <w:t>В гаснущем свете я вижу, как они загоняют кол в жизненный узел Супера и закапывают его на перекрестке.</w:t>
      </w:r>
    </w:p>
    <w:p w14:paraId="20973FB3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Затем они торопливо удаляются к своим башням из стали и пластика.</w:t>
      </w:r>
    </w:p>
    <w:p w14:paraId="65736861" w14:textId="77777777" w:rsidR="00A34705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Я собираю останки Фрица и уношу их вниз, укладываю в гроб. Хрупкие, безмолвные кости.</w:t>
      </w:r>
    </w:p>
    <w:p w14:paraId="1A8A3FDD" w14:textId="17782D7A" w:rsidR="00334361" w:rsidRPr="00E969A3" w:rsidRDefault="00A34705" w:rsidP="00E969A3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E969A3">
        <w:rPr>
          <w:rFonts w:ascii="Verdana" w:hAnsi="Verdana"/>
          <w:color w:val="000000"/>
          <w:sz w:val="20"/>
          <w:lang w:val="ru-RU"/>
        </w:rPr>
        <w:t>...Так гордо и так одиноко</w:t>
      </w:r>
      <w:r w:rsidRPr="00E969A3">
        <w:rPr>
          <w:rFonts w:ascii="Verdana" w:hAnsi="Verdana"/>
          <w:color w:val="000000"/>
          <w:sz w:val="20"/>
        </w:rPr>
        <w:t> </w:t>
      </w:r>
      <w:r w:rsidRPr="00E969A3">
        <w:rPr>
          <w:rFonts w:ascii="Verdana" w:hAnsi="Verdana"/>
          <w:color w:val="000000"/>
          <w:sz w:val="20"/>
          <w:lang w:val="ru-RU"/>
        </w:rPr>
        <w:t>— быть пиявкой из нержавеющей стали!</w:t>
      </w:r>
    </w:p>
    <w:sectPr w:rsidR="00334361" w:rsidRPr="00E969A3" w:rsidSect="00E96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4E070" w14:textId="77777777" w:rsidR="00E969A3" w:rsidRDefault="00E969A3" w:rsidP="00E969A3">
      <w:pPr>
        <w:spacing w:after="0" w:line="240" w:lineRule="auto"/>
      </w:pPr>
      <w:r>
        <w:separator/>
      </w:r>
    </w:p>
  </w:endnote>
  <w:endnote w:type="continuationSeparator" w:id="0">
    <w:p w14:paraId="5C83C905" w14:textId="77777777" w:rsidR="00E969A3" w:rsidRDefault="00E969A3" w:rsidP="00E96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0FAA4" w14:textId="77777777" w:rsidR="00E969A3" w:rsidRDefault="00E969A3" w:rsidP="00BC5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A926CE2" w14:textId="77777777" w:rsidR="00E969A3" w:rsidRDefault="00E969A3" w:rsidP="00E969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0C75A" w14:textId="0508BB8F" w:rsidR="00E969A3" w:rsidRPr="00E969A3" w:rsidRDefault="00E969A3" w:rsidP="00E969A3">
    <w:pPr>
      <w:pStyle w:val="Footer"/>
      <w:ind w:right="360"/>
      <w:rPr>
        <w:rFonts w:ascii="Arial" w:hAnsi="Arial" w:cs="Arial"/>
        <w:color w:val="999999"/>
        <w:sz w:val="20"/>
      </w:rPr>
    </w:pPr>
    <w:r w:rsidRPr="00E969A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BD582" w14:textId="77777777" w:rsidR="00E969A3" w:rsidRDefault="00E969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E87EB" w14:textId="77777777" w:rsidR="00E969A3" w:rsidRDefault="00E969A3" w:rsidP="00E969A3">
      <w:pPr>
        <w:spacing w:after="0" w:line="240" w:lineRule="auto"/>
      </w:pPr>
      <w:r>
        <w:separator/>
      </w:r>
    </w:p>
  </w:footnote>
  <w:footnote w:type="continuationSeparator" w:id="0">
    <w:p w14:paraId="5F8A6D39" w14:textId="77777777" w:rsidR="00E969A3" w:rsidRDefault="00E969A3" w:rsidP="00E96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59791" w14:textId="77777777" w:rsidR="00E969A3" w:rsidRDefault="00E969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EBA6" w14:textId="394227EC" w:rsidR="00E969A3" w:rsidRPr="00E969A3" w:rsidRDefault="00E969A3" w:rsidP="00E969A3">
    <w:pPr>
      <w:pStyle w:val="Header"/>
      <w:rPr>
        <w:rFonts w:ascii="Arial" w:hAnsi="Arial" w:cs="Arial"/>
        <w:color w:val="999999"/>
        <w:sz w:val="20"/>
      </w:rPr>
    </w:pPr>
    <w:r w:rsidRPr="00E969A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4E9F" w14:textId="77777777" w:rsidR="00E969A3" w:rsidRDefault="00E969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34361"/>
    <w:rsid w:val="005A466E"/>
    <w:rsid w:val="00A34705"/>
    <w:rsid w:val="00AA1D8D"/>
    <w:rsid w:val="00B47730"/>
    <w:rsid w:val="00CB0664"/>
    <w:rsid w:val="00E969A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1563DD4"/>
  <w14:defaultImageDpi w14:val="300"/>
  <w15:docId w15:val="{322EE127-3B0F-439E-970A-501D504D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E96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1337</Words>
  <Characters>7113</Characters>
  <Application>Microsoft Office Word</Application>
  <DocSecurity>0</DocSecurity>
  <Lines>145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8376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Пиявка из нержавеющей стали</dc:title>
  <dc:subject/>
  <dc:creator>Роджер Желязны</dc:creator>
  <cp:keywords/>
  <dc:description/>
  <cp:lastModifiedBy>Andrey Piskunov</cp:lastModifiedBy>
  <cp:revision>5</cp:revision>
  <dcterms:created xsi:type="dcterms:W3CDTF">2013-12-23T23:15:00Z</dcterms:created>
  <dcterms:modified xsi:type="dcterms:W3CDTF">2025-07-08T02:41:00Z</dcterms:modified>
  <cp:category/>
</cp:coreProperties>
</file>