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EA571" w14:textId="77777777" w:rsidR="00151FB6" w:rsidRPr="007F0BC9" w:rsidRDefault="00151FB6" w:rsidP="007F0BC9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7F0BC9">
        <w:rPr>
          <w:rFonts w:ascii="Verdana" w:hAnsi="Verdana"/>
          <w:color w:val="000000"/>
          <w:sz w:val="32"/>
          <w:lang w:val="ru-RU"/>
        </w:rPr>
        <w:t>И вот приходит сила</w:t>
      </w:r>
    </w:p>
    <w:p w14:paraId="2E3AE501" w14:textId="77777777" w:rsidR="00185574" w:rsidRPr="007F0BC9" w:rsidRDefault="00185574" w:rsidP="007F0BC9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7F0BC9">
        <w:rPr>
          <w:rFonts w:ascii="Verdana" w:hAnsi="Verdana"/>
          <w:color w:val="000000"/>
          <w:sz w:val="24"/>
          <w:lang w:val="ru-RU"/>
        </w:rPr>
        <w:t>Роджер Желязны</w:t>
      </w:r>
    </w:p>
    <w:p w14:paraId="26CDC7D4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F77D972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Это продолжалось уже второй год и сводило с ума.</w:t>
      </w:r>
    </w:p>
    <w:p w14:paraId="73DDC48D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Все, что раньше работало, теперь отказывало.</w:t>
      </w:r>
    </w:p>
    <w:p w14:paraId="1DCA42C5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Каждый день он пытался это прекратить, но все его усилия наталкивались на сопротивление.</w:t>
      </w:r>
    </w:p>
    <w:p w14:paraId="7370489E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Он рычал на своих студентов, безрассудно вел машину, разбил костяшки пальцев о стены. Ночами он лежал без сна и ругался.</w:t>
      </w:r>
    </w:p>
    <w:p w14:paraId="359ED96C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Но не было никого, к кому он мог бы обратиться за помощью. Его проблема показалась бы несуществующей психиатру, который, без сомнения, попытался бы лечить его от чего-нибудь другого.</w:t>
      </w:r>
    </w:p>
    <w:p w14:paraId="2A07E02C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Тем летом он уезжал, провел месяц на курорте</w:t>
      </w:r>
      <w:r w:rsidRPr="007F0BC9">
        <w:rPr>
          <w:rFonts w:ascii="Verdana" w:hAnsi="Verdana"/>
          <w:color w:val="000000"/>
          <w:sz w:val="20"/>
        </w:rPr>
        <w:t> </w:t>
      </w:r>
      <w:r w:rsidRPr="007F0BC9">
        <w:rPr>
          <w:rFonts w:ascii="Verdana" w:hAnsi="Verdana"/>
          <w:color w:val="000000"/>
          <w:sz w:val="20"/>
          <w:lang w:val="ru-RU"/>
        </w:rPr>
        <w:t>— ничего. Он принимал несколько галлюциногенных препаратов для пробы</w:t>
      </w:r>
      <w:r w:rsidRPr="007F0BC9">
        <w:rPr>
          <w:rFonts w:ascii="Verdana" w:hAnsi="Verdana"/>
          <w:color w:val="000000"/>
          <w:sz w:val="20"/>
        </w:rPr>
        <w:t> </w:t>
      </w:r>
      <w:r w:rsidRPr="007F0BC9">
        <w:rPr>
          <w:rFonts w:ascii="Verdana" w:hAnsi="Verdana"/>
          <w:color w:val="000000"/>
          <w:sz w:val="20"/>
          <w:lang w:val="ru-RU"/>
        </w:rPr>
        <w:t>— опять ничего. Он пробовал записывать на магнитофон свободные ассоциации, но после прослушивания результатом была только головная боль.</w:t>
      </w:r>
    </w:p>
    <w:p w14:paraId="0B2FCCF5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К кому в обществе нормальных людей обращается носитель заблокированной силы?</w:t>
      </w:r>
    </w:p>
    <w:p w14:paraId="43D685BB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...К такому же, как он сам, если сумеет его найти.</w:t>
      </w:r>
    </w:p>
    <w:p w14:paraId="17D52FA7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891CF8A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Милт Рэнд был знаком еще с четырьмя людьми, похожими на него самого,</w:t>
      </w:r>
      <w:r w:rsidRPr="007F0BC9">
        <w:rPr>
          <w:rFonts w:ascii="Verdana" w:hAnsi="Verdana"/>
          <w:color w:val="000000"/>
          <w:sz w:val="20"/>
        </w:rPr>
        <w:t> </w:t>
      </w:r>
      <w:r w:rsidRPr="007F0BC9">
        <w:rPr>
          <w:rFonts w:ascii="Verdana" w:hAnsi="Verdana"/>
          <w:color w:val="000000"/>
          <w:sz w:val="20"/>
          <w:lang w:val="ru-RU"/>
        </w:rPr>
        <w:t>— его кузеном Гэри, ныне покойным; Уолкером Джексоном, негром-проповедником, уехавшим куда-то в южные штаты; Татьяной Стефанович, танцовщицей, в настоящее время находящейся где-то за Железным занавесом, и Кэртисом Легге, который, к сожалению, страдал шизоидным состоянием параноидального типа и находился в учреждении для безнадежных душевнобольных. С другими он сталкивался ночью, но никогда с ними не говорил и сейчас не смог бы найти.</w:t>
      </w:r>
    </w:p>
    <w:p w14:paraId="3CD3D1FA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Блокады имели место и раньше, но Милт всегда справлялся с ними в течение месяца. Этот случай был другой и совсем особый. Расстройства, недомогания, волнения могут заглушить талант, сковать силу. Однако событие, которое полностью деморализовало его более чем на год, было не просто волнением, недомоганием или расстройством. Развод его доконал.</w:t>
      </w:r>
    </w:p>
    <w:p w14:paraId="252B2C6E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Знать, что где-то кто-то тебя ненавидит, уже несладко, но знать точную форму, которую эта ненависть принимает, проявить полную беспомощность против нее, постоянно жить с ощущением, как эта ненависть нарастает вокруг тебя,</w:t>
      </w:r>
      <w:r w:rsidRPr="007F0BC9">
        <w:rPr>
          <w:rFonts w:ascii="Verdana" w:hAnsi="Verdana"/>
          <w:color w:val="000000"/>
          <w:sz w:val="20"/>
        </w:rPr>
        <w:t> </w:t>
      </w:r>
      <w:r w:rsidRPr="007F0BC9">
        <w:rPr>
          <w:rFonts w:ascii="Verdana" w:hAnsi="Verdana"/>
          <w:color w:val="000000"/>
          <w:sz w:val="20"/>
          <w:lang w:val="ru-RU"/>
        </w:rPr>
        <w:t xml:space="preserve">— это больше чем неприятное обстоятельство. Обидчик ты или </w:t>
      </w:r>
      <w:r w:rsidRPr="007F0BC9">
        <w:rPr>
          <w:rFonts w:ascii="Verdana" w:hAnsi="Verdana"/>
          <w:color w:val="000000"/>
          <w:sz w:val="20"/>
          <w:lang w:val="ru-RU"/>
        </w:rPr>
        <w:lastRenderedPageBreak/>
        <w:t>оскорбленный, если тебя ненавидят и ты живешь в этой ненависти, она что-то забирает у тебя</w:t>
      </w:r>
      <w:r w:rsidRPr="007F0BC9">
        <w:rPr>
          <w:rFonts w:ascii="Verdana" w:hAnsi="Verdana"/>
          <w:color w:val="000000"/>
          <w:sz w:val="20"/>
        </w:rPr>
        <w:t> </w:t>
      </w:r>
      <w:r w:rsidRPr="007F0BC9">
        <w:rPr>
          <w:rFonts w:ascii="Verdana" w:hAnsi="Verdana"/>
          <w:color w:val="000000"/>
          <w:sz w:val="20"/>
          <w:lang w:val="ru-RU"/>
        </w:rPr>
        <w:t>— она отрывает часть твоей души или, если хочешь, порабощает ум; она режет и не прижигает рану.</w:t>
      </w:r>
    </w:p>
    <w:p w14:paraId="04542BD1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Милт Рэнд проволок свою кровоточащую душу по всей стране и вернулся домой.</w:t>
      </w:r>
    </w:p>
    <w:p w14:paraId="2C2198B7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Он мог сидеть и смотреть на лес со своего застекленного заднего крыльца, пить пиво, созерцать жуков-светляков под сенью деревьев, смотреть на кроликов, на темные силуэты птиц, на случайно пробегавшую лису, иногда на летучую мышь.</w:t>
      </w:r>
    </w:p>
    <w:p w14:paraId="1FEC6944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Он был когда-то жуком-светляком, кроликом, птицей, лисой, летучей мышью.</w:t>
      </w:r>
    </w:p>
    <w:p w14:paraId="4B8F25CD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Одной из причин для его переселения подальше от города, прибавившего еще полчаса на дорогу, была дикая природа.</w:t>
      </w:r>
    </w:p>
    <w:p w14:paraId="4DAA09FB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Теперь между ним и теми вещами, частицей которых он некогда был, осталось лишь застекленное крыльцо. Теперь он был один.</w:t>
      </w:r>
    </w:p>
    <w:p w14:paraId="0F4DBA3A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Гуляя по улицам, общаясь со студентами в институте, сидя в ресторане, театре, баре, он ощущал в себе пустоту там, где когда-то он был наполнен.</w:t>
      </w:r>
    </w:p>
    <w:p w14:paraId="33EE06F5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Нет такой книги, в которой говорится, как вернуть потерянную силу.</w:t>
      </w:r>
    </w:p>
    <w:p w14:paraId="4D8DAE35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Ожидая, он перепробовал все, что приходило в голову. Бродя по раскаленной мостовой в летний полдень, переходя улицу на красный свет из-за того, что транспорт движется слишком медленно, наблюдая, как ребята в плавках играют у бурлящего гидранта, а грязная вода заливает им ноги, пока загорелые матери и старшие сестры в шортах и мятых блузках лениво приглядывают за ними, беседуя друг с другом в тени под козырьками подъездов или витрин магазинов. Милт пересекает город без определенной цели, чувствуя клаустрофобию при длительных остановках. Глаза заливает пот, очки в потеках, рубашка прилипла к бокам и выбилась, снова прилипает и выбивается на ходу.</w:t>
      </w:r>
    </w:p>
    <w:p w14:paraId="4F6112DA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После полудня наступает время дать отдых уставшим ногам, превратившимся в раскаленные кирпичи. На лужайке он находит скамейку, укрытую высокими кленами, опускается на нее и сидит бездумно минут двадцать пять.</w:t>
      </w:r>
    </w:p>
    <w:p w14:paraId="5A1D08BD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—</w:t>
      </w:r>
      <w:r w:rsidRPr="007F0BC9">
        <w:rPr>
          <w:rFonts w:ascii="Verdana" w:hAnsi="Verdana"/>
          <w:color w:val="000000"/>
          <w:sz w:val="20"/>
        </w:rPr>
        <w:t> </w:t>
      </w:r>
      <w:r w:rsidRPr="007F0BC9">
        <w:rPr>
          <w:rFonts w:ascii="Verdana" w:hAnsi="Verdana"/>
          <w:i/>
          <w:iCs/>
          <w:color w:val="000000"/>
          <w:sz w:val="20"/>
          <w:lang w:val="ru-RU"/>
        </w:rPr>
        <w:t>Привет.</w:t>
      </w:r>
    </w:p>
    <w:p w14:paraId="26E528CE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Что-то в нем смеется или рыдает.</w:t>
      </w:r>
    </w:p>
    <w:p w14:paraId="405B4120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—</w:t>
      </w:r>
      <w:r w:rsidRPr="007F0BC9">
        <w:rPr>
          <w:rFonts w:ascii="Verdana" w:hAnsi="Verdana"/>
          <w:color w:val="000000"/>
          <w:sz w:val="20"/>
        </w:rPr>
        <w:t> </w:t>
      </w:r>
      <w:r w:rsidRPr="007F0BC9">
        <w:rPr>
          <w:rFonts w:ascii="Verdana" w:hAnsi="Verdana"/>
          <w:i/>
          <w:iCs/>
          <w:color w:val="000000"/>
          <w:sz w:val="20"/>
          <w:lang w:val="ru-RU"/>
        </w:rPr>
        <w:t>Да, привет. Я здесь! Не уходи! Останься! Пожалуйста!</w:t>
      </w:r>
    </w:p>
    <w:p w14:paraId="07DE3DBF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—</w:t>
      </w:r>
      <w:r w:rsidRPr="007F0BC9">
        <w:rPr>
          <w:rFonts w:ascii="Verdana" w:hAnsi="Verdana"/>
          <w:color w:val="000000"/>
          <w:sz w:val="20"/>
        </w:rPr>
        <w:t> </w:t>
      </w:r>
      <w:r w:rsidRPr="007F0BC9">
        <w:rPr>
          <w:rFonts w:ascii="Verdana" w:hAnsi="Verdana"/>
          <w:i/>
          <w:iCs/>
          <w:color w:val="000000"/>
          <w:sz w:val="20"/>
          <w:lang w:val="ru-RU"/>
        </w:rPr>
        <w:t>Ты</w:t>
      </w:r>
      <w:r w:rsidRPr="007F0BC9">
        <w:rPr>
          <w:rFonts w:ascii="Verdana" w:hAnsi="Verdana"/>
          <w:i/>
          <w:iCs/>
          <w:color w:val="000000"/>
          <w:sz w:val="20"/>
        </w:rPr>
        <w:t> </w:t>
      </w:r>
      <w:r w:rsidRPr="007F0BC9">
        <w:rPr>
          <w:rFonts w:ascii="Verdana" w:hAnsi="Verdana"/>
          <w:i/>
          <w:iCs/>
          <w:color w:val="000000"/>
          <w:sz w:val="20"/>
          <w:lang w:val="ru-RU"/>
        </w:rPr>
        <w:t>— такой, как я...</w:t>
      </w:r>
    </w:p>
    <w:p w14:paraId="73F3890C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—</w:t>
      </w:r>
      <w:r w:rsidRPr="007F0BC9">
        <w:rPr>
          <w:rFonts w:ascii="Verdana" w:hAnsi="Verdana"/>
          <w:color w:val="000000"/>
          <w:sz w:val="20"/>
        </w:rPr>
        <w:t> </w:t>
      </w:r>
      <w:r w:rsidRPr="007F0BC9">
        <w:rPr>
          <w:rFonts w:ascii="Verdana" w:hAnsi="Verdana"/>
          <w:i/>
          <w:iCs/>
          <w:color w:val="000000"/>
          <w:sz w:val="20"/>
          <w:lang w:val="ru-RU"/>
        </w:rPr>
        <w:t>Да, я такой. Ты можешь видеть это во мне, потому что ты</w:t>
      </w:r>
      <w:r w:rsidRPr="007F0BC9">
        <w:rPr>
          <w:rFonts w:ascii="Verdana" w:hAnsi="Verdana"/>
          <w:i/>
          <w:iCs/>
          <w:color w:val="000000"/>
          <w:sz w:val="20"/>
        </w:rPr>
        <w:t> </w:t>
      </w:r>
      <w:r w:rsidRPr="007F0BC9">
        <w:rPr>
          <w:rFonts w:ascii="Verdana" w:hAnsi="Verdana"/>
          <w:i/>
          <w:iCs/>
          <w:color w:val="000000"/>
          <w:sz w:val="20"/>
          <w:lang w:val="ru-RU"/>
        </w:rPr>
        <w:t>— это ты. Но ты должна прочитать и послать это тоже сюда. Я застыл. Я... Привет? Где ты?</w:t>
      </w:r>
    </w:p>
    <w:p w14:paraId="60DD8832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lastRenderedPageBreak/>
        <w:t>И опять он один.</w:t>
      </w:r>
    </w:p>
    <w:p w14:paraId="2DBEC34D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Он пытается послать сообщение. Он сосредотачивается и пробует передать мысли за пределы черепной коробки.</w:t>
      </w:r>
    </w:p>
    <w:p w14:paraId="0A573259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—</w:t>
      </w:r>
      <w:r w:rsidRPr="007F0BC9">
        <w:rPr>
          <w:rFonts w:ascii="Verdana" w:hAnsi="Verdana"/>
          <w:color w:val="000000"/>
          <w:sz w:val="20"/>
        </w:rPr>
        <w:t> </w:t>
      </w:r>
      <w:r w:rsidRPr="007F0BC9">
        <w:rPr>
          <w:rFonts w:ascii="Verdana" w:hAnsi="Verdana"/>
          <w:i/>
          <w:iCs/>
          <w:color w:val="000000"/>
          <w:sz w:val="20"/>
          <w:lang w:val="ru-RU"/>
        </w:rPr>
        <w:t>Пожалуйста, вернись! Ты мне нужна. Ты мне можешь помочь. Я в отчаянии. Мне больно. Где же ты?</w:t>
      </w:r>
    </w:p>
    <w:p w14:paraId="4E333DD9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И снова</w:t>
      </w:r>
      <w:r w:rsidRPr="007F0BC9">
        <w:rPr>
          <w:rFonts w:ascii="Verdana" w:hAnsi="Verdana"/>
          <w:color w:val="000000"/>
          <w:sz w:val="20"/>
        </w:rPr>
        <w:t> </w:t>
      </w:r>
      <w:r w:rsidRPr="007F0BC9">
        <w:rPr>
          <w:rFonts w:ascii="Verdana" w:hAnsi="Verdana"/>
          <w:color w:val="000000"/>
          <w:sz w:val="20"/>
          <w:lang w:val="ru-RU"/>
        </w:rPr>
        <w:t>— ничего.</w:t>
      </w:r>
    </w:p>
    <w:p w14:paraId="1ED88C8B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Он хочет кричать. Он хочет обыскать каждую комнату в каждом доме этого квартала. Вместо этого он сидит здесь.</w:t>
      </w:r>
    </w:p>
    <w:p w14:paraId="74947ABF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Этим же вечером в 21.30 они снова встречаются в его мозгу.</w:t>
      </w:r>
    </w:p>
    <w:p w14:paraId="7F35F1CF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0BC9">
        <w:rPr>
          <w:rFonts w:ascii="Verdana" w:hAnsi="Verdana"/>
          <w:color w:val="000000"/>
          <w:sz w:val="20"/>
          <w:lang w:val="ru-RU"/>
        </w:rPr>
        <w:t>—</w:t>
      </w:r>
      <w:r w:rsidRPr="007F0BC9">
        <w:rPr>
          <w:rFonts w:ascii="Verdana" w:hAnsi="Verdana"/>
          <w:color w:val="000000"/>
          <w:sz w:val="20"/>
        </w:rPr>
        <w:t> </w:t>
      </w:r>
      <w:r w:rsidRPr="007F0BC9">
        <w:rPr>
          <w:rFonts w:ascii="Verdana" w:hAnsi="Verdana"/>
          <w:i/>
          <w:iCs/>
          <w:color w:val="000000"/>
          <w:sz w:val="20"/>
          <w:lang w:val="ru-RU"/>
        </w:rPr>
        <w:t>Привет.</w:t>
      </w:r>
    </w:p>
    <w:p w14:paraId="538A9F4A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  <w:lang w:val="ru-RU"/>
        </w:rPr>
        <w:t>—</w:t>
      </w:r>
      <w:r w:rsidRPr="007F0BC9">
        <w:rPr>
          <w:rFonts w:ascii="Verdana" w:hAnsi="Verdana"/>
          <w:color w:val="000000"/>
          <w:sz w:val="20"/>
        </w:rPr>
        <w:t> </w:t>
      </w:r>
      <w:r w:rsidRPr="007F0BC9">
        <w:rPr>
          <w:rFonts w:ascii="Verdana" w:hAnsi="Verdana"/>
          <w:i/>
          <w:iCs/>
          <w:color w:val="000000"/>
          <w:sz w:val="20"/>
          <w:lang w:val="ru-RU"/>
        </w:rPr>
        <w:t xml:space="preserve">Погоди! Останься, ради Бога! На этот раз не уходи! Пожалуйста, не надо! Послушай, ты мне нужна. </w:t>
      </w:r>
      <w:r w:rsidRPr="007F0BC9">
        <w:rPr>
          <w:rFonts w:ascii="Verdana" w:hAnsi="Verdana"/>
          <w:i/>
          <w:iCs/>
          <w:color w:val="000000"/>
          <w:sz w:val="20"/>
        </w:rPr>
        <w:t>Ты мне можешь помочь.</w:t>
      </w:r>
    </w:p>
    <w:p w14:paraId="080DB4ED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— </w:t>
      </w:r>
      <w:r w:rsidRPr="007F0BC9">
        <w:rPr>
          <w:rFonts w:ascii="Verdana" w:hAnsi="Verdana"/>
          <w:i/>
          <w:iCs/>
          <w:color w:val="000000"/>
          <w:sz w:val="20"/>
        </w:rPr>
        <w:t>Как? В чем дело?</w:t>
      </w:r>
    </w:p>
    <w:p w14:paraId="10E28FD0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— </w:t>
      </w:r>
      <w:r w:rsidRPr="007F0BC9">
        <w:rPr>
          <w:rFonts w:ascii="Verdana" w:hAnsi="Verdana"/>
          <w:i/>
          <w:iCs/>
          <w:color w:val="000000"/>
          <w:sz w:val="20"/>
        </w:rPr>
        <w:t>Я такой же, как ты. Или был когда-то. Я мог мысленно устремиться и быть другими — местами, вещами, людьми. Сейчас — не могу. Я заблокирован. Сила не приходит. Я знаю, она здесь. Я ее чувствую. Но не могу использовать... Эй?</w:t>
      </w:r>
    </w:p>
    <w:p w14:paraId="5EB3DC60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— </w:t>
      </w:r>
      <w:r w:rsidRPr="007F0BC9">
        <w:rPr>
          <w:rFonts w:ascii="Verdana" w:hAnsi="Verdana"/>
          <w:i/>
          <w:iCs/>
          <w:color w:val="000000"/>
          <w:sz w:val="20"/>
        </w:rPr>
        <w:t>Да, я все еще здесь. Но чувствую, что ухожу. Я вернусь. Я...</w:t>
      </w:r>
    </w:p>
    <w:p w14:paraId="351A4975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Милт ожидает до полуночи. Она не возвращается. Его ума коснулся ум женский. Странный, слабый, но определенно женский и несущий эту энергию. Этой ночью она больше не приходит. Он шагает туда-сюда по кварталу, пытаясь понять, какое окно, какая дверь...</w:t>
      </w:r>
    </w:p>
    <w:p w14:paraId="4C80EDA3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Он ест в ночном кафе, возвращается на свою скамейку, ждет, снова шагает, возвращается в кафе за сигаретами, начинает курить их одну за другой, возвращается к скамейке.</w:t>
      </w:r>
    </w:p>
    <w:p w14:paraId="092961C8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1398E7C9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Пришел рассвет, начинается день, ночь прошла. Он один. Птицы нарушают тишину, улицы заполняются машинами, по лужайкам бродят собаки.</w:t>
      </w:r>
    </w:p>
    <w:p w14:paraId="6C00D159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И вот — еле ощутимый контакт:</w:t>
      </w:r>
    </w:p>
    <w:p w14:paraId="766C4089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— </w:t>
      </w:r>
      <w:r w:rsidRPr="007F0BC9">
        <w:rPr>
          <w:rFonts w:ascii="Verdana" w:hAnsi="Verdana"/>
          <w:i/>
          <w:iCs/>
          <w:color w:val="000000"/>
          <w:sz w:val="20"/>
        </w:rPr>
        <w:t>Я здесь. Думаю, на этот раз смогу побыть дольше. Чем я могу тебе помочь? Расскажи мне.</w:t>
      </w:r>
    </w:p>
    <w:p w14:paraId="31F4B5B1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— </w:t>
      </w:r>
      <w:r w:rsidRPr="007F0BC9">
        <w:rPr>
          <w:rFonts w:ascii="Verdana" w:hAnsi="Verdana"/>
          <w:i/>
          <w:iCs/>
          <w:color w:val="000000"/>
          <w:sz w:val="20"/>
        </w:rPr>
        <w:t>Хорошо. Вот что сделай — подумай о чувстве, том чувстве выхода вовне, перехода границы — это чувство сейчас владеет тобой. Наполни свой ум этим чувством и пошли его мне со всей силой, на которую способна.</w:t>
      </w:r>
    </w:p>
    <w:p w14:paraId="13EB0CC3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lastRenderedPageBreak/>
        <w:t>Вот к нему приходит то, что было и раньше: осознание силы. Для него это земля и вода, огонь и воздух. Он на этом стоит, плавает в этом, согревает себя этим, движется сквозь это.</w:t>
      </w:r>
    </w:p>
    <w:p w14:paraId="3B5556ED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— </w:t>
      </w:r>
      <w:r w:rsidRPr="007F0BC9">
        <w:rPr>
          <w:rFonts w:ascii="Verdana" w:hAnsi="Verdana"/>
          <w:i/>
          <w:iCs/>
          <w:color w:val="000000"/>
          <w:sz w:val="20"/>
        </w:rPr>
        <w:t>Она возвращается! Только не останавливайся!</w:t>
      </w:r>
    </w:p>
    <w:p w14:paraId="53F4A3E1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— </w:t>
      </w:r>
      <w:r w:rsidRPr="007F0BC9">
        <w:rPr>
          <w:rFonts w:ascii="Verdana" w:hAnsi="Verdana"/>
          <w:i/>
          <w:iCs/>
          <w:color w:val="000000"/>
          <w:sz w:val="20"/>
        </w:rPr>
        <w:t>Прости, мне нужно... У меня кружится голова. </w:t>
      </w:r>
      <w:r w:rsidRPr="007F0BC9">
        <w:rPr>
          <w:rFonts w:ascii="Verdana" w:hAnsi="Verdana"/>
          <w:i/>
          <w:iCs/>
          <w:color w:val="000000"/>
          <w:sz w:val="20"/>
          <w:lang w:val="ru-RU"/>
        </w:rPr>
        <w:t xml:space="preserve">— </w:t>
      </w:r>
      <w:r w:rsidRPr="007F0BC9">
        <w:rPr>
          <w:rFonts w:ascii="Verdana" w:hAnsi="Verdana"/>
          <w:i/>
          <w:iCs/>
          <w:color w:val="000000"/>
          <w:sz w:val="20"/>
        </w:rPr>
        <w:t>Где ты?</w:t>
      </w:r>
    </w:p>
    <w:p w14:paraId="6B3FCA26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— </w:t>
      </w:r>
      <w:r w:rsidRPr="007F0BC9">
        <w:rPr>
          <w:rFonts w:ascii="Verdana" w:hAnsi="Verdana"/>
          <w:i/>
          <w:iCs/>
          <w:color w:val="000000"/>
          <w:sz w:val="20"/>
        </w:rPr>
        <w:t>В больнице...</w:t>
      </w:r>
    </w:p>
    <w:p w14:paraId="093B04BA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Он смотрит в сторону больницы — это в конце улицы слева, на углу.</w:t>
      </w:r>
    </w:p>
    <w:p w14:paraId="3830FCDB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— </w:t>
      </w:r>
      <w:r w:rsidRPr="007F0BC9">
        <w:rPr>
          <w:rFonts w:ascii="Verdana" w:hAnsi="Verdana"/>
          <w:i/>
          <w:iCs/>
          <w:color w:val="000000"/>
          <w:sz w:val="20"/>
        </w:rPr>
        <w:t>Какое отделение?</w:t>
      </w:r>
    </w:p>
    <w:p w14:paraId="4A613A9F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Он формулирует мысль, хотя знает — она уже ушла.</w:t>
      </w:r>
    </w:p>
    <w:p w14:paraId="0F12B02B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5AFD2342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В дурмане или в жару, решает он, связь пока невозможна.</w:t>
      </w:r>
    </w:p>
    <w:p w14:paraId="3C3E7950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Он возвращается на такси туда, где оставил свою машину, едет домой, принимает душ и бреется, готовит завтрак, не может есть.</w:t>
      </w:r>
    </w:p>
    <w:p w14:paraId="43C0BFD7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Он пьет апельсиновый сок и кофе, растягивается на кровати.</w:t>
      </w:r>
    </w:p>
    <w:p w14:paraId="548C6369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Через пять часов он просыпается, смотрит на часы и чертыхается.</w:t>
      </w:r>
    </w:p>
    <w:p w14:paraId="28CE97DA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Всю дорогу обратно в город он пытается вернуть силу. Она как дерево, укоренившееся в его существе, ветвящееся за его глазами, с бутонами, цветами и соками, но без листьев, без плодов. Он чувствует, как оно качается у него внутри, пульсируя, дыша; он его чувствует от кончиков ног до корней волос. Но оно не гнется по его воле, не ветвится у него в сознании, не свертывает листья, распространяя живые ароматы.</w:t>
      </w:r>
    </w:p>
    <w:p w14:paraId="18A43E78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Он оставляет машину у больницы, входит в приемную, минует администратора и находит стул у столика, полного журналов.</w:t>
      </w:r>
    </w:p>
    <w:p w14:paraId="6FFD44E0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Через два часа он видит ее.</w:t>
      </w:r>
    </w:p>
    <w:p w14:paraId="624849EC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Он высматривал ее, прячась за номер «Холидей».</w:t>
      </w:r>
    </w:p>
    <w:p w14:paraId="0A48C904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— </w:t>
      </w:r>
      <w:r w:rsidRPr="007F0BC9">
        <w:rPr>
          <w:rFonts w:ascii="Verdana" w:hAnsi="Verdana"/>
          <w:i/>
          <w:iCs/>
          <w:color w:val="000000"/>
          <w:sz w:val="20"/>
        </w:rPr>
        <w:t>Я здесь.</w:t>
      </w:r>
    </w:p>
    <w:p w14:paraId="25544F9C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— </w:t>
      </w:r>
      <w:r w:rsidRPr="007F0BC9">
        <w:rPr>
          <w:rFonts w:ascii="Verdana" w:hAnsi="Verdana"/>
          <w:i/>
          <w:iCs/>
          <w:color w:val="000000"/>
          <w:sz w:val="20"/>
        </w:rPr>
        <w:t>Значит, опять! Быстрее! Сила! Помоги мне возбудить ее!</w:t>
      </w:r>
    </w:p>
    <w:p w14:paraId="2E7ECD25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Она выполняет его просьбу.</w:t>
      </w:r>
    </w:p>
    <w:p w14:paraId="5190C421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Она возрождает силу в его мозгу. Там совершается — движение, пауза, движение, пауза. Задумчиво, как бы вспоминая сложные танцевальные па, сила зашевелилась в нем.</w:t>
      </w:r>
    </w:p>
    <w:p w14:paraId="39C10EF7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3E67DF90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lastRenderedPageBreak/>
        <w:t>Как в батискафе, поднимающемся на поверхность, затуманенный, искаженный вид сменяется четким омытым изображением.</w:t>
      </w:r>
    </w:p>
    <w:p w14:paraId="31F87C3E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Ему помог ребенок.</w:t>
      </w:r>
    </w:p>
    <w:p w14:paraId="24C323B4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Ребенок с больным мозгом, мучимый лихорадкой, умирающий.</w:t>
      </w:r>
    </w:p>
    <w:p w14:paraId="6D3D6750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Он читает все это, когда обращает к ней свою силу.</w:t>
      </w:r>
    </w:p>
    <w:p w14:paraId="67B1475F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Ее зовут Дороти, она безумна. Сила пришла к ней в разгар болезни, возможно, в ее результате.</w:t>
      </w:r>
    </w:p>
    <w:p w14:paraId="170BE327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Помогла ли она человеку снова ожить, или ей это приснилось — спрашивает она себя.</w:t>
      </w:r>
    </w:p>
    <w:p w14:paraId="3E160844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Ей тринадцать лет, и родители сидят у ее постели. Мать мысленно повторяет бессчетное число раз одно и то же слово: «Метотрексат, метотрексат, метотрексат, мет...»</w:t>
      </w:r>
    </w:p>
    <w:p w14:paraId="6E47DBE9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В грудной клетке тринадцатилетней Дороти — иголочки боли. В ней бушует вихрь лихорадки, и для него она почти умерла.</w:t>
      </w:r>
    </w:p>
    <w:p w14:paraId="55CC7739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Она умирает от лейкемии. Уже наступила последняя стадия. Он чувствует вкус крови у нее во рту.</w:t>
      </w:r>
    </w:p>
    <w:p w14:paraId="2006B008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Беспомощный в своей силе, он передает ей:</w:t>
      </w:r>
    </w:p>
    <w:p w14:paraId="3B9BF315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— </w:t>
      </w:r>
      <w:r w:rsidRPr="007F0BC9">
        <w:rPr>
          <w:rFonts w:ascii="Verdana" w:hAnsi="Verdana"/>
          <w:i/>
          <w:iCs/>
          <w:color w:val="000000"/>
          <w:sz w:val="20"/>
        </w:rPr>
        <w:t>Ты отдала мне конец своей жизни и свою последнюю силу. Я этого не знал. Я не стал бы просить ее у тебя.</w:t>
      </w:r>
    </w:p>
    <w:p w14:paraId="68C92DBD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— </w:t>
      </w:r>
      <w:r w:rsidRPr="007F0BC9">
        <w:rPr>
          <w:rFonts w:ascii="Verdana" w:hAnsi="Verdana"/>
          <w:i/>
          <w:iCs/>
          <w:color w:val="000000"/>
          <w:sz w:val="20"/>
        </w:rPr>
        <w:t>Спасибо тебе,</w:t>
      </w:r>
      <w:r w:rsidRPr="007F0BC9">
        <w:rPr>
          <w:rFonts w:ascii="Verdana" w:hAnsi="Verdana"/>
          <w:color w:val="000000"/>
          <w:sz w:val="20"/>
        </w:rPr>
        <w:t xml:space="preserve">  </w:t>
      </w:r>
      <w:r w:rsidRPr="007F0BC9">
        <w:rPr>
          <w:rFonts w:ascii="Verdana" w:hAnsi="Verdana"/>
          <w:color w:val="000000"/>
          <w:sz w:val="20"/>
          <w:lang w:val="ru-RU"/>
        </w:rPr>
        <w:t xml:space="preserve">— </w:t>
      </w:r>
      <w:r w:rsidRPr="007F0BC9">
        <w:rPr>
          <w:rFonts w:ascii="Verdana" w:hAnsi="Verdana"/>
          <w:color w:val="000000"/>
          <w:sz w:val="20"/>
        </w:rPr>
        <w:t>говорит она, </w:t>
      </w:r>
      <w:r w:rsidRPr="007F0BC9">
        <w:rPr>
          <w:rFonts w:ascii="Verdana" w:hAnsi="Verdana"/>
          <w:color w:val="000000"/>
          <w:sz w:val="20"/>
          <w:lang w:val="ru-RU"/>
        </w:rPr>
        <w:t xml:space="preserve">— </w:t>
      </w:r>
      <w:r w:rsidRPr="007F0BC9">
        <w:rPr>
          <w:rFonts w:ascii="Verdana" w:hAnsi="Verdana"/>
          <w:i/>
          <w:iCs/>
          <w:color w:val="000000"/>
          <w:sz w:val="20"/>
        </w:rPr>
        <w:t>за картинки у тебя внутри.</w:t>
      </w:r>
    </w:p>
    <w:p w14:paraId="08ECA5F2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— </w:t>
      </w:r>
      <w:r w:rsidRPr="007F0BC9">
        <w:rPr>
          <w:rFonts w:ascii="Verdana" w:hAnsi="Verdana"/>
          <w:i/>
          <w:iCs/>
          <w:color w:val="000000"/>
          <w:sz w:val="20"/>
        </w:rPr>
        <w:t>Картинки?</w:t>
      </w:r>
    </w:p>
    <w:p w14:paraId="79A6F92C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— </w:t>
      </w:r>
      <w:r w:rsidRPr="007F0BC9">
        <w:rPr>
          <w:rFonts w:ascii="Verdana" w:hAnsi="Verdana"/>
          <w:i/>
          <w:iCs/>
          <w:color w:val="000000"/>
          <w:sz w:val="20"/>
        </w:rPr>
        <w:t>Места, предметы, которые я там видела.</w:t>
      </w:r>
    </w:p>
    <w:p w14:paraId="15B1F909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— </w:t>
      </w:r>
      <w:r w:rsidRPr="007F0BC9">
        <w:rPr>
          <w:rFonts w:ascii="Verdana" w:hAnsi="Verdana"/>
          <w:i/>
          <w:iCs/>
          <w:color w:val="000000"/>
          <w:sz w:val="20"/>
        </w:rPr>
        <w:t>У меня внутри не так уж много такого, что стоит показывать. В иных местах ты увидела бы больше...</w:t>
      </w:r>
    </w:p>
    <w:p w14:paraId="67AB7F0C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— </w:t>
      </w:r>
      <w:r w:rsidRPr="007F0BC9">
        <w:rPr>
          <w:rFonts w:ascii="Verdana" w:hAnsi="Verdana"/>
          <w:i/>
          <w:iCs/>
          <w:color w:val="000000"/>
          <w:sz w:val="20"/>
        </w:rPr>
        <w:t>Я опять ухожу...</w:t>
      </w:r>
    </w:p>
    <w:p w14:paraId="3935D2B7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— </w:t>
      </w:r>
      <w:r w:rsidRPr="007F0BC9">
        <w:rPr>
          <w:rFonts w:ascii="Verdana" w:hAnsi="Verdana"/>
          <w:i/>
          <w:iCs/>
          <w:color w:val="000000"/>
          <w:sz w:val="20"/>
        </w:rPr>
        <w:t>Подожди!</w:t>
      </w:r>
    </w:p>
    <w:p w14:paraId="60E18AC6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4795B508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Он призывает ту силу, что живет в нем теперь, сплавленная с его волей, мыслями, воспоминаниями, чувствами. В единой мощной вспышке он показывает ей жизнь Милта Рэнда.</w:t>
      </w:r>
    </w:p>
    <w:p w14:paraId="554ECB59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— </w:t>
      </w:r>
      <w:r w:rsidRPr="007F0BC9">
        <w:rPr>
          <w:rFonts w:ascii="Verdana" w:hAnsi="Verdana"/>
          <w:i/>
          <w:iCs/>
          <w:color w:val="000000"/>
          <w:sz w:val="20"/>
        </w:rPr>
        <w:t xml:space="preserve">Здесь все, чем я владею, все, через что я прошел и что может нравиться. Вот роение туманной ночью, мерцающие огни. Вот лежка под кустом: льет </w:t>
      </w:r>
      <w:r w:rsidRPr="007F0BC9">
        <w:rPr>
          <w:rFonts w:ascii="Verdana" w:hAnsi="Verdana"/>
          <w:i/>
          <w:iCs/>
          <w:color w:val="000000"/>
          <w:sz w:val="20"/>
        </w:rPr>
        <w:lastRenderedPageBreak/>
        <w:t>летний дождь, капли с листьев падают на твой мех, мягкий, как у лисы. Вот лунный танец оленей, вот сонный дрейф форели под темной волной, и кровь холодна, как струи ручья.</w:t>
      </w:r>
    </w:p>
    <w:p w14:paraId="4ADBEE32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i/>
          <w:iCs/>
          <w:color w:val="000000"/>
          <w:sz w:val="20"/>
        </w:rPr>
        <w:t>Вот Татьяна танцует, а Уолкер проповедует; вот мой кузен Гэри работает ножом по дереву: он может вырезать шарик в ящичке — все из одного куска. Вот мой Нью-Йорк и мой Париж. А вот мои любимые блюда, напитки, ресторан, парк, дорога для ночной езды; вот место, где я копал туннель, строил навес, ходил купаться; вот мой первый поцелуй; вот слезы утраты; вот изгнание и одиночество, и выздоровление, трепет, радость; вот желтые нарциссы моей матери, вот ее гроб, покрытый нарциссами; вот цвета моей любимой мелодии, а вот моя любимая собака — она была славной и жила долго. Смотри на все вещи, которые греют душу, охлажденную рассудком, и хранятся в памяти и самом существе человеческой личности. Я их даю тебе, у которой не было времени их узнать.</w:t>
      </w:r>
    </w:p>
    <w:p w14:paraId="724DDE56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Он видит себя стоящим на далеких холмах ее рассудка. При этом она громко смеется, и где-то высоко и далеко в ее комнате чья-то рука ложится на ее руку и, когда она рвется к нему, неожиданно став большой, чьи-то пальцы сжимают ее запястье. Его большие черные крылья рвутся вперед, чтобы подхватить ее бессловесный порыв к жизни, и оказываются пусты.</w:t>
      </w:r>
    </w:p>
    <w:p w14:paraId="305771D8" w14:textId="77777777" w:rsidR="00151FB6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Милт Рэнд откладывает номер «Холидея» и поднимается со стула. Он покидает больницу — полную и пустую; пустую, полную, как и он сам — сейчас, в прошлом.</w:t>
      </w:r>
    </w:p>
    <w:p w14:paraId="3C1DF030" w14:textId="25B734D3" w:rsidR="006E2EFD" w:rsidRPr="007F0BC9" w:rsidRDefault="00151FB6" w:rsidP="007F0BC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F0BC9">
        <w:rPr>
          <w:rFonts w:ascii="Verdana" w:hAnsi="Verdana"/>
          <w:color w:val="000000"/>
          <w:sz w:val="20"/>
        </w:rPr>
        <w:t>Такова самая мощная сила из всех сил.</w:t>
      </w:r>
    </w:p>
    <w:sectPr w:rsidR="006E2EFD" w:rsidRPr="007F0BC9" w:rsidSect="007F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01FDC" w14:textId="77777777" w:rsidR="007F0BC9" w:rsidRDefault="007F0BC9" w:rsidP="007F0BC9">
      <w:pPr>
        <w:spacing w:after="0" w:line="240" w:lineRule="auto"/>
      </w:pPr>
      <w:r>
        <w:separator/>
      </w:r>
    </w:p>
  </w:endnote>
  <w:endnote w:type="continuationSeparator" w:id="0">
    <w:p w14:paraId="5E81686D" w14:textId="77777777" w:rsidR="007F0BC9" w:rsidRDefault="007F0BC9" w:rsidP="007F0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4CF70" w14:textId="77777777" w:rsidR="007F0BC9" w:rsidRDefault="007F0BC9" w:rsidP="00BC52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5799639" w14:textId="77777777" w:rsidR="007F0BC9" w:rsidRDefault="007F0BC9" w:rsidP="007F0BC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C4A14" w14:textId="302C127A" w:rsidR="007F0BC9" w:rsidRPr="007F0BC9" w:rsidRDefault="007F0BC9" w:rsidP="007F0BC9">
    <w:pPr>
      <w:pStyle w:val="Footer"/>
      <w:ind w:right="360"/>
      <w:rPr>
        <w:rFonts w:ascii="Arial" w:hAnsi="Arial" w:cs="Arial"/>
        <w:color w:val="999999"/>
        <w:sz w:val="20"/>
      </w:rPr>
    </w:pPr>
    <w:r w:rsidRPr="007F0BC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069EC" w14:textId="77777777" w:rsidR="007F0BC9" w:rsidRDefault="007F0B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D924F" w14:textId="77777777" w:rsidR="007F0BC9" w:rsidRDefault="007F0BC9" w:rsidP="007F0BC9">
      <w:pPr>
        <w:spacing w:after="0" w:line="240" w:lineRule="auto"/>
      </w:pPr>
      <w:r>
        <w:separator/>
      </w:r>
    </w:p>
  </w:footnote>
  <w:footnote w:type="continuationSeparator" w:id="0">
    <w:p w14:paraId="5EF0917C" w14:textId="77777777" w:rsidR="007F0BC9" w:rsidRDefault="007F0BC9" w:rsidP="007F0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2B4B7" w14:textId="77777777" w:rsidR="007F0BC9" w:rsidRDefault="007F0B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21CD" w14:textId="7E4904A9" w:rsidR="007F0BC9" w:rsidRPr="007F0BC9" w:rsidRDefault="007F0BC9" w:rsidP="007F0BC9">
    <w:pPr>
      <w:pStyle w:val="Header"/>
      <w:rPr>
        <w:rFonts w:ascii="Arial" w:hAnsi="Arial" w:cs="Arial"/>
        <w:color w:val="999999"/>
        <w:sz w:val="20"/>
      </w:rPr>
    </w:pPr>
    <w:r w:rsidRPr="007F0BC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BF504" w14:textId="77777777" w:rsidR="007F0BC9" w:rsidRDefault="007F0B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51FB6"/>
    <w:rsid w:val="00185574"/>
    <w:rsid w:val="0029639D"/>
    <w:rsid w:val="00326F90"/>
    <w:rsid w:val="006E2EFD"/>
    <w:rsid w:val="007F0BC9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A1194B0"/>
  <w14:defaultImageDpi w14:val="300"/>
  <w15:docId w15:val="{322EE127-3B0F-439E-970A-501D504D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7F0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4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1647</Words>
  <Characters>8798</Characters>
  <Application>Microsoft Office Word</Application>
  <DocSecurity>0</DocSecurity>
  <Lines>187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10343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 вот приходит сила</dc:title>
  <dc:subject/>
  <dc:creator>Роджер Желязны</dc:creator>
  <cp:keywords/>
  <dc:description/>
  <cp:lastModifiedBy>Andrey Piskunov</cp:lastModifiedBy>
  <cp:revision>5</cp:revision>
  <dcterms:created xsi:type="dcterms:W3CDTF">2013-12-23T23:15:00Z</dcterms:created>
  <dcterms:modified xsi:type="dcterms:W3CDTF">2025-07-08T02:41:00Z</dcterms:modified>
  <cp:category/>
</cp:coreProperties>
</file>