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A6D7A" w14:textId="77777777" w:rsidR="003E7E07" w:rsidRPr="00CD51C8" w:rsidRDefault="003E7E07" w:rsidP="00CD51C8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CD51C8">
        <w:rPr>
          <w:rFonts w:ascii="Verdana" w:hAnsi="Verdana"/>
          <w:color w:val="000000"/>
          <w:sz w:val="32"/>
          <w:lang w:val="ru-RU"/>
        </w:rPr>
        <w:t>Аутодафе</w:t>
      </w:r>
    </w:p>
    <w:p w14:paraId="62BA4DE8" w14:textId="77777777" w:rsidR="00DB1BCD" w:rsidRPr="00CD51C8" w:rsidRDefault="00DB1BCD" w:rsidP="00CD51C8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CD51C8">
        <w:rPr>
          <w:rFonts w:ascii="Verdana" w:hAnsi="Verdana"/>
          <w:color w:val="000000"/>
          <w:sz w:val="24"/>
          <w:lang w:val="ru-RU"/>
        </w:rPr>
        <w:t>Роджер Желязны</w:t>
      </w:r>
    </w:p>
    <w:p w14:paraId="26969ED7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B585673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Я все еще помню жаркое солнце на песке Пласа-дель-Аутос, выкрики продавцов прохладительных напитков, ярусы человеческих лиц напротив меня на солнечной стороне арены, черные провалы солнечных очков.</w:t>
      </w:r>
    </w:p>
    <w:p w14:paraId="06F96A66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Я все еще помню запахи и краски</w:t>
      </w:r>
      <w:r w:rsidRPr="00CD51C8">
        <w:rPr>
          <w:rFonts w:ascii="Verdana" w:hAnsi="Verdana"/>
          <w:color w:val="000000"/>
          <w:sz w:val="20"/>
        </w:rPr>
        <w:t> </w:t>
      </w:r>
      <w:r w:rsidRPr="00CD51C8">
        <w:rPr>
          <w:rFonts w:ascii="Verdana" w:hAnsi="Verdana"/>
          <w:color w:val="000000"/>
          <w:sz w:val="20"/>
          <w:lang w:val="ru-RU"/>
        </w:rPr>
        <w:t>— красные, голубые, желтые цвета, непроходящий запах бензина в воздухе.</w:t>
      </w:r>
    </w:p>
    <w:p w14:paraId="29737ED5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Я все еще помню этот день</w:t>
      </w:r>
      <w:r w:rsidRPr="00CD51C8">
        <w:rPr>
          <w:rFonts w:ascii="Verdana" w:hAnsi="Verdana"/>
          <w:color w:val="000000"/>
          <w:sz w:val="20"/>
        </w:rPr>
        <w:t> </w:t>
      </w:r>
      <w:r w:rsidRPr="00CD51C8">
        <w:rPr>
          <w:rFonts w:ascii="Verdana" w:hAnsi="Verdana"/>
          <w:color w:val="000000"/>
          <w:sz w:val="20"/>
          <w:lang w:val="ru-RU"/>
        </w:rPr>
        <w:t>— солнце в зените, знак Овна, пылающий в расцвете года. Я словно вновь вижу семенящую походку пожарников, их откинутые головы, размахивающие руки, ослепительные зубы в рамке улыбающихся губ, тряпки, словно разноцветные хвосты, свисающие из задних карманов комбинезонов. И еще клаксоны</w:t>
      </w:r>
      <w:r w:rsidRPr="00CD51C8">
        <w:rPr>
          <w:rFonts w:ascii="Verdana" w:hAnsi="Verdana"/>
          <w:color w:val="000000"/>
          <w:sz w:val="20"/>
        </w:rPr>
        <w:t> </w:t>
      </w:r>
      <w:r w:rsidRPr="00CD51C8">
        <w:rPr>
          <w:rFonts w:ascii="Verdana" w:hAnsi="Verdana"/>
          <w:color w:val="000000"/>
          <w:sz w:val="20"/>
          <w:lang w:val="ru-RU"/>
        </w:rPr>
        <w:t>— я помню вырывающийся из динамиков рев тысяч клаксонов, то умолкающий, то вновь гремящий</w:t>
      </w:r>
      <w:r w:rsidRPr="00CD51C8">
        <w:rPr>
          <w:rFonts w:ascii="Verdana" w:hAnsi="Verdana"/>
          <w:color w:val="000000"/>
          <w:sz w:val="20"/>
        </w:rPr>
        <w:t> </w:t>
      </w:r>
      <w:r w:rsidRPr="00CD51C8">
        <w:rPr>
          <w:rFonts w:ascii="Verdana" w:hAnsi="Verdana"/>
          <w:color w:val="000000"/>
          <w:sz w:val="20"/>
          <w:lang w:val="ru-RU"/>
        </w:rPr>
        <w:t>— снова, и снова, и снова, а затем единственная заключительная нота, бесконечно вибрирующая, разрывающая уши и сердце своей мощью и неизбывной тоской.</w:t>
      </w:r>
    </w:p>
    <w:p w14:paraId="4ED5788F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А затем</w:t>
      </w:r>
      <w:r w:rsidRPr="00CD51C8">
        <w:rPr>
          <w:rFonts w:ascii="Verdana" w:hAnsi="Verdana"/>
          <w:color w:val="000000"/>
          <w:sz w:val="20"/>
        </w:rPr>
        <w:t> </w:t>
      </w:r>
      <w:r w:rsidRPr="00CD51C8">
        <w:rPr>
          <w:rFonts w:ascii="Verdana" w:hAnsi="Verdana"/>
          <w:color w:val="000000"/>
          <w:sz w:val="20"/>
          <w:lang w:val="ru-RU"/>
        </w:rPr>
        <w:t>— тишина.</w:t>
      </w:r>
    </w:p>
    <w:p w14:paraId="6E7EF537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Я вижу все это так же ясно, как в тот давний день...</w:t>
      </w:r>
    </w:p>
    <w:p w14:paraId="17923512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Он вышел на арену, и общий крик сотряс голубой свод небес на столпах из белого мрамора.</w:t>
      </w:r>
    </w:p>
    <w:p w14:paraId="5F0AB134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—</w:t>
      </w:r>
      <w:r w:rsidRPr="00CD51C8">
        <w:rPr>
          <w:rFonts w:ascii="Verdana" w:hAnsi="Verdana"/>
          <w:color w:val="000000"/>
          <w:sz w:val="20"/>
        </w:rPr>
        <w:t> </w:t>
      </w:r>
      <w:r w:rsidRPr="00CD51C8">
        <w:rPr>
          <w:rFonts w:ascii="Verdana" w:hAnsi="Verdana"/>
          <w:color w:val="000000"/>
          <w:sz w:val="20"/>
          <w:lang w:val="ru-RU"/>
        </w:rPr>
        <w:t>Да здравствует мехадор! Да здравствует поджигатель!</w:t>
      </w:r>
    </w:p>
    <w:p w14:paraId="383D048A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Я помню его лицо</w:t>
      </w:r>
      <w:r w:rsidRPr="00CD51C8">
        <w:rPr>
          <w:rFonts w:ascii="Verdana" w:hAnsi="Verdana"/>
          <w:color w:val="000000"/>
          <w:sz w:val="20"/>
        </w:rPr>
        <w:t> </w:t>
      </w:r>
      <w:r w:rsidRPr="00CD51C8">
        <w:rPr>
          <w:rFonts w:ascii="Verdana" w:hAnsi="Verdana"/>
          <w:color w:val="000000"/>
          <w:sz w:val="20"/>
          <w:lang w:val="ru-RU"/>
        </w:rPr>
        <w:t>— смуглое, печальное, мудрое...</w:t>
      </w:r>
    </w:p>
    <w:p w14:paraId="17E3E426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Длинная нижняя челюсть, длинный нос, смех</w:t>
      </w:r>
      <w:r w:rsidRPr="00CD51C8">
        <w:rPr>
          <w:rFonts w:ascii="Verdana" w:hAnsi="Verdana"/>
          <w:color w:val="000000"/>
          <w:sz w:val="20"/>
        </w:rPr>
        <w:t> </w:t>
      </w:r>
      <w:r w:rsidRPr="00CD51C8">
        <w:rPr>
          <w:rFonts w:ascii="Verdana" w:hAnsi="Verdana"/>
          <w:color w:val="000000"/>
          <w:sz w:val="20"/>
          <w:lang w:val="ru-RU"/>
        </w:rPr>
        <w:t>— как грохот бури, движения</w:t>
      </w:r>
      <w:r w:rsidRPr="00CD51C8">
        <w:rPr>
          <w:rFonts w:ascii="Verdana" w:hAnsi="Verdana"/>
          <w:color w:val="000000"/>
          <w:sz w:val="20"/>
        </w:rPr>
        <w:t> </w:t>
      </w:r>
      <w:r w:rsidRPr="00CD51C8">
        <w:rPr>
          <w:rFonts w:ascii="Verdana" w:hAnsi="Verdana"/>
          <w:color w:val="000000"/>
          <w:sz w:val="20"/>
          <w:lang w:val="ru-RU"/>
        </w:rPr>
        <w:t>— музыка терамина и барабана. Шелковый, плотно облегающий комбинезон в золотых нитях и узорах из черного галуна. Куртка расшита стеклярусом, а на груди, плечах и спине сверкающие чешуйчатые щитки.</w:t>
      </w:r>
    </w:p>
    <w:p w14:paraId="1CB43A42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Его губы изогнулись в улыбке человека, снискавшего много славы и могущего прославиться еще больше.</w:t>
      </w:r>
    </w:p>
    <w:p w14:paraId="492BAF26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Он обошел арену, не заслоняя глаза от солнца. Он был превыше солнца. Он был Маноло Стилетте Дос Муэртос</w:t>
      </w:r>
      <w:r w:rsidRPr="00CD51C8">
        <w:rPr>
          <w:rFonts w:ascii="Verdana" w:hAnsi="Verdana"/>
          <w:color w:val="000000"/>
          <w:sz w:val="20"/>
        </w:rPr>
        <w:t> </w:t>
      </w:r>
      <w:r w:rsidRPr="00CD51C8">
        <w:rPr>
          <w:rFonts w:ascii="Verdana" w:hAnsi="Verdana"/>
          <w:color w:val="000000"/>
          <w:sz w:val="20"/>
          <w:lang w:val="ru-RU"/>
        </w:rPr>
        <w:t>— Две Смерти, самый знаменитый мехадор, каких только видел мир. Черные сапоги на ногах, поршни в бедрах, пальцы, потягающиеся точностью с микрометрами, ореол черных кудрей вокруг головы и ангел смерти в правой руке.</w:t>
      </w:r>
    </w:p>
    <w:p w14:paraId="2BEB0EFC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Он остановился в центре закапанного смазкой круга истины и взмахнул рукой. Снова раздался крик:</w:t>
      </w:r>
    </w:p>
    <w:p w14:paraId="73AAACA4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CD51C8">
        <w:rPr>
          <w:rFonts w:ascii="Verdana" w:hAnsi="Verdana"/>
          <w:color w:val="000000"/>
          <w:sz w:val="20"/>
        </w:rPr>
        <w:t> </w:t>
      </w:r>
      <w:r w:rsidRPr="00CD51C8">
        <w:rPr>
          <w:rFonts w:ascii="Verdana" w:hAnsi="Verdana"/>
          <w:color w:val="000000"/>
          <w:sz w:val="20"/>
          <w:lang w:val="ru-RU"/>
        </w:rPr>
        <w:t>Маноло! Маноло! Дос Муэртос! Дос Муэртос!</w:t>
      </w:r>
    </w:p>
    <w:p w14:paraId="75ADFA46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После двухлетнего отсутствия он выбрал этот день, годовщину своей смерти и ухода на покой, чтобы вновь вернуться на арену</w:t>
      </w:r>
      <w:r w:rsidRPr="00CD51C8">
        <w:rPr>
          <w:rFonts w:ascii="Verdana" w:hAnsi="Verdana"/>
          <w:color w:val="000000"/>
          <w:sz w:val="20"/>
        </w:rPr>
        <w:t> </w:t>
      </w:r>
      <w:r w:rsidRPr="00CD51C8">
        <w:rPr>
          <w:rFonts w:ascii="Verdana" w:hAnsi="Verdana"/>
          <w:color w:val="000000"/>
          <w:sz w:val="20"/>
          <w:lang w:val="ru-RU"/>
        </w:rPr>
        <w:t>— потому что в его жилах с кровью струились бензин и метиловый спирт, а его сердце было сверкающим полировкой насосом, полным желания и отваги. Он дважды умирал на арене, и дважды врачи воскрешали его. После второй смерти он ушел на покой, и кое-кто утверждал, что он познал страх. Но это не могло быть правдой.</w:t>
      </w:r>
    </w:p>
    <w:p w14:paraId="2E674272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Он помахал толпе, и опять над ареной прокатилось его имя. Снова рявкнули клаксоны</w:t>
      </w:r>
      <w:r w:rsidRPr="00CD51C8">
        <w:rPr>
          <w:rFonts w:ascii="Verdana" w:hAnsi="Verdana"/>
          <w:color w:val="000000"/>
          <w:sz w:val="20"/>
        </w:rPr>
        <w:t> </w:t>
      </w:r>
      <w:r w:rsidRPr="00CD51C8">
        <w:rPr>
          <w:rFonts w:ascii="Verdana" w:hAnsi="Verdana"/>
          <w:color w:val="000000"/>
          <w:sz w:val="20"/>
          <w:lang w:val="ru-RU"/>
        </w:rPr>
        <w:t>— три раза. Потом</w:t>
      </w:r>
      <w:r w:rsidRPr="00CD51C8">
        <w:rPr>
          <w:rFonts w:ascii="Verdana" w:hAnsi="Verdana"/>
          <w:color w:val="000000"/>
          <w:sz w:val="20"/>
        </w:rPr>
        <w:t> </w:t>
      </w:r>
      <w:r w:rsidRPr="00CD51C8">
        <w:rPr>
          <w:rFonts w:ascii="Verdana" w:hAnsi="Verdana"/>
          <w:color w:val="000000"/>
          <w:sz w:val="20"/>
          <w:lang w:val="ru-RU"/>
        </w:rPr>
        <w:t>— тишина, и пожарник в красно-желтом комбинезоне принес ему плащ и снял с него куртку. Дос Муэртос взмахнул плащом, и подкладка из фольги заблистала на солнце.</w:t>
      </w:r>
    </w:p>
    <w:p w14:paraId="4A6CE25C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Затем раздались последние сигнальные ноты. Створки больших ворот поднялись вверх, ушли в стену.</w:t>
      </w:r>
    </w:p>
    <w:p w14:paraId="4E34C02F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Он перебросил плащ через руку и повернулся к воротам.</w:t>
      </w:r>
    </w:p>
    <w:p w14:paraId="58BD9FF7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Над ними вспыхнула красная лампочка, и из тьмы донесся звук заработавшего мотора.</w:t>
      </w:r>
    </w:p>
    <w:p w14:paraId="7DAEBF36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Красный свет сменился желтым, затем зеленым</w:t>
      </w:r>
      <w:r w:rsidRPr="00CD51C8">
        <w:rPr>
          <w:rFonts w:ascii="Verdana" w:hAnsi="Verdana"/>
          <w:color w:val="000000"/>
          <w:sz w:val="20"/>
        </w:rPr>
        <w:t> </w:t>
      </w:r>
      <w:r w:rsidRPr="00CD51C8">
        <w:rPr>
          <w:rFonts w:ascii="Verdana" w:hAnsi="Verdana"/>
          <w:color w:val="000000"/>
          <w:sz w:val="20"/>
          <w:lang w:val="ru-RU"/>
        </w:rPr>
        <w:t>— и послышался звук включенной передачи.</w:t>
      </w:r>
    </w:p>
    <w:p w14:paraId="33EA7DD1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На арену медленно выкатился автомобиль, остановился, проехал вперед, снова остановился.</w:t>
      </w:r>
    </w:p>
    <w:p w14:paraId="45E996DD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Красный «понтиак» со снятым капотом. Мотор</w:t>
      </w:r>
      <w:r w:rsidRPr="00CD51C8">
        <w:rPr>
          <w:rFonts w:ascii="Verdana" w:hAnsi="Verdana"/>
          <w:color w:val="000000"/>
          <w:sz w:val="20"/>
        </w:rPr>
        <w:t> </w:t>
      </w:r>
      <w:r w:rsidRPr="00CD51C8">
        <w:rPr>
          <w:rFonts w:ascii="Verdana" w:hAnsi="Verdana"/>
          <w:color w:val="000000"/>
          <w:sz w:val="20"/>
          <w:lang w:val="ru-RU"/>
        </w:rPr>
        <w:t>— точно клубок змей, свернувшихся, спаривающихся за мерцающим кругом невидимого вентилятора. Лопасти его антенны вращались, вращались... а затем нацелились на Маноло и его плащ.</w:t>
      </w:r>
    </w:p>
    <w:p w14:paraId="2D4D7141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Первым противником он выбрал тяжелый автомобиль, медлительный на поворотах, чтобы дать себе время размяться.</w:t>
      </w:r>
    </w:p>
    <w:p w14:paraId="0EFEA3B5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Барабаны в мозгу «понтиака», никогда еще не фиксировавшие человека, быстро вращались.</w:t>
      </w:r>
    </w:p>
    <w:p w14:paraId="59DB091B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Затем включилось то, что у него соответствовало сознанию, и он ринулся вперед. Маноло взмахнул плащом и ударил ногой в крыло, когда «понтиак» проносился мимо, рыча мотором.</w:t>
      </w:r>
    </w:p>
    <w:p w14:paraId="42F92D0C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Ворота огромного гаража закрылись.</w:t>
      </w:r>
    </w:p>
    <w:p w14:paraId="6C41EFD6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Машина пересекла арену и остановилась у ограждения.</w:t>
      </w:r>
    </w:p>
    <w:p w14:paraId="389AD3B6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Зрители разразились насмешками, презрительными выкриками, свистом.</w:t>
      </w:r>
    </w:p>
    <w:p w14:paraId="26B8C768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Но «понтиак» стоял как вкопанный.</w:t>
      </w:r>
    </w:p>
    <w:p w14:paraId="19C6B5E7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lastRenderedPageBreak/>
        <w:t>Два пожарника с ведрами появились за ограждением и плеснули жидкой глиной на ветровое стекло.</w:t>
      </w:r>
    </w:p>
    <w:p w14:paraId="773D1F94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Тогда машина взревела, погналась за пожарником, ударилась об ограждение. Потом внезапно повернулась, обнаружила Маноло и ринулась в атаку.</w:t>
      </w:r>
    </w:p>
    <w:p w14:paraId="7EF16799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Плащ преобразил его в статую в серебряной юбке. Толпа взвыла от восторга.</w:t>
      </w:r>
    </w:p>
    <w:p w14:paraId="0E205C16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Машина повернула и вновь перешла в нападение, а я подивился искусству Маноло</w:t>
      </w:r>
      <w:r w:rsidRPr="00CD51C8">
        <w:rPr>
          <w:rFonts w:ascii="Verdana" w:hAnsi="Verdana"/>
          <w:color w:val="000000"/>
          <w:sz w:val="20"/>
        </w:rPr>
        <w:t> </w:t>
      </w:r>
      <w:r w:rsidRPr="00CD51C8">
        <w:rPr>
          <w:rFonts w:ascii="Verdana" w:hAnsi="Verdana"/>
          <w:color w:val="000000"/>
          <w:sz w:val="20"/>
          <w:lang w:val="ru-RU"/>
        </w:rPr>
        <w:t>— казалось, его пуговицы царапнули вишневую эмаль дверцы.</w:t>
      </w:r>
    </w:p>
    <w:p w14:paraId="0A796314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«Понтиак» остановился, завращал колесами и описал круг по арене.</w:t>
      </w:r>
    </w:p>
    <w:p w14:paraId="6DDABABF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Толпа завопила, когда он проехал мимо Маноло и начал второй круг.</w:t>
      </w:r>
    </w:p>
    <w:p w14:paraId="7B3B3256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И вдруг остановился шагах в двадцати от него. Маноло повернулся к машине спиной и помахал толпе.</w:t>
      </w:r>
    </w:p>
    <w:p w14:paraId="2906FE50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Вновь восторженные вопли.</w:t>
      </w:r>
    </w:p>
    <w:p w14:paraId="0C56FA4A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Он сделал знак кому-то за ограждением. Появился пожарник и подал ему на бархатной подушке хромированный гаечный ключ.</w:t>
      </w:r>
    </w:p>
    <w:p w14:paraId="7FCC9756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Маноло обернулся к машине и широким шагом направился к ней.</w:t>
      </w:r>
    </w:p>
    <w:p w14:paraId="66D6AFC2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Она стояла, подрагивая, и он сбил пробку радиатора.</w:t>
      </w:r>
    </w:p>
    <w:p w14:paraId="55218682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В воздух взметнулась струя воды и пара. Толпа взревела. Тогда Маноло нанес удар по радиатору и обрушил гаечный ключ на крылья. Потом повернулся к «понтиаку» спиной и остановился. Но чуть услышал, как включилась скорость, еще раз повернулся к машине, ловко отступил, пропуская ее мимо себя, и успел нанести два удара по кузову.</w:t>
      </w:r>
    </w:p>
    <w:p w14:paraId="02320BB0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Она пронеслась через арену и остановилась.</w:t>
      </w:r>
    </w:p>
    <w:p w14:paraId="54F705F9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Маноло сделал знак пожарнику за ограждением.</w:t>
      </w:r>
    </w:p>
    <w:p w14:paraId="23AD13A7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Тот на подушке принес ему отвертку с длинной ручкой и короткий плащ, а длинный плащ и гаечный ключ забрал с собой.</w:t>
      </w:r>
    </w:p>
    <w:p w14:paraId="41D7B141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Вновь над Пласа-дель-Аутос воцарилась глубокая тишина.</w:t>
      </w:r>
    </w:p>
    <w:p w14:paraId="0AB7DE50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«Понтиак», словно почувствовав все это, опять повернулся, дважды просигналил клаксоном и атаковал.</w:t>
      </w:r>
    </w:p>
    <w:p w14:paraId="4AD8526B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Вода из радиатора оставляла темные пятна на песке. Позади протянулось смутное марево выхлопных газов. Он мчался на Маноло с жуткой скоростью.</w:t>
      </w:r>
    </w:p>
    <w:p w14:paraId="67DEA4EA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Дос Муэртос поднял перед собой плащ, а отвертку положил на левый локоть.</w:t>
      </w:r>
    </w:p>
    <w:p w14:paraId="6369A13D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lastRenderedPageBreak/>
        <w:t>Когда уже казалось, что он обязательно будет сбит, его рука молниеносно замахнулась, так что глаз не мог уследить, и он отступил в сторону, а мотор закашлялся.</w:t>
      </w:r>
    </w:p>
    <w:p w14:paraId="665B8124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Но «понтиак» продолжал гибельное движение по инерции, резко свернул, не притормозив, опрокинулся, ударился об ограждение и заполыхал огнем. Мотор кашлянул в последний раз и умолк.</w:t>
      </w:r>
    </w:p>
    <w:p w14:paraId="5F763611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Пласа задрожала от бури энтузиазма. Дос Муэртосу преподнесли обе фазы и глушитель. Он высоко их поднял и неторопливо обошел арену. Рявкали клаксоны. Какая-то дама бросила ему пластиковый цветок, а он отправил пожарника вручить ей глушитель и пригласить отужинать с ним. Приветственные крики толпы стали совсем уж оглушительными</w:t>
      </w:r>
      <w:r w:rsidRPr="00CD51C8">
        <w:rPr>
          <w:rFonts w:ascii="Verdana" w:hAnsi="Verdana"/>
          <w:color w:val="000000"/>
          <w:sz w:val="20"/>
        </w:rPr>
        <w:t> </w:t>
      </w:r>
      <w:r w:rsidRPr="00CD51C8">
        <w:rPr>
          <w:rFonts w:ascii="Verdana" w:hAnsi="Verdana"/>
          <w:color w:val="000000"/>
          <w:sz w:val="20"/>
          <w:lang w:val="ru-RU"/>
        </w:rPr>
        <w:t>— он же славился как великий трахатель, и в дни моей юности это было не таким необычным, как теперь.</w:t>
      </w:r>
    </w:p>
    <w:p w14:paraId="55050AE8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Следующим был голубой «шевроле», и он играл с ним, как ребенок с котенком, терзая его, пока тот не атаковал, а тогда остановил его навсегда. Он получил обе фары. Небо тем временем заволокли тучи, и вдали ворчал гром.</w:t>
      </w:r>
    </w:p>
    <w:p w14:paraId="3D80533A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Третьим был черный «ягуар», требующий верха мастерства и открывающий истину лишь на самый краткий миг. До того как Маноло разделался с ним, на песке появились пятна не только бензина, но и крови</w:t>
      </w:r>
      <w:r w:rsidRPr="00CD51C8">
        <w:rPr>
          <w:rFonts w:ascii="Verdana" w:hAnsi="Verdana"/>
          <w:color w:val="000000"/>
          <w:sz w:val="20"/>
        </w:rPr>
        <w:t> </w:t>
      </w:r>
      <w:r w:rsidRPr="00CD51C8">
        <w:rPr>
          <w:rFonts w:ascii="Verdana" w:hAnsi="Verdana"/>
          <w:color w:val="000000"/>
          <w:sz w:val="20"/>
          <w:lang w:val="ru-RU"/>
        </w:rPr>
        <w:t>— боковые зеркала выдавались в сторону слишком далеко, и его грудную клетку пересекла алая борозда. Но он вырвал его зажигание с таким изяществом и артистизмом, что толпа хлынула через ограждение на арену, так что охрана пустила в ход дубинки и электрические бодила, чтобы принудить их возвратиться на свои места.</w:t>
      </w:r>
    </w:p>
    <w:p w14:paraId="7F05B5F4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Уж конечно, после этого никто не мог бы сказать, что Дос Муэртос когда-либо познал страх.</w:t>
      </w:r>
    </w:p>
    <w:p w14:paraId="19224256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Подул прохладный ветерок, я купил стаканчик кока-колы и приготовился ждать заключительного боя.</w:t>
      </w:r>
    </w:p>
    <w:p w14:paraId="525797E9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Его последняя машина вылетела наружу, еще пока горел желтый свет. Это был «форд» горчичного цвета, кабриолет. Проскакивая мимо Маноло в первый раз, машина просигналила и включила стеклоочистители. Все зааплодировали такому задору.</w:t>
      </w:r>
    </w:p>
    <w:p w14:paraId="056BA81B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Затем она резко остановилась, поставила заднюю передачу и начала пятиться на него со скоростью около сорока миль в час.</w:t>
      </w:r>
    </w:p>
    <w:p w14:paraId="0E1CBADA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Он увернулся, пожертвовав изяществом быстроте, а она стремительно затормозила, включила первую передачу и ринулась вперед.</w:t>
      </w:r>
    </w:p>
    <w:p w14:paraId="7F38E2A8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Он взмахнул плащом, и тут же плащ был у него вырван, а его сбило бы, не отпрыгни он, упав на спину.</w:t>
      </w:r>
    </w:p>
    <w:p w14:paraId="445C4057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Тут кто-то крикнул:</w:t>
      </w:r>
    </w:p>
    <w:p w14:paraId="221D2672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CD51C8">
        <w:rPr>
          <w:rFonts w:ascii="Verdana" w:hAnsi="Verdana"/>
          <w:color w:val="000000"/>
          <w:sz w:val="20"/>
        </w:rPr>
        <w:t> </w:t>
      </w:r>
      <w:r w:rsidRPr="00CD51C8">
        <w:rPr>
          <w:rFonts w:ascii="Verdana" w:hAnsi="Verdana"/>
          <w:color w:val="000000"/>
          <w:sz w:val="20"/>
          <w:lang w:val="ru-RU"/>
        </w:rPr>
        <w:t>Она дезориентирована!</w:t>
      </w:r>
    </w:p>
    <w:p w14:paraId="535898E9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Однако он вскочил на ноги, поднял плащ и снова повернулся к «форду».</w:t>
      </w:r>
    </w:p>
    <w:p w14:paraId="08EF1703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Еще и сейчас рассказывают о последовавших пяти схватках. Никогда еще не было такой игры с бампером и облицовкой радиатора! Никогда еще нигде на Земле не видели такого боя между мехадором и машиной!</w:t>
      </w:r>
    </w:p>
    <w:p w14:paraId="575284F0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«Форд» рычал, как десять веков обтекаемой смерти, дух Святого Детройта сидел за рулем и ухмылялся, а Дос Муэртос встречал его плащом с подкладкой из фольги, усмирял его, а потом махнул, чтобы ему подали гаечный ключ. Машина давала передышку перегретому мотору, поднимала и опускала стекла, с сортирными звуками прочищала глушитель, выбрасывая клубы черного дыма.</w:t>
      </w:r>
    </w:p>
    <w:p w14:paraId="13C2C388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К этому времени начал тихонько накрапывать дождь, гром продолжал погромыхивать, а я допил колу.</w:t>
      </w:r>
    </w:p>
    <w:p w14:paraId="31D3F1CD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Никогда прежде Дос Муэртос не нападал с гаечным ключом на мотор</w:t>
      </w:r>
      <w:r w:rsidRPr="00CD51C8">
        <w:rPr>
          <w:rFonts w:ascii="Verdana" w:hAnsi="Verdana"/>
          <w:color w:val="000000"/>
          <w:sz w:val="20"/>
        </w:rPr>
        <w:t> </w:t>
      </w:r>
      <w:r w:rsidRPr="00CD51C8">
        <w:rPr>
          <w:rFonts w:ascii="Verdana" w:hAnsi="Verdana"/>
          <w:color w:val="000000"/>
          <w:sz w:val="20"/>
          <w:lang w:val="ru-RU"/>
        </w:rPr>
        <w:t>— он бил им только по кузову, но теперь он метнул его в нутро «форда». Одни знатоки утверждают, что он целился в распределитель, другие убеждены, что в бензонасос.</w:t>
      </w:r>
    </w:p>
    <w:p w14:paraId="2AF0248F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Зрители разразились негодующими воплями. Что-то липкое капало из «форда» на песок. На живот Маноло сползала красная струйка. Дождь припустил вовсю.</w:t>
      </w:r>
    </w:p>
    <w:p w14:paraId="59B748AE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Он не смотрел на толпу. Он не отрывал глаз от машины. Выставил правую ладонь и ждал.</w:t>
      </w:r>
    </w:p>
    <w:p w14:paraId="676C2708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Пыхтящий пожарник сунул ему в руку отвертку и кинулся назад к ограждению.</w:t>
      </w:r>
    </w:p>
    <w:p w14:paraId="3B22465B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Маноло выжидающе отступил в сторону.</w:t>
      </w:r>
    </w:p>
    <w:p w14:paraId="2CF1F2D7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Она буквально прыгнула на него, и он нанес удар.</w:t>
      </w:r>
    </w:p>
    <w:p w14:paraId="58FDFD84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Вопли стали еще более негодующими.</w:t>
      </w:r>
    </w:p>
    <w:p w14:paraId="22F3A1DF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Он промахнулся!</w:t>
      </w:r>
    </w:p>
    <w:p w14:paraId="7795B795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Впрочем, никто не ушел. «Форд» описывал вокруг него сужающуюся спираль, из мотора валил дым. Маноло растер локоть и подобрал отвертку с плащом, которые уронил. Последовал новый взрыв воплей.</w:t>
      </w:r>
    </w:p>
    <w:p w14:paraId="45B0CB96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А машина уже надвинулась на него. Над мотором металось пламя.</w:t>
      </w:r>
    </w:p>
    <w:p w14:paraId="2A7F0818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 xml:space="preserve">Так вот, некоторые говорят, что он нанес удар, вновь промахнулся и потерял равновесие. Другие говорят, что он занес руку для удара, испугался и попятился. А еще кто-то говорит, что, наверное, его на мгновение охватила </w:t>
      </w:r>
      <w:r w:rsidRPr="00CD51C8">
        <w:rPr>
          <w:rFonts w:ascii="Verdana" w:hAnsi="Verdana"/>
          <w:color w:val="000000"/>
          <w:sz w:val="20"/>
          <w:lang w:val="ru-RU"/>
        </w:rPr>
        <w:lastRenderedPageBreak/>
        <w:t>жалость к такому отважному противнику, и он промедлил. А я говорю, что из-за густого дыма никто из них не мог ничего увидеть.</w:t>
      </w:r>
    </w:p>
    <w:p w14:paraId="666648F3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Но машина резко повернула, он упал вперед на мотор, пылавший, как катафалк богов, и встретил свою третью смерть, когда они вместе ударились о заграждение и их поглотил огонь.</w:t>
      </w:r>
    </w:p>
    <w:p w14:paraId="7D097002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Заключительная коррида вызвала много споров, но остатки глушителя и обеих фар были погребены с его останками в песках Пласы, и женщины, которых он знавал, горько рыдали. Я утверждаю, что он не мог ни испугаться, ни испытать жалость, ибо сила его была как стая ракет, бедра его были поршнями, а пальцы потягались бы точностью с микрометром; волосы у него были черным ореолом, и ангел смерти водил его правой рукой. Такой человек, человек, познавший истину, более могуч, чем машина. Такой человек</w:t>
      </w:r>
      <w:r w:rsidRPr="00CD51C8">
        <w:rPr>
          <w:rFonts w:ascii="Verdana" w:hAnsi="Verdana"/>
          <w:color w:val="000000"/>
          <w:sz w:val="20"/>
        </w:rPr>
        <w:t> </w:t>
      </w:r>
      <w:r w:rsidRPr="00CD51C8">
        <w:rPr>
          <w:rFonts w:ascii="Verdana" w:hAnsi="Verdana"/>
          <w:color w:val="000000"/>
          <w:sz w:val="20"/>
          <w:lang w:val="ru-RU"/>
        </w:rPr>
        <w:t>— превыше всего, кроме жажды власти и славы.</w:t>
      </w:r>
    </w:p>
    <w:p w14:paraId="6E1B05D8" w14:textId="77777777" w:rsidR="003E7E07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Однако он умер, этот человек, в третий и последний раз. Он был столь же мертв, как все, кто когда-либо погибал от удара бампера, сбитый радиатором, раздавленный колесами. И хорошо, что больше он не может восстать из мертвых, ибо его последний бой был апофеозом и все дальнейшее принесло бы лишь разочарование. Как-то я увидел стебелек травы, пробивавшийся между металлическими панелями планеты в месте, где они расшатались, и я его уничтожил, потому что подумал, как ему должно быть одиноко и тоскливо. А потом часто жалел об этом</w:t>
      </w:r>
      <w:r w:rsidRPr="00CD51C8">
        <w:rPr>
          <w:rFonts w:ascii="Verdana" w:hAnsi="Verdana"/>
          <w:color w:val="000000"/>
          <w:sz w:val="20"/>
        </w:rPr>
        <w:t> </w:t>
      </w:r>
      <w:r w:rsidRPr="00CD51C8">
        <w:rPr>
          <w:rFonts w:ascii="Verdana" w:hAnsi="Verdana"/>
          <w:color w:val="000000"/>
          <w:sz w:val="20"/>
          <w:lang w:val="ru-RU"/>
        </w:rPr>
        <w:t>— ведь я отобрал у него великолепие его единственности. Вот так, кажется мне, жизнь-машина оценивает человека</w:t>
      </w:r>
      <w:r w:rsidRPr="00CD51C8">
        <w:rPr>
          <w:rFonts w:ascii="Verdana" w:hAnsi="Verdana"/>
          <w:color w:val="000000"/>
          <w:sz w:val="20"/>
        </w:rPr>
        <w:t> </w:t>
      </w:r>
      <w:r w:rsidRPr="00CD51C8">
        <w:rPr>
          <w:rFonts w:ascii="Verdana" w:hAnsi="Verdana"/>
          <w:color w:val="000000"/>
          <w:sz w:val="20"/>
          <w:lang w:val="ru-RU"/>
        </w:rPr>
        <w:t>— сначала сурово, а после с сожалением, и небеса оплакивают его глазами, которые открыло в них горе.</w:t>
      </w:r>
    </w:p>
    <w:p w14:paraId="1918CBD3" w14:textId="1DBC18E5" w:rsidR="00832DF1" w:rsidRPr="00CD51C8" w:rsidRDefault="003E7E07" w:rsidP="00CD51C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D51C8">
        <w:rPr>
          <w:rFonts w:ascii="Verdana" w:hAnsi="Verdana"/>
          <w:color w:val="000000"/>
          <w:sz w:val="20"/>
          <w:lang w:val="ru-RU"/>
        </w:rPr>
        <w:t>Всю дорогу до дома я обдумывал это, а копыта моего коня стучали по мостовой города, пока я ехал под дождем навстречу вечеру.</w:t>
      </w:r>
    </w:p>
    <w:sectPr w:rsidR="00832DF1" w:rsidRPr="00CD51C8" w:rsidSect="00CD51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0D561" w14:textId="77777777" w:rsidR="00CD51C8" w:rsidRDefault="00CD51C8" w:rsidP="00CD51C8">
      <w:pPr>
        <w:spacing w:after="0" w:line="240" w:lineRule="auto"/>
      </w:pPr>
      <w:r>
        <w:separator/>
      </w:r>
    </w:p>
  </w:endnote>
  <w:endnote w:type="continuationSeparator" w:id="0">
    <w:p w14:paraId="1C88ACD3" w14:textId="77777777" w:rsidR="00CD51C8" w:rsidRDefault="00CD51C8" w:rsidP="00CD5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13CBA" w14:textId="77777777" w:rsidR="00CD51C8" w:rsidRDefault="00CD51C8" w:rsidP="00BC529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9679111" w14:textId="77777777" w:rsidR="00CD51C8" w:rsidRDefault="00CD51C8" w:rsidP="00CD51C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FBFCD" w14:textId="54EB3157" w:rsidR="00CD51C8" w:rsidRPr="00CD51C8" w:rsidRDefault="00CD51C8" w:rsidP="00CD51C8">
    <w:pPr>
      <w:pStyle w:val="Footer"/>
      <w:ind w:right="360"/>
      <w:rPr>
        <w:rFonts w:ascii="Arial" w:hAnsi="Arial" w:cs="Arial"/>
        <w:color w:val="999999"/>
        <w:sz w:val="20"/>
      </w:rPr>
    </w:pPr>
    <w:r w:rsidRPr="00CD51C8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32534" w14:textId="77777777" w:rsidR="00CD51C8" w:rsidRDefault="00CD51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71842" w14:textId="77777777" w:rsidR="00CD51C8" w:rsidRDefault="00CD51C8" w:rsidP="00CD51C8">
      <w:pPr>
        <w:spacing w:after="0" w:line="240" w:lineRule="auto"/>
      </w:pPr>
      <w:r>
        <w:separator/>
      </w:r>
    </w:p>
  </w:footnote>
  <w:footnote w:type="continuationSeparator" w:id="0">
    <w:p w14:paraId="104279B8" w14:textId="77777777" w:rsidR="00CD51C8" w:rsidRDefault="00CD51C8" w:rsidP="00CD5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C9374" w14:textId="77777777" w:rsidR="00CD51C8" w:rsidRDefault="00CD51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13FB" w14:textId="0510E4B0" w:rsidR="00CD51C8" w:rsidRPr="00CD51C8" w:rsidRDefault="00CD51C8" w:rsidP="00CD51C8">
    <w:pPr>
      <w:pStyle w:val="Header"/>
      <w:rPr>
        <w:rFonts w:ascii="Arial" w:hAnsi="Arial" w:cs="Arial"/>
        <w:color w:val="999999"/>
        <w:sz w:val="20"/>
      </w:rPr>
    </w:pPr>
    <w:r w:rsidRPr="00CD51C8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F736E" w14:textId="77777777" w:rsidR="00CD51C8" w:rsidRDefault="00CD51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E7E07"/>
    <w:rsid w:val="00832DF1"/>
    <w:rsid w:val="00AA1D8D"/>
    <w:rsid w:val="00B47730"/>
    <w:rsid w:val="00CB0664"/>
    <w:rsid w:val="00CD51C8"/>
    <w:rsid w:val="00DB1BC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A093E7C"/>
  <w14:defaultImageDpi w14:val="300"/>
  <w15:docId w15:val="{322EE127-3B0F-439E-970A-501D504DA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CD51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4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1754</Words>
  <Characters>9790</Characters>
  <Application>Microsoft Office Word</Application>
  <DocSecurity>0</DocSecurity>
  <Lines>195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11449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Аутодафе</dc:title>
  <dc:subject/>
  <dc:creator>Роджер Желязны</dc:creator>
  <cp:keywords/>
  <dc:description/>
  <cp:lastModifiedBy>Andrey Piskunov</cp:lastModifiedBy>
  <cp:revision>5</cp:revision>
  <dcterms:created xsi:type="dcterms:W3CDTF">2013-12-23T23:15:00Z</dcterms:created>
  <dcterms:modified xsi:type="dcterms:W3CDTF">2025-07-08T02:41:00Z</dcterms:modified>
  <cp:category/>
</cp:coreProperties>
</file>