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00473" w14:textId="77777777" w:rsidR="004E11BF" w:rsidRPr="006A687A" w:rsidRDefault="004E11BF" w:rsidP="006A687A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6A687A">
        <w:rPr>
          <w:rFonts w:ascii="Verdana" w:hAnsi="Verdana"/>
          <w:color w:val="000000"/>
          <w:sz w:val="32"/>
          <w:lang w:val="ru-RU"/>
        </w:rPr>
        <w:t>Игра крови и пыли</w:t>
      </w:r>
    </w:p>
    <w:p w14:paraId="616F2DCD" w14:textId="77777777" w:rsidR="00A24769" w:rsidRPr="006A687A" w:rsidRDefault="00A24769" w:rsidP="006A687A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6A687A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59E799CD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5042836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Они спланировали к Земле и заняли позиции в астероидном поясе.</w:t>
      </w:r>
    </w:p>
    <w:p w14:paraId="2B87782F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Потом обозрели планету, два с половиной миллиарда ее обитателей, их города и технические достижения.</w:t>
      </w:r>
    </w:p>
    <w:p w14:paraId="071A7161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Через некоторое время заговорил тот, который занял передовую позицию:</w:t>
      </w:r>
    </w:p>
    <w:p w14:paraId="1C7C4299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Я удовлетворен.</w:t>
      </w:r>
    </w:p>
    <w:p w14:paraId="6613AF70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После долгой паузы второй сказал, достав малую толику стронция-90:</w:t>
      </w:r>
    </w:p>
    <w:p w14:paraId="1C3E3CF2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Подходит.</w:t>
      </w:r>
    </w:p>
    <w:p w14:paraId="1AB4E0EA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Их сознания встретились над металлом.</w:t>
      </w:r>
    </w:p>
    <w:p w14:paraId="2825320C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Валяй,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— сказал тот, у кого был стронций. Другой изолировал время, обеспечил антиподные дорожки и сказал занимающему заднюю позицию:</w:t>
      </w:r>
    </w:p>
    <w:p w14:paraId="35FDC350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Выбирай.</w:t>
      </w:r>
    </w:p>
    <w:p w14:paraId="633A9C71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Вот эту. Первый снял стаз.</w:t>
      </w:r>
    </w:p>
    <w:p w14:paraId="5A9086B9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Одновременно оба осознали, что первые частицы радиоактивного распада понеслись в направлении, противоположном выбранному.</w:t>
      </w:r>
    </w:p>
    <w:p w14:paraId="758D41B8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Признаю себя проигравшим. Выбирай.</w:t>
      </w:r>
    </w:p>
    <w:p w14:paraId="471F19DE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Я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— Пыль,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— сказал занимающий переднюю позицию.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— Три хода каждому.</w:t>
      </w:r>
    </w:p>
    <w:p w14:paraId="0F303464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А я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— Кровь,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— ответил другой.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— По три хода. Согласен.</w:t>
      </w:r>
    </w:p>
    <w:p w14:paraId="47569288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Они покинули данную хронопоследовательность и просмотрели историю планеты.</w:t>
      </w:r>
    </w:p>
    <w:p w14:paraId="5F4039B4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Затем Пыль слетала в палеолит, подняла и обнажила рудные залежи по всему югу Европы.</w:t>
      </w:r>
    </w:p>
    <w:p w14:paraId="3DF2A77A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Первый ход сделан.</w:t>
      </w:r>
    </w:p>
    <w:p w14:paraId="210FBB2E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Кровь размышляла неисчислимое время, затем направилась во второй век до нашей эры и вызвала множественные кровоизлияния в мозг Марка Порция Катона, когда он встал в римском сенате в очередной раз потребовать, чтобы Карфаген был разрушен.</w:t>
      </w:r>
    </w:p>
    <w:p w14:paraId="738C8E9A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Первый ход сделан.</w:t>
      </w:r>
    </w:p>
    <w:p w14:paraId="7247A14E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lastRenderedPageBreak/>
        <w:t>Пыль вступила в четвертое столетие нашей эры и ввела пузырек воздуха в артерию спящего Юлия Амвросия, Льва Митры.</w:t>
      </w:r>
    </w:p>
    <w:p w14:paraId="410414D0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Второй ход сделан.</w:t>
      </w:r>
    </w:p>
    <w:p w14:paraId="549F438E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Кровь направилась в Дамаск восьмого века и проделала то же самое с Абу Искафаром в комнате, где тот вырезал кудрявые буквы на маленьких кубиках из твердого дерева.</w:t>
      </w:r>
    </w:p>
    <w:p w14:paraId="7CEF902D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Второй ход сделан. Пыль проанализировала игру.</w:t>
      </w:r>
    </w:p>
    <w:p w14:paraId="0D7AF647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Тонкий ход!</w:t>
      </w:r>
    </w:p>
    <w:p w14:paraId="4146B2DF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Благодарю.</w:t>
      </w:r>
    </w:p>
    <w:p w14:paraId="5048EDE0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Но сдается мне, не самый лучший. Вот смотри. Пыль навестила Англию семнадцатого века и утром до обыска удалила все следы запрещенных химических опытов, которые стоили жизни Исааку Ньютону.</w:t>
      </w:r>
    </w:p>
    <w:p w14:paraId="18DA948D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Третий ход сделан.</w:t>
      </w:r>
    </w:p>
    <w:p w14:paraId="1481A776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Отличный ход. Но думаю, я тебя побью. Кровь посетила Англию в начале девятнадцатого века и отделалась от Чарльза Бэббеджа.</w:t>
      </w:r>
    </w:p>
    <w:p w14:paraId="4D022339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Третий ход сделан.</w:t>
      </w:r>
    </w:p>
    <w:p w14:paraId="660E14E0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Они передохнули, оценивая новое положение вещей.</w:t>
      </w:r>
    </w:p>
    <w:p w14:paraId="4543C70B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Готова?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— спросила Кровь.</w:t>
      </w:r>
    </w:p>
    <w:p w14:paraId="5437B987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Да.</w:t>
      </w:r>
    </w:p>
    <w:p w14:paraId="78D54349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Они вернулись в хронопоследовательность в той точке, где ее покинули.</w:t>
      </w:r>
    </w:p>
    <w:p w14:paraId="28834028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Это заняло лишь миг. Точно хлыст щелкнул внизу под ними.</w:t>
      </w:r>
    </w:p>
    <w:p w14:paraId="4E410317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Они вновь ее покинули, чтобы теперь, зная общий результат, изучить воздействие каждого хода в отдельности.</w:t>
      </w:r>
    </w:p>
    <w:p w14:paraId="2F206AEA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Они наблюдали развитие событий.</w:t>
      </w:r>
    </w:p>
    <w:p w14:paraId="09B25985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 xml:space="preserve">Юг Европы процветал. Рим был основан и стал могучим на несколько веков раньше, чем до того. Греция была завоевана, прежде чем пламя Афин успело разгореться. Из-за смерти Катона Старшего последнюю Пуническую войну отложили, и Карфаген продолжал шириться, распространяя свою власть на восток и юг. Смерть Юлия Амвросия помешала возрождению митраизма, и государственной религией в Риме стало христианство. Карфагеняне подчинили себе весь Ближний Восток. Митраизм был признан их государственной религией. Столкновение произошло только в пятом веке. Город Карфаген был разрушен, и западная граница его империи отброшена к Александрии. Пятьдесят лет спустя папа объявил крестовый поход. В течение следующего века с четвертью </w:t>
      </w:r>
      <w:r w:rsidRPr="006A687A">
        <w:rPr>
          <w:rFonts w:ascii="Verdana" w:hAnsi="Verdana"/>
          <w:color w:val="000000"/>
          <w:sz w:val="20"/>
          <w:lang w:val="ru-RU"/>
        </w:rPr>
        <w:lastRenderedPageBreak/>
        <w:t>крестовые походы следовали один за другим довольно регулярно, что привело к дальнейшему дроблению Карфагенской империи и вскормило в Италии чудовищную бюрократию. Войны прекратились, границы были установлены, Средиземноморье оказалось в тисках экономической депрессии. Дальние провинции ворчали на налоги и насильственную вербовку в армию, а затем восстали. Общая анархия, которая последовала за этими войнами, привела к эпохе, сильно напоминавшей Средневековье в первоначальной хронопоследовательности. В Малой Азии книгопечатание изобретено не было.</w:t>
      </w:r>
    </w:p>
    <w:p w14:paraId="1A20F3DF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Во всяком случае, пока ничья,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— сказала Кровь.</w:t>
      </w:r>
    </w:p>
    <w:p w14:paraId="7D388075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Да, но посмотри, что сделал Ньютон.</w:t>
      </w:r>
    </w:p>
    <w:p w14:paraId="7BA50F85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>Откуда ты знала?</w:t>
      </w:r>
    </w:p>
    <w:p w14:paraId="06516DD0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  <w:lang w:val="ru-RU"/>
        </w:rPr>
        <w:t>—</w:t>
      </w:r>
      <w:r w:rsidRPr="006A687A">
        <w:rPr>
          <w:rFonts w:ascii="Verdana" w:hAnsi="Verdana"/>
          <w:color w:val="000000"/>
          <w:sz w:val="20"/>
        </w:rPr>
        <w:t> </w:t>
      </w:r>
      <w:r w:rsidRPr="006A687A">
        <w:rPr>
          <w:rFonts w:ascii="Verdana" w:hAnsi="Verdana"/>
          <w:color w:val="000000"/>
          <w:sz w:val="20"/>
          <w:lang w:val="ru-RU"/>
        </w:rPr>
        <w:t xml:space="preserve">В этом и заключается разница между хорошим игроком и игроком вдохновенным. </w:t>
      </w:r>
      <w:r w:rsidRPr="006A687A">
        <w:rPr>
          <w:rFonts w:ascii="Verdana" w:hAnsi="Verdana"/>
          <w:color w:val="000000"/>
          <w:sz w:val="20"/>
        </w:rPr>
        <w:t>Я заметила его потенциал, еще когда он валял дурака с алхимией. Посмотри, что он сделал в одиночку для их науки! Буквально все! Следующий твой ход был слишком поздним во времени и слишком слабым.</w:t>
      </w:r>
    </w:p>
    <w:p w14:paraId="7CEE67DA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Да. Я думала, что смогу все-таки уничтожить их компьютеры, убрав основателя компании «Международные дифференциальные машины».</w:t>
      </w:r>
    </w:p>
    <w:p w14:paraId="6113053D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Пыль засмеялась:</w:t>
      </w:r>
    </w:p>
    <w:p w14:paraId="31BCD67E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Забавно! Вместо МДМ-120 «Бигль» взял на борт молодого натуралиста по фамилии Дарвин.</w:t>
      </w:r>
    </w:p>
    <w:p w14:paraId="347D77BE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Кровь заглянула в конец хронопоследовательности, где радиоактивная пыль усыпала безжизненный шар планеты.</w:t>
      </w:r>
    </w:p>
    <w:p w14:paraId="4C6770F1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Но причиной этого не была ни наука, ни религия.</w:t>
      </w:r>
    </w:p>
    <w:p w14:paraId="37649AE1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Разумеется, нет, </w:t>
      </w:r>
      <w:r w:rsidRPr="006A687A">
        <w:rPr>
          <w:rFonts w:ascii="Verdana" w:hAnsi="Verdana"/>
          <w:color w:val="000000"/>
          <w:sz w:val="20"/>
          <w:lang w:val="ru-RU"/>
        </w:rPr>
        <w:t xml:space="preserve">— </w:t>
      </w:r>
      <w:r w:rsidRPr="006A687A">
        <w:rPr>
          <w:rFonts w:ascii="Verdana" w:hAnsi="Verdana"/>
          <w:color w:val="000000"/>
          <w:sz w:val="20"/>
        </w:rPr>
        <w:t>сказала Пыль. </w:t>
      </w:r>
      <w:r w:rsidRPr="006A687A">
        <w:rPr>
          <w:rFonts w:ascii="Verdana" w:hAnsi="Verdana"/>
          <w:color w:val="000000"/>
          <w:sz w:val="20"/>
          <w:lang w:val="ru-RU"/>
        </w:rPr>
        <w:t xml:space="preserve">— </w:t>
      </w:r>
      <w:r w:rsidRPr="006A687A">
        <w:rPr>
          <w:rFonts w:ascii="Verdana" w:hAnsi="Verdana"/>
          <w:color w:val="000000"/>
          <w:sz w:val="20"/>
        </w:rPr>
        <w:t>Все дело в эмфазе.</w:t>
      </w:r>
    </w:p>
    <w:p w14:paraId="29966E99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Тебе повезло. Настаиваю на реванше.</w:t>
      </w:r>
    </w:p>
    <w:p w14:paraId="0B1DBAA7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Хорошо. Я даже позволю тебе выбирать. Пыль или Кровь?</w:t>
      </w:r>
    </w:p>
    <w:p w14:paraId="0E8E4EB2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Останусь Кровью.</w:t>
      </w:r>
    </w:p>
    <w:p w14:paraId="046DB4B8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Отлично. Выигравший оставляет за собой первый ход. Извини.</w:t>
      </w:r>
    </w:p>
    <w:p w14:paraId="7FBAB734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9134738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Пыль отправилась в Рим второго века до нашей эры и избавила Катона от кровоизлияния в мозг.</w:t>
      </w:r>
    </w:p>
    <w:p w14:paraId="339FF69A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Первый ход сделан.</w:t>
      </w:r>
    </w:p>
    <w:p w14:paraId="1AC441D2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lastRenderedPageBreak/>
        <w:t>Кровь отправилась на восток Германии шестнадцатого века и устроила кровоизлияние в мозг у подосланного Ватиканом убийцы, который прикончил Мартина Лютера.</w:t>
      </w:r>
    </w:p>
    <w:p w14:paraId="761DE0E4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Первый ход сделан.</w:t>
      </w:r>
    </w:p>
    <w:p w14:paraId="73496F3B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Ты забегаешь далеко вперед.</w:t>
      </w:r>
    </w:p>
    <w:p w14:paraId="633D138E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Все дело в эмфазе.</w:t>
      </w:r>
    </w:p>
    <w:p w14:paraId="392428CB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Истинно, истинно. Очень хорошо. Ты спасла Лютера, я спасу Бэббеджа. Извини меня.</w:t>
      </w:r>
    </w:p>
    <w:p w14:paraId="3B3DD767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Мгновение спустя Пыль вернулась.</w:t>
      </w:r>
    </w:p>
    <w:p w14:paraId="4E7D5439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Второй ход сделан.</w:t>
      </w:r>
    </w:p>
    <w:p w14:paraId="3914E553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Кровь сосредоточенно изучала игровое поле. Потом сказала «ну ладно» и вошла в театр Чевви в тот вечер 1865 года, когда актер-неудачник выстрелил в президента Соединенных Штатов. Чуть подправив траекторию пули в полете, она помогла ей попасть точно в цель.</w:t>
      </w:r>
    </w:p>
    <w:p w14:paraId="71AE7A17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Второй ход сделан.</w:t>
      </w:r>
    </w:p>
    <w:p w14:paraId="4D8EB57F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По-моему, ты блефуешь, </w:t>
      </w:r>
      <w:r w:rsidRPr="006A687A">
        <w:rPr>
          <w:rFonts w:ascii="Verdana" w:hAnsi="Verdana"/>
          <w:color w:val="000000"/>
          <w:sz w:val="20"/>
          <w:lang w:val="ru-RU"/>
        </w:rPr>
        <w:t xml:space="preserve">— </w:t>
      </w:r>
      <w:r w:rsidRPr="006A687A">
        <w:rPr>
          <w:rFonts w:ascii="Verdana" w:hAnsi="Verdana"/>
          <w:color w:val="000000"/>
          <w:sz w:val="20"/>
        </w:rPr>
        <w:t>сказала Пыль. </w:t>
      </w:r>
      <w:r w:rsidRPr="006A687A">
        <w:rPr>
          <w:rFonts w:ascii="Verdana" w:hAnsi="Verdana"/>
          <w:color w:val="000000"/>
          <w:sz w:val="20"/>
          <w:lang w:val="ru-RU"/>
        </w:rPr>
        <w:t xml:space="preserve">— </w:t>
      </w:r>
      <w:r w:rsidRPr="006A687A">
        <w:rPr>
          <w:rFonts w:ascii="Verdana" w:hAnsi="Verdana"/>
          <w:color w:val="000000"/>
          <w:sz w:val="20"/>
        </w:rPr>
        <w:t>Проследить все последствия ты никак не могла.</w:t>
      </w:r>
    </w:p>
    <w:p w14:paraId="76D5ADC3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А вот увидишь!</w:t>
      </w:r>
    </w:p>
    <w:p w14:paraId="7E780FDE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Пыль внимательно уставилась на игровое поле.</w:t>
      </w:r>
    </w:p>
    <w:p w14:paraId="5F05A591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Ну ладно. Ты убила президента, а я спасу другого президента — вернее, немного продлю его жизнь. Я Хочу, чтобы Вудро Вильсон увидел, как будет основан этот союз наций. Провал союза сыграет куда большую роль, чем просто его отсутствие, а он провалится. Извини меня.</w:t>
      </w:r>
    </w:p>
    <w:p w14:paraId="76AD977F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Пыль вошла в двадцатый век и кое-что подправила в человеке с вытянутой челюстью.</w:t>
      </w:r>
    </w:p>
    <w:p w14:paraId="7C99CB95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Третий ход сделан.</w:t>
      </w:r>
    </w:p>
    <w:p w14:paraId="33241B6D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Ну, так и я кого-нибудь спасу.</w:t>
      </w:r>
    </w:p>
    <w:p w14:paraId="0B3CE7A9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Кровь вошла в тот же век несколько позднее и обеспечила провал Льву Ноздреву — человеку, который убил Никиту Хрущева.</w:t>
      </w:r>
    </w:p>
    <w:p w14:paraId="3A9007AD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Третий ход сделан.</w:t>
      </w:r>
    </w:p>
    <w:p w14:paraId="4283440D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Ты готова?</w:t>
      </w:r>
    </w:p>
    <w:p w14:paraId="40D67626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Готова.</w:t>
      </w:r>
    </w:p>
    <w:p w14:paraId="7E7F57F5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lastRenderedPageBreak/>
        <w:t>Они вновь вошли в хронопоследовательность. Щелкнул длинный хлыст. Везде гремело радио. Искусственные спутники обращались вокруг планеты. Материки опутывала паутина шоссейных дорог. Запыленные города были густо утыканы энергетическими установками. Суда бороздили моря. Реактивные самолеты проносились в небе. Росла трава. Птицы совершали свои перелеты. Рыбы хватали наживку.</w:t>
      </w:r>
    </w:p>
    <w:p w14:paraId="765E4F22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Признай, что все висело на волоске, </w:t>
      </w:r>
      <w:r w:rsidRPr="006A687A">
        <w:rPr>
          <w:rFonts w:ascii="Verdana" w:hAnsi="Verdana"/>
          <w:color w:val="000000"/>
          <w:sz w:val="20"/>
          <w:lang w:val="ru-RU"/>
        </w:rPr>
        <w:t xml:space="preserve">— </w:t>
      </w:r>
      <w:r w:rsidRPr="006A687A">
        <w:rPr>
          <w:rFonts w:ascii="Verdana" w:hAnsi="Verdana"/>
          <w:color w:val="000000"/>
          <w:sz w:val="20"/>
        </w:rPr>
        <w:t>сказала Пыль.</w:t>
      </w:r>
    </w:p>
    <w:p w14:paraId="1B0EB261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По твоим же словам, есть разница между хорошим игроком и игроком вдохновенным.</w:t>
      </w:r>
    </w:p>
    <w:p w14:paraId="1DDE03CA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И тебе повезло.</w:t>
      </w:r>
    </w:p>
    <w:p w14:paraId="694419F9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Кровь снова засмеялась. Они смотрели на планету, на два с половиной миллиарда ее обитателей, на их города и технические достижения...</w:t>
      </w:r>
    </w:p>
    <w:p w14:paraId="74A54B22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После некоторой паузы занимающий передовую позицию сказал:</w:t>
      </w:r>
    </w:p>
    <w:p w14:paraId="044043DA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Третью решающую?</w:t>
      </w:r>
    </w:p>
    <w:p w14:paraId="3077B646" w14:textId="77777777" w:rsidR="004E11BF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Ладно. Я Кровь. Я хожу первой.</w:t>
      </w:r>
    </w:p>
    <w:p w14:paraId="6E349F70" w14:textId="7B98581E" w:rsidR="00B07DF8" w:rsidRPr="006A687A" w:rsidRDefault="004E11BF" w:rsidP="006A68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687A">
        <w:rPr>
          <w:rFonts w:ascii="Verdana" w:hAnsi="Verdana"/>
          <w:color w:val="000000"/>
          <w:sz w:val="20"/>
        </w:rPr>
        <w:t>— А я Пыль. Я следую за тобой.</w:t>
      </w:r>
    </w:p>
    <w:sectPr w:rsidR="00B07DF8" w:rsidRPr="006A687A" w:rsidSect="006A68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CCDE9" w14:textId="77777777" w:rsidR="006A687A" w:rsidRDefault="006A687A" w:rsidP="006A687A">
      <w:pPr>
        <w:spacing w:after="0" w:line="240" w:lineRule="auto"/>
      </w:pPr>
      <w:r>
        <w:separator/>
      </w:r>
    </w:p>
  </w:endnote>
  <w:endnote w:type="continuationSeparator" w:id="0">
    <w:p w14:paraId="71394ADF" w14:textId="77777777" w:rsidR="006A687A" w:rsidRDefault="006A687A" w:rsidP="006A6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6932B" w14:textId="77777777" w:rsidR="006A687A" w:rsidRDefault="006A687A" w:rsidP="00BC52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0AC9B5B" w14:textId="77777777" w:rsidR="006A687A" w:rsidRDefault="006A687A" w:rsidP="006A687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D877" w14:textId="2106D256" w:rsidR="006A687A" w:rsidRPr="006A687A" w:rsidRDefault="006A687A" w:rsidP="006A687A">
    <w:pPr>
      <w:pStyle w:val="Footer"/>
      <w:ind w:right="360"/>
      <w:rPr>
        <w:rFonts w:ascii="Arial" w:hAnsi="Arial" w:cs="Arial"/>
        <w:color w:val="999999"/>
        <w:sz w:val="20"/>
      </w:rPr>
    </w:pPr>
    <w:r w:rsidRPr="006A687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51E26" w14:textId="77777777" w:rsidR="006A687A" w:rsidRDefault="006A68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5A422" w14:textId="77777777" w:rsidR="006A687A" w:rsidRDefault="006A687A" w:rsidP="006A687A">
      <w:pPr>
        <w:spacing w:after="0" w:line="240" w:lineRule="auto"/>
      </w:pPr>
      <w:r>
        <w:separator/>
      </w:r>
    </w:p>
  </w:footnote>
  <w:footnote w:type="continuationSeparator" w:id="0">
    <w:p w14:paraId="6D9A0FFE" w14:textId="77777777" w:rsidR="006A687A" w:rsidRDefault="006A687A" w:rsidP="006A6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45A93" w14:textId="77777777" w:rsidR="006A687A" w:rsidRDefault="006A68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BE395" w14:textId="24B96015" w:rsidR="006A687A" w:rsidRPr="006A687A" w:rsidRDefault="006A687A" w:rsidP="006A687A">
    <w:pPr>
      <w:pStyle w:val="Header"/>
      <w:rPr>
        <w:rFonts w:ascii="Arial" w:hAnsi="Arial" w:cs="Arial"/>
        <w:color w:val="999999"/>
        <w:sz w:val="20"/>
      </w:rPr>
    </w:pPr>
    <w:r w:rsidRPr="006A687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B977D" w14:textId="77777777" w:rsidR="006A687A" w:rsidRDefault="006A68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E11BF"/>
    <w:rsid w:val="006A687A"/>
    <w:rsid w:val="00A24769"/>
    <w:rsid w:val="00AA1D8D"/>
    <w:rsid w:val="00B07DF8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03114EC"/>
  <w14:defaultImageDpi w14:val="300"/>
  <w15:docId w15:val="{322EE127-3B0F-439E-970A-501D504D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6A6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3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988</Words>
  <Characters>5939</Characters>
  <Application>Microsoft Office Word</Application>
  <DocSecurity>0</DocSecurity>
  <Lines>144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6829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Игра крови и пыли</dc:title>
  <dc:subject/>
  <dc:creator>Роджер Желязны</dc:creator>
  <cp:keywords/>
  <dc:description/>
  <cp:lastModifiedBy>Andrey Piskunov</cp:lastModifiedBy>
  <cp:revision>5</cp:revision>
  <dcterms:created xsi:type="dcterms:W3CDTF">2013-12-23T23:15:00Z</dcterms:created>
  <dcterms:modified xsi:type="dcterms:W3CDTF">2025-07-08T02:41:00Z</dcterms:modified>
  <cp:category/>
</cp:coreProperties>
</file>