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E0800" w14:textId="77777777" w:rsidR="00FD1B38" w:rsidRPr="003D1938" w:rsidRDefault="00FD1B38" w:rsidP="003D193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3D1938">
        <w:rPr>
          <w:rFonts w:ascii="Verdana" w:hAnsi="Verdana"/>
          <w:color w:val="000000"/>
          <w:sz w:val="32"/>
          <w:lang w:val="ru-RU"/>
        </w:rPr>
        <w:t>Награды не будет</w:t>
      </w:r>
    </w:p>
    <w:p w14:paraId="28BC9BC4" w14:textId="77777777" w:rsidR="00352E70" w:rsidRPr="003D1938" w:rsidRDefault="00352E70" w:rsidP="003D193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D1938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7FF5B01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F70E56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вошел в зал и протиснулся вперед, поближе к сцене. Я специально явился пораньше, хотя обычно не стремлюсь пробиться в первые ряды. И прежде не стремился, когда слушал его или других президентов. На сей же раз мне это было почему-то очень важно.</w:t>
      </w:r>
    </w:p>
    <w:p w14:paraId="791E71A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Удача! Свободное место как раз там, где мне нужно. Я уселся.</w:t>
      </w:r>
    </w:p>
    <w:p w14:paraId="1FFB9C9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Моя нога как-то странно онемела, словно заснула. Вся целиком... Ну ладно, пусть отдохнет. Времени полным-полно.</w:t>
      </w:r>
    </w:p>
    <w:p w14:paraId="12B417A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i/>
          <w:iCs/>
          <w:color w:val="000000"/>
          <w:sz w:val="20"/>
          <w:lang w:val="ru-RU"/>
        </w:rPr>
        <w:t>Пора? Нет. Тьма. Да-да, уснуть...</w:t>
      </w:r>
    </w:p>
    <w:p w14:paraId="21FCAC6D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глянул на часы. Еще несколько минут есть. Рядом кто-то курил. Неплохая мысль. Доставая сигареты, я вспомнил, что бросил курить, но почему-то сигареты у меня все же были. Ладно, неважно. Так, возьмем сигарету. Прикурим. (Рука не слушается. Попробуем другой рукой.) Я чувствовал какое-то странное напряжение. И не мог понять причину. Ничего, затянемся поглубже. Ну вот, уже лучше. Хорошо.</w:t>
      </w:r>
    </w:p>
    <w:p w14:paraId="756F990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А это кто? Ах да...</w:t>
      </w:r>
    </w:p>
    <w:p w14:paraId="554D992C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Коротышка в темно-сером костюме вышел на сцену откуда-то справа и проверил микрофон. Гул в зале на минуту стих. Затем опять возобновился. Коротышка, Удовлетворенный, ушел.</w:t>
      </w:r>
    </w:p>
    <w:p w14:paraId="1CFA16B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еще разок затянулся и уселся поудобнее.</w:t>
      </w:r>
    </w:p>
    <w:p w14:paraId="414602E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i/>
          <w:iCs/>
          <w:color w:val="000000"/>
          <w:sz w:val="20"/>
          <w:lang w:val="ru-RU"/>
        </w:rPr>
        <w:t>Отдохнуть. Да. Уснуть, уснуть... Да... Уснуть...</w:t>
      </w:r>
    </w:p>
    <w:p w14:paraId="35EA605D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Вскоре на сцену с обеих сторон стали выходить люди и рассаживаться. Ага, вот и губернатор. Он будет выступать первым, скажет несколько слов, открывая собрание.</w:t>
      </w:r>
    </w:p>
    <w:p w14:paraId="7B7FA0B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 xml:space="preserve">Этот человек на сцене... слева... Я видел его много раз; на фотографиях он всегда рядом с президентом, но имени его никогда не указывают. Небольшого роста, с брюшком, редеющие волосы песочного цвета; темные, неспокойные глаза за толстыми стеклами очков... Я был уверен, что он член, а возможно и шеф, элитной группы телохранителей-телепатов, которая всегда сопровождает президента во время его публичных выступлений. Телепатия была официально признана всего несколько лет назад, и с тех пор лишь небольшой группе людей предоставили возможность полностью развить в себе эту способность. В данном случае обладавшие ею были идеальными агентами; дар телепатии позволял свести к нулю опасность при выступлениях президента на публике: несколько агентов-телепатов, усевшись в разных концах зала, могли следить за общим </w:t>
      </w:r>
      <w:r w:rsidRPr="003D1938">
        <w:rPr>
          <w:rFonts w:ascii="Verdana" w:hAnsi="Verdana"/>
          <w:color w:val="000000"/>
          <w:sz w:val="20"/>
          <w:lang w:val="ru-RU"/>
        </w:rPr>
        <w:lastRenderedPageBreak/>
        <w:t>настроением аудитории и мгновенно выявлять любые отклоняющиеся от нормы мысли, прежде всего, связанные с возможным покушением на президента, и передавать эту информацию Секретной службе. Таким образом устранялась даже сама возможность попытки покушения, не говоря уж о ее осуществлении. И в данный момент кто-то из них вполне мог читать мои мысли...</w:t>
      </w:r>
    </w:p>
    <w:p w14:paraId="6A45202F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Только тут он ничего интересного не обнаружит. Нет оснований для беспокойства.</w:t>
      </w:r>
    </w:p>
    <w:p w14:paraId="78F0A29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потушил окурок. Взглянул на телевизионщиков с их камерами. Осмотрел зал. Потом вновь уставился на сцену. Губернатор как раз пошел к микрофону. Я скосил глаза на часы. Минута в минуту.</w:t>
      </w:r>
    </w:p>
    <w:p w14:paraId="429A237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i/>
          <w:iCs/>
          <w:color w:val="000000"/>
          <w:sz w:val="20"/>
          <w:lang w:val="ru-RU"/>
        </w:rPr>
        <w:t>Пора? Нет. Чуть позднее. Он сам скажет когда. Когда...</w:t>
      </w:r>
    </w:p>
    <w:p w14:paraId="2E4F777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Аплодисменты смолкли, но шум в зале не прекращался: он то усиливался, то стихал. Как шум волн. Сперва я никак не мог определить, что происходит. Потом до меня дошло, что шум доносится с улицы. Гром. Должно быть, идет дождь. А я и не заметил, чтобы погода портилась, когда я сюда шел... Не помню ни туч, ни...</w:t>
      </w:r>
    </w:p>
    <w:p w14:paraId="39A6743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вообще не мог вспомнить, какая стояла погода и какое было время суток; темно было или светло, тепло или прохладно, ветрено или тихо... Ничего не помнил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>— ни о погоде, ни о чем-либо еще.</w:t>
      </w:r>
    </w:p>
    <w:p w14:paraId="41C4F1A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Ну и ладно. Какая, в конце концов, разница? Я пришел сюда, чтобы послушать и посмотреть. Пусть себе идет дождь. Это не имеет ни малейшего значения.</w:t>
      </w:r>
    </w:p>
    <w:p w14:paraId="3B76F8F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выслушал речь губернатора, всего шесть минут, и даже похлопал ему, пока репортеры щелкали вспышками, запечатлевая застывшие лица. В зале слышались громкие возгласы; они болью отдавались у меня в ушах, даже в виске заломило. Время тянулось страшно медленно. Вот президент поднялся и, улыбаясь, вышел вперед. Я глянул на часы и откинулся на спинку стула. Отлично. Просто прекрасно.</w:t>
      </w:r>
    </w:p>
    <w:p w14:paraId="5E3B0F0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i/>
          <w:iCs/>
          <w:color w:val="000000"/>
          <w:sz w:val="20"/>
          <w:lang w:val="ru-RU"/>
        </w:rPr>
        <w:t>И тут я вдруг ощущаю, что словно бы нахожусь в тире, а на стене ряд лиц над грубо вырезанными из картона силуэтами людей. Они ярко освещены. Я стою в другом конце, левая рука опущена. В руке пистолет. И тут он говорит мне. Говорит. Необходимые слова. И когда я их слышу, я хорошо знаю, что мне надо делать. Что именно мне надо сделать, чтобы получить эту награду, приз. Я проверяю пистолет не глядя, поскольку неотрывно смотрю перед собой. Там одна мишень, вполне конкретная, которую я должен поразить, чтобы выиграть приз. Стремительным, но плавным движением</w:t>
      </w:r>
      <w:r w:rsidRPr="003D1938">
        <w:rPr>
          <w:rFonts w:ascii="Verdana" w:hAnsi="Verdana"/>
          <w:i/>
          <w:iCs/>
          <w:color w:val="000000"/>
          <w:sz w:val="20"/>
        </w:rPr>
        <w:t> </w:t>
      </w:r>
      <w:r w:rsidRPr="003D1938">
        <w:rPr>
          <w:rFonts w:ascii="Verdana" w:hAnsi="Verdana"/>
          <w:i/>
          <w:iCs/>
          <w:color w:val="000000"/>
          <w:sz w:val="20"/>
          <w:lang w:val="ru-RU"/>
        </w:rPr>
        <w:t>— никаких рывков!</w:t>
      </w:r>
      <w:r w:rsidRPr="003D1938">
        <w:rPr>
          <w:rFonts w:ascii="Verdana" w:hAnsi="Verdana"/>
          <w:i/>
          <w:iCs/>
          <w:color w:val="000000"/>
          <w:sz w:val="20"/>
        </w:rPr>
        <w:t> </w:t>
      </w:r>
      <w:r w:rsidRPr="003D1938">
        <w:rPr>
          <w:rFonts w:ascii="Verdana" w:hAnsi="Verdana"/>
          <w:i/>
          <w:iCs/>
          <w:color w:val="000000"/>
          <w:sz w:val="20"/>
          <w:lang w:val="ru-RU"/>
        </w:rPr>
        <w:t>— я поднимаю пистолет, целюсь и нажимаю на спуск с той самой силой, которая необходима. Картонные силуэты слегка двигаются, порой довольно хаотично. Но это не имеет значения. Звучит один-единственный выстрел. Моя мишень падает. Я выиграл приз.</w:t>
      </w:r>
    </w:p>
    <w:p w14:paraId="1ABB4DF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lastRenderedPageBreak/>
        <w:t>Чернота.</w:t>
      </w:r>
    </w:p>
    <w:p w14:paraId="1EAAC3D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И тут я вдруг ощущаю, что словно бы нахожусь в тире, а на стене ряд лиц над грубо вырезанными из картона силуэтами людей. Они ярко освещены. Я стою в другом конце, левая рука опущена. В руке пистолет. И тут он говорит мне. Говорит. Необходимые слова...</w:t>
      </w:r>
    </w:p>
    <w:p w14:paraId="1827D10C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Позади меня кто-то вскрикнул... Звон в ушах постепенно стих, когда президент поднял руку, помахал и медленно повернулся... Голова по-прежнему болела. Словно меня только что треснули по башке. Странно.</w:t>
      </w:r>
    </w:p>
    <w:p w14:paraId="4A8B66D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коснулся пальцами головы. И ощутил боль. Болезненным было вполне конкретное место, но никакой раны я не нащупал. Кожа была цела. При этом я почему-то с трудом ощущал и свои пальцы, и то, что они ощупывают. Казалось, вокруг этого болезненного места все онемело. Интересно, что бы это могло значить?</w:t>
      </w:r>
    </w:p>
    <w:p w14:paraId="60F529C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Крики и аплодисменты стали стихать. Он начал речь.</w:t>
      </w:r>
    </w:p>
    <w:p w14:paraId="384FE7A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постарался как-то встряхнуться. Что же со мной произошло и что происходит? Я не помню, какая была погода на улице, голова болит... Может, еще что-то не так?</w:t>
      </w:r>
    </w:p>
    <w:p w14:paraId="6C767B8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попытался вспомнить, как попал в этот зал; мне хотелось понять, почему я не помню, что собиралась гроза.</w:t>
      </w:r>
    </w:p>
    <w:p w14:paraId="186EF5E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И тут до меня дошло, что я вообще ничего не помню: ни как добирался сюда, ни на чем приехал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>— на такси? на автобусе? на частном автомобиле? пешком? Не помню, что ел на завтрак нынче утром, и ел ли сегодня вообще, а если ел, то где и когда. Я не помнил даже, как одевался.</w:t>
      </w:r>
    </w:p>
    <w:p w14:paraId="73DBF6A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снова ощупал кожу на голове. Как и в прошлый раз, что-то словно мешало мне, предостерегало: не трогай!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>— но я переборол это чувство, внезапно подумав, что меня, возможно, били по голове и теперь амнезия дает об этом знать.</w:t>
      </w:r>
    </w:p>
    <w:p w14:paraId="58935CA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Может, именно так и было? Или это несчастный случай? Ударился затылком, а потом весь день где-то шатался, пока нечто не навело меня на мысль, что я собирался прийти сюда и послушать выступление президента. Вспомнив об этом, я вознамерился достигнуть поставленной цели, и это совершенно отвлекло меня от полученной травмы. Наверное, так...</w:t>
      </w:r>
    </w:p>
    <w:p w14:paraId="2856852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Все-таки очень странное ощущение возникало, когда я ощупывал голову... Я попытался определить границы зоны онемения. Ничего там вроде бы не онемело...</w:t>
      </w:r>
    </w:p>
    <w:p w14:paraId="1A3F072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 xml:space="preserve">И тут вдруг кожа под моими пальцами отделилась от черепа. Я почувствовал резкую боль и отдернул руку. Боль быстро прошла, и я возобновил свое обследование. Крови нет. Это хорошо. Но там явно какая-то щель, как будто </w:t>
      </w:r>
      <w:r w:rsidRPr="003D1938">
        <w:rPr>
          <w:rFonts w:ascii="Verdana" w:hAnsi="Verdana"/>
          <w:color w:val="000000"/>
          <w:sz w:val="20"/>
          <w:lang w:val="ru-RU"/>
        </w:rPr>
        <w:lastRenderedPageBreak/>
        <w:t>часть кожи с волосами, нет, даже весь скальп отделился от черепа и болтается совершенно свободно.</w:t>
      </w:r>
    </w:p>
    <w:p w14:paraId="7F014E4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Меня на мгновение обуял ужас, но потом я все же снова коснулся черепа в этом месте и под поднятым скальпом ощутил теплую кожу, обладавшую совершенно нормальной чувствительностью. Ничего похожего на рану.</w:t>
      </w:r>
    </w:p>
    <w:p w14:paraId="7025236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потянул «скальп» дальше, и он еще больше отошел от черепа. Только в одном месте, на макушке, я по-прежнему ощущал боль, а под «скальпом»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>— нечто вроде повязки. И только тут понял, что на мне парик, а голова под ним забинтована.</w:t>
      </w:r>
    </w:p>
    <w:p w14:paraId="5BCD15CA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В зале прошелестели аплодисменты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>— президент что-то сказал, я не расслышал, что именно. И глянул на часы.</w:t>
      </w:r>
    </w:p>
    <w:p w14:paraId="65C9D6B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Так что же со мной было? Несчастный случай? А потом, наверное, меня отправили в пункт экстренной помощи, где обрили поврежденный участок головы, зашили скальп и перевязали, а затем отпустили, сочтя, что достаточно и амбулаторного лечения. Сотрясения мозга и амнезии никто просто не заметил.</w:t>
      </w:r>
    </w:p>
    <w:p w14:paraId="0B3E759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Но почему-то объяснение это не казалось мне правильным. В пунктах экстренной помощи вряд ли снабжают пациентов париками, чтобы прикрыть бинты на голове. И вряд ли человека в моем состоянии отпустили бы оттуда.</w:t>
      </w:r>
    </w:p>
    <w:p w14:paraId="7631A5D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Впрочем, об этом можно будет поразмыслить потом. Я пришел сюда, чтобы послушать речь президента. У меня отличное место, мне все прекрасно видно. Вот и давай, пользуйся моментом. А самоанализом займешься позже, когда все это закончится.</w:t>
      </w:r>
    </w:p>
    <w:p w14:paraId="69B3818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Назначенное мгновение миновало почти двадцать минут назад...</w:t>
      </w:r>
    </w:p>
    <w:p w14:paraId="267D8EEF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Я попытался вслушаться в слова президента, но никак не мог сосредоточиться. Что-то явно было не так, и я сам себя мучил, не приняв это во внимание сразу. Что-то явно было очень и очень не так, причем не только со мной. Хотя я был как бы частью чего-то большего. Но чего именно? И почему?</w:t>
      </w:r>
    </w:p>
    <w:p w14:paraId="39E12DB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 xml:space="preserve">Я снова взглянул на толстенького телепата, сидевшего у президента за спиной. </w:t>
      </w:r>
      <w:r w:rsidRPr="003D1938">
        <w:rPr>
          <w:rFonts w:ascii="Verdana" w:hAnsi="Verdana"/>
          <w:i/>
          <w:iCs/>
          <w:color w:val="000000"/>
          <w:sz w:val="20"/>
          <w:lang w:val="ru-RU"/>
        </w:rPr>
        <w:t>Давай, загляни в мои мысли, прочитай их,</w:t>
      </w:r>
      <w:r w:rsidRPr="003D1938">
        <w:rPr>
          <w:rFonts w:ascii="Verdana" w:hAnsi="Verdana"/>
          <w:color w:val="000000"/>
          <w:sz w:val="20"/>
          <w:lang w:val="ru-RU"/>
        </w:rPr>
        <w:t xml:space="preserve"> 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>— послал я ему мысленный приказ.</w:t>
      </w:r>
      <w:r w:rsidRPr="003D1938">
        <w:rPr>
          <w:rFonts w:ascii="Verdana" w:hAnsi="Verdana"/>
          <w:color w:val="000000"/>
          <w:sz w:val="20"/>
        </w:rPr>
        <w:t>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i/>
          <w:iCs/>
          <w:color w:val="000000"/>
          <w:sz w:val="20"/>
          <w:lang w:val="ru-RU"/>
        </w:rPr>
        <w:t>Я сам этого хочу, честное слово. Может, тебе удастся заглянуть глубже, чем это могу сделать я? Ну же, смотри, найди, что там не в порядке, что там не так!</w:t>
      </w:r>
    </w:p>
    <w:p w14:paraId="0EA34C2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i/>
          <w:iCs/>
          <w:color w:val="000000"/>
          <w:sz w:val="20"/>
          <w:lang w:val="ru-RU"/>
        </w:rPr>
        <w:t>А потом объясни мне, что со мной произошло и происходит. Очень хотелось бы это знать.</w:t>
      </w:r>
    </w:p>
    <w:p w14:paraId="29AD2E0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 xml:space="preserve">Но он даже не посмотрел в мою сторону. Его интересовала лишь возможная угроза жизни президента, а мои намерения были вполне мирными. Если он даже и прочел мои мысли, то тут же выбросил из головы мое замешательство и мои странные желания, сочтя их просто потоком сознания одного из тех </w:t>
      </w:r>
      <w:r w:rsidRPr="003D1938">
        <w:rPr>
          <w:rFonts w:ascii="Verdana" w:hAnsi="Verdana"/>
          <w:color w:val="000000"/>
          <w:sz w:val="20"/>
          <w:lang w:val="ru-RU"/>
        </w:rPr>
        <w:lastRenderedPageBreak/>
        <w:t>неврастеников, каких всегда хватает на любом крупном митинге. Ничего особенного, просто неуравновешенный тип, но вряд ли опасный. Все его внимание, да и внимание всех его коллег, было поглощено теми действительно опасными личностями, которые могли здесь присутствовать. И совершенно правильно.</w:t>
      </w:r>
    </w:p>
    <w:p w14:paraId="73CB0B9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Снова прогрохотал гром. И напомнил: я забыл все, что было со мной до этого зала. Весь день, вплоть до прихода сюда, полностью выпал из памяти. Думай, думай, вспоминай! Я читал о некоторых случаях амнезии. А не было ли среди них такого, как у меня?</w:t>
      </w:r>
    </w:p>
    <w:p w14:paraId="4F89A72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Когда и как мне пришло в голову явиться сюда, на это выступление? Почему? При каких обстоятельствах?</w:t>
      </w:r>
    </w:p>
    <w:p w14:paraId="6EDD8B3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938">
        <w:rPr>
          <w:rFonts w:ascii="Verdana" w:hAnsi="Verdana"/>
          <w:color w:val="000000"/>
          <w:sz w:val="20"/>
          <w:lang w:val="ru-RU"/>
        </w:rPr>
        <w:t>Ничего не помню. Абсолютно ничего о том, что побудило меня на этот поступок.</w:t>
      </w:r>
    </w:p>
    <w:p w14:paraId="4432518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А нет ли чего-то подозрительного, необычного в моем желании прийти сюда?</w:t>
      </w:r>
    </w:p>
    <w:p w14:paraId="596DDFBC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Я... Нет, ничего не помню.</w:t>
      </w:r>
    </w:p>
    <w:p w14:paraId="672D24A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Девятнадцать минут прошло...</w:t>
      </w:r>
    </w:p>
    <w:p w14:paraId="49E345EC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Я вдруг вспотел. Естественный результат моей нервозности, надо полагать.</w:t>
      </w:r>
    </w:p>
    <w:p w14:paraId="2EFE5E3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Секундная стрелка миновала цифру 2, 3...</w:t>
      </w:r>
    </w:p>
    <w:p w14:paraId="6F71BBB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Что-то я должен сделать... Это станет мне ясно через минуту. Что? Пока ничего. Жди.</w:t>
      </w:r>
    </w:p>
    <w:p w14:paraId="793A99B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...миновала 6, 7...</w:t>
      </w:r>
    </w:p>
    <w:p w14:paraId="5827093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Когда зал в очередной раз взорвался аплодисментами, я уже жалел, что пришел сюда...10, 11...</w:t>
      </w:r>
    </w:p>
    <w:p w14:paraId="6C99952A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Через двадцать минут после...</w:t>
      </w:r>
    </w:p>
    <w:p w14:paraId="5AFC54B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Мои губы задвигались. Я что-то тихонько говорил. Сомневаюсь, что кто-нибудь, даже из сидевших рядом, слышал меня.</w:t>
      </w:r>
    </w:p>
    <w:p w14:paraId="1D4A85B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Сюда, дамы и господа! Испытайте вашу удачу.</w:t>
      </w:r>
    </w:p>
    <w:p w14:paraId="4EF773EC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i/>
          <w:iCs/>
          <w:color w:val="000000"/>
          <w:sz w:val="20"/>
        </w:rPr>
        <w:t>«...Испытайте вашу удачу».</w:t>
      </w:r>
    </w:p>
    <w:p w14:paraId="06270D6A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И вдруг я проснулся и вновь оказался в тире. Рука в кармане. Высоко, на дальней стене передо мной ряд лиц над вырезанными из картона силуэтами людей. Свет заливает их. Я ощутил в руке пистолет и, не глядя, проверил его. Силуэт прямо напротив меня и был моей мишенью, он слегка, чуть хаотично, двигался.</w:t>
      </w:r>
    </w:p>
    <w:p w14:paraId="233A457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Я медленно достал оружие из кармана и начал его поднимать.</w:t>
      </w:r>
    </w:p>
    <w:p w14:paraId="0D87DBA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lastRenderedPageBreak/>
        <w:t>Моя рука! Да что же это такое?!</w:t>
      </w:r>
    </w:p>
    <w:p w14:paraId="3002149F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С растущим ужасом я наблюдал за тем, как моя левая рука вынула из кармана пистолет. Я никак не мог управлять ею, она словно принадлежала другому человеку. Я хотел ее опустить, но она продолжала подниматься. И тогда я сделал единственное, что мне оставалось.</w:t>
      </w:r>
    </w:p>
    <w:p w14:paraId="5ADDDCC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Я схватил ее за запястье правой рукой.</w:t>
      </w:r>
    </w:p>
    <w:p w14:paraId="0C6B569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Левая рука явно имела свои собственные намерения. И сопротивлялась мне. Я сжал ее сильнее и что было силы дернул вниз.</w:t>
      </w:r>
    </w:p>
    <w:p w14:paraId="0CE4F33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При этом я попытался вскочить на ноги. С губ моих неудержимо срывались ругательства и проклятия. Я вовсе не был уверен, что мне удастся долго удерживать собственную левую руку.</w:t>
      </w:r>
    </w:p>
    <w:p w14:paraId="46522B3D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Левый палец на спусковом крючке напрягся, дернулся — и сила отдачи подкинула обе мои руки вверх. К счастью, когда раздался выстрел, ствол был направлен вниз. Надеюсь, рикошетом пуля никого не задела.</w:t>
      </w:r>
    </w:p>
    <w:p w14:paraId="5951A2D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Вокруг все уже вопили, стремясь убраться от меня подальше. Впрочем, несколько человек, наоборот, проталкивались ко мне. Хорошо бы еще удержать левую руку до того, как они подоспеют...</w:t>
      </w:r>
    </w:p>
    <w:p w14:paraId="2BE1109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Вовремя подоспели сразу двое. Один перехватил мою руку, другой навалился на плечи. И мы дружно грохнулись на пол. Когда мою левую руку перехватили и зажали, я наконец почувствовал, что она расслабилась. Пистолет у меня отняли. А руки мои, столь чуждые сейчас друг другу, вывернули за спину и заковали в наручники. У меня, помню, мелькнула надежда, что теперь они друг друга не сломают. Однако они уже и так перестали сражаться и бессильно повисли. Меня поставили на ноги.</w:t>
      </w:r>
    </w:p>
    <w:p w14:paraId="7446155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Когда я снова взглянул на сцену, президента там уже не было. А коротышка-телепат смотрел прямо на меня. Его темные глаза за толстыми стеклами очков уже не скользили беспокойно по залу. Он встал и направился ко мне, подав рукой какой-то знак державшим меня мужчинам.</w:t>
      </w:r>
    </w:p>
    <w:p w14:paraId="3FADBC6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А я вдруг почувствовал ужасную слабость и головокружение. Снова заломило виски. И заболели все ушибы и ссадины, которые я получил при задержании.</w:t>
      </w:r>
    </w:p>
    <w:p w14:paraId="07221AA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Толстяк подошел ко мне и обнял за плечи.</w:t>
      </w:r>
    </w:p>
    <w:p w14:paraId="4264707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Не волнуйтесь, теперь все будет хорошо,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произнес он.</w:t>
      </w:r>
    </w:p>
    <w:p w14:paraId="223ABD1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i/>
          <w:iCs/>
          <w:color w:val="000000"/>
          <w:sz w:val="20"/>
        </w:rPr>
        <w:t>И опять передо мной возник тир. Картонных фигур больше не было. Только люди. Я не мог понять, куда все это подевалось и почему он, сказав мне нужные слова, потом удержал меня. Я знал только, что не попал в цель и теперь никакого приза не получу. Награды не будет. И на глазах у меня выступили слезы.</w:t>
      </w:r>
    </w:p>
    <w:p w14:paraId="42745ED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Потом меня отвезли в больницу. У дверей моей палаты поставили охрану. Телепат-коротышка, которого, как мне сказали, звали Артуром Куком, почти все время был со мной. Врач ощупал левую сторону моей шеи, воткнул иглу и ввел какую-то прозрачную жидкость. Дальнейшее — молчание.</w:t>
      </w:r>
    </w:p>
    <w:p w14:paraId="0566346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Когда я пришел в себя — понятия не имею, сколько времени на это потребовалось,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то и в правой стороне шеи чувствовалась боль от укола. Артур и один из врачей стояли у моей постели и внимательно всматривались в мое лицо.</w:t>
      </w:r>
    </w:p>
    <w:p w14:paraId="3CF4D09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Рад, что вы наконец очнулись, мистер Мэтьюз,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сказал Артур.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Мы хотели бы поблагодарить вас.</w:t>
      </w:r>
    </w:p>
    <w:p w14:paraId="16F24EA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За что?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спросил я.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Я даже не знаю, что произошло.</w:t>
      </w:r>
    </w:p>
    <w:p w14:paraId="68BF24F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Вам удалось сорвать заговор с целью убийства. Меня так и подмывает сказать, что вы это сделали «одной левой», но я не склонен к каламбурам. Вы стали невольным участником одной из самых гениальных и изощренных попыток обойти телепатические меры безопасности. Вы стали жертвой группы совершенно безжалостных людей, которые для осуществления своего заговора использовали самые последние достижения медицины. И учти заговорщики одну дополнительную деталь, полагаю, они преуспели бы. Однако они позволили обоим вашим «я» одновременно оставаться в вашем теле в самый критический момент, и это сорвало их планы.</w:t>
      </w:r>
    </w:p>
    <w:p w14:paraId="07F9231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Обоим моим «я»?</w:t>
      </w:r>
    </w:p>
    <w:p w14:paraId="7BC3242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Да, мистер Мэтьюз. Вы знаете, что такое мозолистое тело?</w:t>
      </w:r>
    </w:p>
    <w:p w14:paraId="084E07D8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Да. Кажется, какая-то штука в мозгу.</w:t>
      </w:r>
    </w:p>
    <w:p w14:paraId="348F94B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Совершенно верно. Это пучок нервных волокон в дюйм длиной и в четверть дюйма толщиной, который соединяет левое и правое полушария головного мозга. Если его разрезать, это приведет к появлению двух независимых личностей в одном теле. Иногда такое делается в особо серьезных случаях эпилепсии, чтобы уменьшить негативные последствия припадков.</w:t>
      </w:r>
    </w:p>
    <w:p w14:paraId="03488FD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Вы хотите сказать, что мне сделали такую операцию?</w:t>
      </w:r>
    </w:p>
    <w:p w14:paraId="11C1F0E9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Да, сделали.</w:t>
      </w:r>
    </w:p>
    <w:p w14:paraId="5843E60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И у меня в голове теперь есть еще одно «я»?</w:t>
      </w:r>
    </w:p>
    <w:p w14:paraId="3FDC5AAF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Именно так. Правда, второе полушарие сейчас находится под действием седативных препаратов.</w:t>
      </w:r>
    </w:p>
    <w:p w14:paraId="038FB1A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И который же из двоих — я?</w:t>
      </w:r>
    </w:p>
    <w:p w14:paraId="3A9E675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Вы тот, кто соответствует левому полушарию. Оно управляет, в частности, лингвистическими способностями и рациональным мышлением. Правое полушарие отвечает за вашу интуицию, эмоции, зрительные функции и ориентацию в пространстве.</w:t>
      </w:r>
    </w:p>
    <w:p w14:paraId="69EE9BF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А обратная операция возможна?</w:t>
      </w:r>
    </w:p>
    <w:p w14:paraId="01E2312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Нет.</w:t>
      </w:r>
    </w:p>
    <w:p w14:paraId="5D8406D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Понятно. Вы говорите, что некоторым уже делали такие операции — эпилептикам... И как они вели... ведут себя после этого?</w:t>
      </w:r>
    </w:p>
    <w:p w14:paraId="2D0690D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Тут заговорил врач, высокий седой человек с хищными чертами лица:</w:t>
      </w:r>
    </w:p>
    <w:p w14:paraId="6FEF5DD2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Долгое время считалось, что этот пучок нервных волокон — мозолистое тело — не несет особо важных функций. Лишь через много лет мы начали догадываться об этом побочном эффекте комиссуротомии, то есть разделения полушарий. Но я не вижу особых трудностей для вас. Позднее мы обсудим все это более подробно.</w:t>
      </w:r>
    </w:p>
    <w:p w14:paraId="4CEF39B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Ладно. В любом случае я ощущаю себя... самим собой. Зачем они такое со мной сделали?</w:t>
      </w:r>
    </w:p>
    <w:p w14:paraId="10855DF9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Чтобы превратить вас в великолепного современного убийцу,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сказал Артур.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Одно полушарие мозга ведь можно усыпить, а второе останется бодрствовать. Это очень просто — надо всего лишь ввести нужное лекарство в сонную артерию с соответствующей стороны. После того как операция была проведена, они усыпили вас — то есть ваше левое полушарие,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а правое подвергли воздействию гипноза и современных приемов модификации поведения, что и превратило вас в готового убийцу...</w:t>
      </w:r>
    </w:p>
    <w:p w14:paraId="6772DA0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Я всегда считал, что человека невозможно заставить делать некоторые вещи даже с помощью гипноза...</w:t>
      </w:r>
    </w:p>
    <w:p w14:paraId="3C23C7DD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Он кивнул:</w:t>
      </w:r>
    </w:p>
    <w:p w14:paraId="43B74A6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При обычных условиях — да. Однако, как нам представляется, правое полушарие, более эмоциональное и менее рациональное, в большей степени подвержено внешнему воздействию, внешнему убеждению. А оно у вас получило не просто приказ об убийстве. Это была тщательно продуманная и прекрасно наведенная иллюзия, и ваше правое полушарие было приучено реагировать на нее соответствующим образом.</w:t>
      </w:r>
    </w:p>
    <w:p w14:paraId="69ADC7C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Ну хорошо,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сказал я.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Предположим, все это именно так и было. Но как бы им удалось добиться, чтобы все произошло именно так, как было задумано?</w:t>
      </w:r>
    </w:p>
    <w:p w14:paraId="4AD50065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Хотите понять всю механику? Ладно. Как я уже говорил, вас обучали и готовили, пока вы были без сознания, а потому вы ничего не понимали и не осознавали. Обработанное полушарие было затем погружено в состояние глубокого сна, получив при этом приказ проснуться и осуществить задание после подачи соответствующего сигнала. Затем вашему левому полушарию сделали постгипнотическое внушение: подать такой сигнал в форме произнесенной вами же фразы в точно определенное время, когда президент будет выступать с речью. Вас доставили к этому зданию и оставили у входа, вы вошли в зал, не помня и не сознавая ничего из случившегося с вами. Ваш мозг выглядел совершенно невинным при любом телепатическом сканировании. И только когда вы исполнили внушенный вам гипнозом приказ, чем, собственно, и привлекли к себе мое внимание, я вдруг увидел два сознания, две личности в одном теле. Довольно жуткое ощущение, должен признаться.</w:t>
      </w:r>
    </w:p>
    <w:p w14:paraId="687CEEE4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К счастью, вы, вернее, ваше второе, более рационально мыслящее «я», догадались, что происходит, и всеми силами постарались предотвратить это. Что и дало нам время прийти вам на помощь.</w:t>
      </w:r>
    </w:p>
    <w:p w14:paraId="1BE5969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Я кивнул. Некоторое время я раздумывал об этих двух «я», что поселились теперь внутри меня и борются за полный контроль над моим телом. Потом сказал:</w:t>
      </w:r>
    </w:p>
    <w:p w14:paraId="51CFF38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Вы говорили, что они допустили одну ошибку, что прими они еще одну дополнительную меру предосторожности, то добились бы успеха. Что вы имели в виду?</w:t>
      </w:r>
    </w:p>
    <w:p w14:paraId="31BF655B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Им следовало внушить вам, что вы, то есть ваше левое полушарие, должны сразу заснуть, едва произнесете условленную фразу,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сказал он.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Полагаю, это решило бы все. Им просто не пришло в голову, что две половинки вашей личности вступят в конфликт.</w:t>
      </w:r>
    </w:p>
    <w:p w14:paraId="16A01493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А что за люди стоят за всем этим?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спросил я.</w:t>
      </w:r>
    </w:p>
    <w:p w14:paraId="16420DF1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Ваше правое полушарие предоставило нам вполне достаточно весьма точных описаний, пока вы спали.</w:t>
      </w:r>
    </w:p>
    <w:p w14:paraId="7F1D9569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Описаний? А я считал, что мной управляло то полушарие, которое отвечает за речь.</w:t>
      </w:r>
    </w:p>
    <w:p w14:paraId="2CF9EC8F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Да, в основном это так. Однако второе полушарие предоставило в наше распоряжение несколько превосходных зарисовок, которые я смог проверить еще и телепатически. Служба безопасности затем сличила их с фотографиями некоторых лиц, на которых давно имелись досье, и эти люди были задержаны.</w:t>
      </w:r>
    </w:p>
    <w:p w14:paraId="0AF4F6E7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Однако учтите, ваше второе полушарие не полностью лишено контроля над речью,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продолжал он.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Между ними в какой-то мере существует передача функций, что, кстати, вполне может иметь место прямо сейчас.</w:t>
      </w:r>
    </w:p>
    <w:p w14:paraId="72B0C44C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Что вы хотите этим сказать?</w:t>
      </w:r>
    </w:p>
    <w:p w14:paraId="02678349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Второе ваше «я» уже некоторое время бодрствует. Смотрите, ваша левая рука, которой оно управляет, делает разные жесты. Явно хочет дотянуться до моей авторучки. Я просто уверен.</w:t>
      </w:r>
    </w:p>
    <w:p w14:paraId="58243BBE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 xml:space="preserve">Он достал ручку и записную книжку из кармана и протянул все это мне. И я, затаив дыхание, пораженный, наблюдал, как левая рука взяла ручку и приготовилась писать. Медленно, аккуратно, она вывела: </w:t>
      </w:r>
      <w:r w:rsidRPr="003D1938">
        <w:rPr>
          <w:rFonts w:ascii="Verdana" w:hAnsi="Verdana"/>
          <w:i/>
          <w:iCs/>
          <w:color w:val="000000"/>
          <w:sz w:val="20"/>
        </w:rPr>
        <w:t>«Мне очень жаль».</w:t>
      </w:r>
    </w:p>
    <w:p w14:paraId="0114D906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...И пока она писала, я осознал, что он не поймет, никогда не сможет понять, что именно я имел в виду. А это было именно то, что я имел в виду, именно оно!</w:t>
      </w:r>
    </w:p>
    <w:p w14:paraId="17D65C00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Я некоторое время смотрел на эти слова, потом перевел взгляд на стену. И только потом взглянул на Артура и врача.</w:t>
      </w:r>
    </w:p>
    <w:p w14:paraId="159434E9" w14:textId="77777777" w:rsidR="00FD1B38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— Я был бы очень вам признателен, если бы вы оставили нас на некоторое время, </w:t>
      </w:r>
      <w:r w:rsidRPr="003D1938">
        <w:rPr>
          <w:rFonts w:ascii="Verdana" w:hAnsi="Verdana"/>
          <w:color w:val="000000"/>
          <w:sz w:val="20"/>
          <w:lang w:val="ru-RU"/>
        </w:rPr>
        <w:t xml:space="preserve">— </w:t>
      </w:r>
      <w:r w:rsidRPr="003D1938">
        <w:rPr>
          <w:rFonts w:ascii="Verdana" w:hAnsi="Verdana"/>
          <w:color w:val="000000"/>
          <w:sz w:val="20"/>
        </w:rPr>
        <w:t>произнес я наконец.</w:t>
      </w:r>
    </w:p>
    <w:p w14:paraId="6ECE1ED7" w14:textId="71BE8381" w:rsidR="00227E9F" w:rsidRPr="003D1938" w:rsidRDefault="00FD1B38" w:rsidP="003D19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D1938">
        <w:rPr>
          <w:rFonts w:ascii="Verdana" w:hAnsi="Verdana"/>
          <w:color w:val="000000"/>
          <w:sz w:val="20"/>
        </w:rPr>
        <w:t>Они вышли. И пока они выходили из моей палаты, я понял, что отныне, куда бы я ни посмотрел, половина пространства передо мной должна быть пуста.</w:t>
      </w:r>
    </w:p>
    <w:sectPr w:rsidR="00227E9F" w:rsidRPr="003D1938" w:rsidSect="003D1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A216" w14:textId="77777777" w:rsidR="003D1938" w:rsidRDefault="003D1938" w:rsidP="003D1938">
      <w:pPr>
        <w:spacing w:after="0" w:line="240" w:lineRule="auto"/>
      </w:pPr>
      <w:r>
        <w:separator/>
      </w:r>
    </w:p>
  </w:endnote>
  <w:endnote w:type="continuationSeparator" w:id="0">
    <w:p w14:paraId="365382DF" w14:textId="77777777" w:rsidR="003D1938" w:rsidRDefault="003D1938" w:rsidP="003D1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D608" w14:textId="77777777" w:rsidR="003D1938" w:rsidRDefault="003D1938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42E776F" w14:textId="77777777" w:rsidR="003D1938" w:rsidRDefault="003D1938" w:rsidP="003D19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C17C" w14:textId="56C9BB1F" w:rsidR="003D1938" w:rsidRPr="003D1938" w:rsidRDefault="003D1938" w:rsidP="003D1938">
    <w:pPr>
      <w:pStyle w:val="Footer"/>
      <w:ind w:right="360"/>
      <w:rPr>
        <w:rFonts w:ascii="Arial" w:hAnsi="Arial" w:cs="Arial"/>
        <w:color w:val="999999"/>
        <w:sz w:val="20"/>
      </w:rPr>
    </w:pPr>
    <w:r w:rsidRPr="003D193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6680" w14:textId="77777777" w:rsidR="003D1938" w:rsidRDefault="003D19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C5E7" w14:textId="77777777" w:rsidR="003D1938" w:rsidRDefault="003D1938" w:rsidP="003D1938">
      <w:pPr>
        <w:spacing w:after="0" w:line="240" w:lineRule="auto"/>
      </w:pPr>
      <w:r>
        <w:separator/>
      </w:r>
    </w:p>
  </w:footnote>
  <w:footnote w:type="continuationSeparator" w:id="0">
    <w:p w14:paraId="51F5F5BB" w14:textId="77777777" w:rsidR="003D1938" w:rsidRDefault="003D1938" w:rsidP="003D1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1433" w14:textId="77777777" w:rsidR="003D1938" w:rsidRDefault="003D19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0AAF" w14:textId="4E3EDCB3" w:rsidR="003D1938" w:rsidRPr="003D1938" w:rsidRDefault="003D1938" w:rsidP="003D1938">
    <w:pPr>
      <w:pStyle w:val="Header"/>
      <w:rPr>
        <w:rFonts w:ascii="Arial" w:hAnsi="Arial" w:cs="Arial"/>
        <w:color w:val="999999"/>
        <w:sz w:val="20"/>
      </w:rPr>
    </w:pPr>
    <w:r w:rsidRPr="003D193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84CA" w14:textId="77777777" w:rsidR="003D1938" w:rsidRDefault="003D19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27E9F"/>
    <w:rsid w:val="0029639D"/>
    <w:rsid w:val="00326F90"/>
    <w:rsid w:val="00352E70"/>
    <w:rsid w:val="003D1938"/>
    <w:rsid w:val="00AA1D8D"/>
    <w:rsid w:val="00B47730"/>
    <w:rsid w:val="00CB0664"/>
    <w:rsid w:val="00FC693F"/>
    <w:rsid w:val="00FD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0882EF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3D1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3224</Words>
  <Characters>17382</Characters>
  <Application>Microsoft Office Word</Application>
  <DocSecurity>0</DocSecurity>
  <Lines>327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20468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Награды не будет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