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E8C97" w14:textId="77777777" w:rsidR="009E6449" w:rsidRPr="00645138" w:rsidRDefault="009E6449" w:rsidP="0064513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45138">
        <w:rPr>
          <w:rFonts w:ascii="Verdana" w:hAnsi="Verdana"/>
          <w:color w:val="000000"/>
          <w:sz w:val="32"/>
          <w:lang w:val="ru-RU"/>
        </w:rPr>
        <w:t>Последний защитник Камелота</w:t>
      </w:r>
    </w:p>
    <w:p w14:paraId="5117D831" w14:textId="77777777" w:rsidR="0029035E" w:rsidRPr="00645138" w:rsidRDefault="0029035E" w:rsidP="0064513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45138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1B44561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A7BD5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Трое уличных грабителей, остановившие его той октябрьской ночью в Сан-Франциско, никак не ожидали подобного отпора, несмотря на внушительный рост старика. Он был хорошо одет, и этого им оказалось достаточно.</w:t>
      </w:r>
    </w:p>
    <w:p w14:paraId="6918B98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Первый приблизился к нему и протянул руку. Остальные двое держались чуть позади.</w:t>
      </w:r>
    </w:p>
    <w:p w14:paraId="74917B7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Гони бумажник и часы,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грабитель.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не вякай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избавишь себя от лишних забот.</w:t>
      </w:r>
    </w:p>
    <w:p w14:paraId="0C39F91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Старик поудобнее перехватил свою трость. Плечи его распрямились. Взметнулась копна седых волос, и он повернулся лицом к грабителю:</w:t>
      </w:r>
    </w:p>
    <w:p w14:paraId="2714D89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Ну что ж, попробуй возьми.</w:t>
      </w:r>
    </w:p>
    <w:p w14:paraId="65C6FE4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Грабитель сделал было шаг вперед, но так его и не закончил. Трость мелькнула в воздухе так быстро, что он даже не заметил этого. Удар пришелся в левый висок, и он упал.</w:t>
      </w:r>
    </w:p>
    <w:p w14:paraId="1E153A8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Не останавливаясь, старик перехватил трость левой рукой за середину, шагнул и ткнул ею второго грабителя в живот. Когда тот согнулся пополам, он врезал ему наконечником трости под челюсть, в мягкие ткани слева под подбородком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так боксер проводит хук. А когда бандит рухнул на землю, старик добавил ему еще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рукоятью трости по черепу.</w:t>
      </w:r>
    </w:p>
    <w:p w14:paraId="2F729C3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Третий грабитель схватил старика за плечо, но тот, бросив трость, взял его левой рукой за ворот рубашки, а правой за пояс брюк, оторвал от земли, вскинул на вытянутых руках над собой и грохнул о стену здания, стоявшего справа.</w:t>
      </w:r>
    </w:p>
    <w:p w14:paraId="5ADECD2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Затем старик привел себя в порядок, пригладил ладонью волосы и поднял с земли трость. На мгновение его взгляд задержался на тех троих, что лежали на тротуаре бесформенными кучами, потом он пожал плечами и продолжил свой путь.</w:t>
      </w:r>
    </w:p>
    <w:p w14:paraId="30714AB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Откуда-то слева доносился шум уличного движения. На углу он повернул направо. Над высокими зданиями появилась луна. В воздухе чувствовался запах океана. Некоторое время назад прошел дождь, и мокрый тротуар все еще блестел, отражая свет уличных фонарей. Старик двигался медленно, изредка останавливаясь и рассматривая темные витрины.</w:t>
      </w:r>
    </w:p>
    <w:p w14:paraId="054BA6B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Минут через десять он поравнялся с боковой улочкой, где было более оживленно, чем на тех, которые он миновал. Аптека на углу была все еще открыта, дальше светились окна закусочной и витрины магазинов. На противоположной стороне улицы он заметил нескольких прохожих. Мимо проехал мальчик на велосипеде. Старик свернул и пошел по этой улице; его светлые глаза внимательно посматривали по сторонам.</w:t>
      </w:r>
    </w:p>
    <w:p w14:paraId="4246C33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он прошел с полквартала, в глаза ему бросилась довольно грязная витрина, на стекле которой было краской написано; «Гадалка». Под надписью была изображена ладонь и разбросанные игральные карты. Он заглянул в распахнутую дверь. Ярко одетая женщина, с волосами, стянутыми сзади в узел зеленым платком, сидела в задней части комнаты и курила. Когда их глаза встретились, она улыбнулась ему и поманила к себе указательным пальчиком. Он тоже улыбнулся и хотел было пройти мимо, однако...</w:t>
      </w:r>
    </w:p>
    <w:p w14:paraId="2FBB286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Однако еще раз взглянул на нее. Что же это? Он посмотрел на часы.</w:t>
      </w:r>
    </w:p>
    <w:p w14:paraId="3A0A166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Потом повернулся, прошел в глубь комнаты и остановился перед гадалкой. Она встала и оказалась совсем невысокой, чуть больше пяти футов.</w:t>
      </w:r>
    </w:p>
    <w:p w14:paraId="300ACB4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 вас зеленые глаза,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заметил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А у большинства цыганок, что я встречал, глаза темные.</w:t>
      </w:r>
    </w:p>
    <w:p w14:paraId="29255CC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пожала плечами:</w:t>
      </w:r>
    </w:p>
    <w:p w14:paraId="19650D0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Уж какие достались. У вас какие-нибудь проблемы?</w:t>
      </w:r>
    </w:p>
    <w:p w14:paraId="54B2352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Дайте подумать. Сейчас что-нибудь вспомню,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Вообще-то я вошел сюда просто потому, что вы мне кого-то напомнили, и теперь меня это мучает: никак не могу вспомнить, кого именно.</w:t>
      </w:r>
    </w:p>
    <w:p w14:paraId="53AE61C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Пройдемте-ка в другую комнату,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предложила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Присядем там и поговорим, хорошо?</w:t>
      </w:r>
    </w:p>
    <w:p w14:paraId="63E8E64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 xml:space="preserve">Он кивнул и последовал за ней в маленькую комнату позади первой. Пол здесь был покрыт вытертым до основы восточным ковром, и стоял небольшой стол, за </w:t>
      </w:r>
      <w:r w:rsidRPr="00645138">
        <w:rPr>
          <w:rFonts w:ascii="Verdana" w:hAnsi="Verdana"/>
          <w:color w:val="000000"/>
          <w:sz w:val="20"/>
          <w:lang w:val="ru-RU"/>
        </w:rPr>
        <w:lastRenderedPageBreak/>
        <w:t>который они и сели. На стенах висели изображения знаков Зодиака и психоделические плакаты полурелигиозного содержания. На подставке в углу рядом с вазой, полной свежих цветов, покоился хрустальный шар. Темная пушистая кошка спала на диване справа от него. За диваном виднелась приоткрытая дверь в третью комнату. Единственным источником света служила дешевая лампа, стоявшая на столе перед ним, да еще на кофейном столике, покрытом шалью, была зажжена маленькая свечка.</w:t>
      </w:r>
    </w:p>
    <w:p w14:paraId="78D62DD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Старик облокотился на стол, внимательно всматриваясь в лицо женщины, затем покачал головой и откинулся назад.</w:t>
      </w:r>
    </w:p>
    <w:p w14:paraId="4BA9965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стряхнула пепел сигареты прямо на пол.</w:t>
      </w:r>
    </w:p>
    <w:p w14:paraId="43F8ECD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Итак, что вас беспокоит? Он вздохнул:</w:t>
      </w:r>
    </w:p>
    <w:p w14:paraId="3FA36D5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у меня, пожалуй, нет никаких проблем, разобраться с которыми я сам бы не мог. Знаете, я, наверное, зря к вам зашел. Я заплачу вам за беспокойство, как за сеанс. Сколько я должен?</w:t>
      </w:r>
    </w:p>
    <w:p w14:paraId="7BA59B8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полез было в карман за бумажником, но она остановила его, подняв руку.</w:t>
      </w:r>
    </w:p>
    <w:p w14:paraId="1B4BB75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Может, все дело в том, что вы просто не верите во все это?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спросила она, сверля его глазами.</w:t>
      </w:r>
    </w:p>
    <w:p w14:paraId="42C4B09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нет, совсем наоборот,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готов верить в ворожбу, в предсказания и всякого рода заклятья и чары, в магию, черную и белую. Но...</w:t>
      </w:r>
    </w:p>
    <w:p w14:paraId="0EB8392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Но не в такой дыре, как эта? Он улыбнулся:</w:t>
      </w:r>
    </w:p>
    <w:p w14:paraId="4C743C0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не хотел вас обидеть.</w:t>
      </w:r>
    </w:p>
    <w:p w14:paraId="22304D6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Раздался свистящий звук. Казалось, он доносится из соседней комнаты.</w:t>
      </w:r>
    </w:p>
    <w:p w14:paraId="32167FB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беспокойтесь,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просто чайник закипел. Я про него и забыла. Чаю со мной выпьете? Чашки у меня, честное слово, чистые. Я вас угощаю. Время здесь так медленно тянется...</w:t>
      </w:r>
    </w:p>
    <w:p w14:paraId="242DC59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Хорошо.</w:t>
      </w:r>
    </w:p>
    <w:p w14:paraId="0B027B0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встала и вышла.</w:t>
      </w:r>
    </w:p>
    <w:p w14:paraId="7936FD2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глянул было в сторону двери, но не встал, а вольготно откинулся в кресле, положив огромные руки с выступающими синими венами на мягкие подлокотники. Затем принюхался, раздувая ноздри и склонив голову набок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словно почувствовал некий смутно знакомый аромат.</w:t>
      </w:r>
    </w:p>
    <w:p w14:paraId="4D9ACF2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Через некоторое время женщина вернулась, неся поднос, который поставила на кофейный столик.</w:t>
      </w:r>
    </w:p>
    <w:p w14:paraId="470A137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Кошка зашевелилась, подняла голову, поморгала, потянулась и снова закрыла глаза.</w:t>
      </w:r>
    </w:p>
    <w:p w14:paraId="68997F3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Молоко? Сахар?</w:t>
      </w:r>
    </w:p>
    <w:p w14:paraId="63B249A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 пожалуйста. Один кусок. Она поставила на стол две чашки.</w:t>
      </w:r>
    </w:p>
    <w:p w14:paraId="49C0825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Берите любую.</w:t>
      </w:r>
    </w:p>
    <w:p w14:paraId="7955AC1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улыбнулся и взял ту, что стояла слева. Она поставила на середину стола пепельницу и подвинула к себе вторую чашку.</w:t>
      </w:r>
    </w:p>
    <w:p w14:paraId="66B879D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 этом не было никакой необходимости,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заметил он, кладя руки на стол.</w:t>
      </w:r>
    </w:p>
    <w:p w14:paraId="4E27655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пожала плечами.</w:t>
      </w:r>
    </w:p>
    <w:p w14:paraId="586820A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Вы ведь меня не знаете, правда? Так почему вы должны мне доверять? А может, у вас с собой куча денег.</w:t>
      </w:r>
    </w:p>
    <w:p w14:paraId="2DB8D91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снова внимательно посмотрел на нее.</w:t>
      </w:r>
    </w:p>
    <w:p w14:paraId="276E2DD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Она, видимо, успела удалить с лица грубо наложенный макияж, пока ходила за чаем. Этот овал лица, брови...</w:t>
      </w:r>
    </w:p>
    <w:p w14:paraId="48E05D3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отвел взгляд. Взял чашку.</w:t>
      </w:r>
    </w:p>
    <w:p w14:paraId="6264692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Хороший чай. Не то что в этих пакетиках,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Спасибо.</w:t>
      </w:r>
    </w:p>
    <w:p w14:paraId="4123187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Стало быть, вы верите в магию?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спросила она, прихлебывая чай.</w:t>
      </w:r>
    </w:p>
    <w:p w14:paraId="7A6F885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 общем, да, верю,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 он.</w:t>
      </w:r>
    </w:p>
    <w:p w14:paraId="23CF5BE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у вас есть на то особые причины?</w:t>
      </w:r>
    </w:p>
    <w:p w14:paraId="6504CFE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Иной раз она действует.</w:t>
      </w:r>
    </w:p>
    <w:p w14:paraId="04A9CDB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Например?</w:t>
      </w:r>
    </w:p>
    <w:p w14:paraId="01454FF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сделал неопределенный жест левой рукой.</w:t>
      </w:r>
    </w:p>
    <w:p w14:paraId="5B19FEA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много путешествовал. И видел много странных вещей.</w:t>
      </w:r>
    </w:p>
    <w:p w14:paraId="0F4AA4B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проблем у вас никаких нет? Он засмеялся:</w:t>
      </w:r>
    </w:p>
    <w:p w14:paraId="3D9E865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Все еще хотите погадать мне? Ну хорошо. Я вам немного расскажу о себе и о том, что мне очень нужно прямо сейчас, а вы попробуйте предсказать, получу я это или нет. Хорошо?</w:t>
      </w:r>
    </w:p>
    <w:p w14:paraId="0595248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вас слушаю.</w:t>
      </w:r>
    </w:p>
    <w:p w14:paraId="45A7363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сотрудник одной большой картинной галереи. Приобретаю для нее картины и антикварные вещи. Имею некоторый вес в этих кругах, считаюсь чем-то вроде специалиста по старинным изделиям из драгоценных металлов. Сюда я приехал на аукцион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распродается коллекция одного частного владельца, ныне покойного. Осмотр начинается завтра. Естественно, я рассчитываю найти что-нибудь стоящее. Как вы полагаете, велики ли мои шансы на успех?</w:t>
      </w:r>
    </w:p>
    <w:p w14:paraId="3AD7E0C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Протяните ко мне руки.</w:t>
      </w:r>
    </w:p>
    <w:p w14:paraId="06D620D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протянул их ладонями вверх. Она наклонилась и вгляделась в лабиринт линий.</w:t>
      </w:r>
    </w:p>
    <w:p w14:paraId="5FB75C1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 вас на запястьях столько «браслетов», что мне и не сосчитать!</w:t>
      </w:r>
    </w:p>
    <w:p w14:paraId="18555CE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и у вас как будто тоже.</w:t>
      </w:r>
    </w:p>
    <w:p w14:paraId="1DD94B9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посмотрела прямо ему в глаза, но выдержала лишь секунду и тут же снова склонилась над его ладонями.</w:t>
      </w:r>
    </w:p>
    <w:p w14:paraId="343541C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заметил, как она побледнела, несмотря на остатки румян, и как участилось вдруг ее дыхание.</w:t>
      </w:r>
    </w:p>
    <w:p w14:paraId="7A2A824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Нет,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наконец произнесла она, отодвигаясь назад,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вы не найдете здесь того, что ищете.</w:t>
      </w:r>
    </w:p>
    <w:p w14:paraId="4BD3F29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она снова взяла свою чашку, рука ее слегка дрожала. Он нахмурился.</w:t>
      </w:r>
    </w:p>
    <w:p w14:paraId="1D0DA7B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просто так спросил, в шутку,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Не стоит расстраиваться. Я и сам сомневался, что мне удастся найти то, что я ищу.</w:t>
      </w:r>
    </w:p>
    <w:p w14:paraId="2FE8587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покачала головой:</w:t>
      </w:r>
    </w:p>
    <w:p w14:paraId="7F97D66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Скажите мне, как вас зовут.</w:t>
      </w:r>
    </w:p>
    <w:p w14:paraId="7F0823B2" w14:textId="3CA03725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вообще-то француз,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ответил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Но давно даже говорю без акцента. Моя фамилия дю Лак</w:t>
      </w:r>
      <w:r w:rsidR="00405882" w:rsidRPr="00405882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645138">
        <w:rPr>
          <w:rFonts w:ascii="Verdana" w:hAnsi="Verdana"/>
          <w:color w:val="000000"/>
          <w:sz w:val="20"/>
          <w:lang w:val="ru-RU"/>
        </w:rPr>
        <w:t>.</w:t>
      </w:r>
    </w:p>
    <w:p w14:paraId="764E698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уставилась на него и захлопала глазами.</w:t>
      </w:r>
    </w:p>
    <w:p w14:paraId="3934839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Нет...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произнесла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Не может быть!</w:t>
      </w:r>
    </w:p>
    <w:p w14:paraId="2EA82BD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Увы, это так. А вас как зовут?</w:t>
      </w:r>
    </w:p>
    <w:p w14:paraId="04A5B81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Моргана,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ответила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недавно перекрасила вывеску. Она даже еще не высохла.</w:t>
      </w:r>
    </w:p>
    <w:p w14:paraId="6494D31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засмеялся было, но смех замер у него на губах.</w:t>
      </w:r>
    </w:p>
    <w:p w14:paraId="3C7275F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Так... Теперь... теперь я знаю, кого вы мне напоминаете...</w:t>
      </w:r>
    </w:p>
    <w:p w14:paraId="0E254EF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вы мне кое-кого напомнили. И я теперь тоже знаю кого.</w:t>
      </w:r>
    </w:p>
    <w:p w14:paraId="485239D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Из глаз ее текли слезы, смывая тушь с ресниц.</w:t>
      </w:r>
    </w:p>
    <w:p w14:paraId="158188C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Но этого не может быть,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произнес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Здесь! В такой дыре...</w:t>
      </w:r>
    </w:p>
    <w:p w14:paraId="25682EE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О, мой дорогой,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тихо произнесла она, прижимая правую ладонь к губам. Она как будто запнулась на мгновение, но потом все же вымолвила: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уж думала, что я последняя осталась, а тебя похоронили тогда в Джойос-Гарде. Я и подумать не могла...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Потом после паузы добавила: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Ну а это...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Она обвела рукой комнату.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отвлекает меня, помогает убить время. Все время ждать и ждать...</w:t>
      </w:r>
    </w:p>
    <w:p w14:paraId="28DD19A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умолкла. И выпустила его руку.</w:t>
      </w:r>
    </w:p>
    <w:p w14:paraId="452D260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Расскажи мне о себе,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попросила она.</w:t>
      </w:r>
    </w:p>
    <w:p w14:paraId="7018D40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Все время ждать?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переспросил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Ждать чего?</w:t>
      </w:r>
    </w:p>
    <w:p w14:paraId="0389EEB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Покоя,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пребываю здесь все эти долгие годы благодаря своим чарам, своему искусству. Но ты... Как тебе это удалось?</w:t>
      </w:r>
    </w:p>
    <w:p w14:paraId="5D9715A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 сделал глоток чаю. Оглядел комнату.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Не знаю, с чего и начать. Я пережил все последние битвы, видел, как развалилось королевство, и ничего не мог поделать... В конце концов я покинул Англию. Бродил по свету, поступал на службу ко многим правителям, в разные эпохи и под разными именами, пока не понял, что совсем не старею... Или старею очень-очень медленно. Бывал в Индии, в Китае... Участвовал в крестовых походах... Везде я побывал. Беседовал с магами и волшебниками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большинство из них, правда, шарлатаны, но некоторые все же обладали определенным могуществом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 xml:space="preserve">— конечно, не таким, как у Мерлина. И тот вывод, к которому я пришел в итоге сам, подтвердил мне один из них, скорее всего </w:t>
      </w:r>
      <w:r w:rsidRPr="00645138">
        <w:rPr>
          <w:rFonts w:ascii="Verdana" w:hAnsi="Verdana"/>
          <w:color w:val="000000"/>
          <w:sz w:val="20"/>
          <w:lang w:val="ru-RU"/>
        </w:rPr>
        <w:lastRenderedPageBreak/>
        <w:t>шарлатан, но тем не менее...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 помолчал, допил чай и спросил: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Ты действительно хочешь все это услышать?</w:t>
      </w:r>
    </w:p>
    <w:p w14:paraId="082787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 я хочу все это услышать. Только позволь мне сначала принести еще чаю.</w:t>
      </w:r>
    </w:p>
    <w:p w14:paraId="6F76066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вернулась с чайником. Села, закурила сигарету и откинулась на спинку кресла.</w:t>
      </w:r>
    </w:p>
    <w:p w14:paraId="1DE1364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Продолжай.</w:t>
      </w:r>
    </w:p>
    <w:p w14:paraId="63EB06F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решил, что всему виной... мой грех,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Грех... с королевой.</w:t>
      </w:r>
    </w:p>
    <w:p w14:paraId="4A7844F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понимаю.</w:t>
      </w:r>
    </w:p>
    <w:p w14:paraId="02FBB4B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предал не только своего сюзерена, но и друга. Предал, и это мое предательство уязвило его сильнее любого другого. Любовь, которой я воспылал, оказалась сильнее преданности сеньору или дружбы. И даже сегодня, сейчас она для меня сильнее всего на свете. Я не могу покаяться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и, стало быть, не могу быть прощен. То были странные и волшебные времена. Мы жили в стране, которой самой судьбой предназначено было стать легендой. И в те дни королевством управляли силы, которые ныне исчезли с лица земли. Как и почему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не знаю. Но знаю, что это так. А я некоторым образом часть того прошлого, и законы, что управляют моим существованием,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не обычные законы естественного мира. Я полагаю, что не могу умереть; что мне выпал такой удел в качестве наказания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буду бродить по свету, пока не завершится мой Поиск. Я полагаю, что покой мне удастся вкусить лишь тогда, когда я отыщу Святой Грааль. Джузеппе Бальзамо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еще до того, как он стал известен под именем Калиостро,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каким-то образом сумел разгадать мой жребий и подтвердил мои собственные догадки на сей счет, хотя я никогда ни словом ему об этом не обмолвился. И вот я отправился на поиски... Теперь уже не как рыцарь, не как воин, а как торговый агент и оценщик. Я побывал почти во всех музеях Земли, видел почти все крупные частные коллекции. Но пока так и не напал на след.</w:t>
      </w:r>
    </w:p>
    <w:p w14:paraId="0D51A92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Пожалуй, ты становишься несколько староват для битв.</w:t>
      </w:r>
    </w:p>
    <w:p w14:paraId="10D305A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хмыкнул.</w:t>
      </w:r>
    </w:p>
    <w:p w14:paraId="0A8BAE6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Меня еще никому не удавалось победить,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решительно заявил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Ни разу за все эти десять веков я не проиграл ни одного поединка. Ты права, я действительно постарел, хотя в случае опасности вся былая сила возвращается ко мне. Но где бы я ни бродил, где бы ни сражался, я так и не нашел того, что ищу. Думаю, мне просто нет прощенья, и я обречен странствовать, подобно Вечному Жиду, до скончания времен.</w:t>
      </w:r>
    </w:p>
    <w:p w14:paraId="2BAE3D2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опустила голову.</w:t>
      </w:r>
    </w:p>
    <w:p w14:paraId="566C1AC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Так, говоришь, я и завтра ничего не найду?</w:t>
      </w:r>
    </w:p>
    <w:p w14:paraId="0C4C293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Тебе никогда его не найти,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тихо произнесла она.</w:t>
      </w:r>
    </w:p>
    <w:p w14:paraId="60D4CCF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увидела это по моей руке? Она покачала головой.</w:t>
      </w:r>
    </w:p>
    <w:p w14:paraId="5EC8C26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Твоя история весьма впечатляет, а объяснение, которое ты ей придумал,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настоящий роман,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Но ведь Калиостро был полный шарлатан. Видимо, ты как-то нечаянно выдал свои мысли; а об остальном он догадался сам. Но он ошибся. Я же говорю: ты никогда его не найдешь. Не потому, что ты этого не достоин или тебе нет прощенья. Ничего подобного. На земле никогда не было более достойного рыцаря и более верного вассала. Тебе разве не известно, что Артур простил тебя? Это же был брак по расчету, без любви. Такие вещи происходили всегда и везде, сам прекрасно знаешь. Ты дал ей то, чего он дать не мог. Нежность, любовь. И Артур это понимал. Единственное, что тебе так нужно и чего ты не мог получить все эти годы,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собственное прощенье. Нет, ты вовсе не проклят. Только твои собственные переживания заставили тебя взвалить на плечи столь непосильное бремя, пуститься в этот безнадежный поиск, обречь себя на полное непрощение. Но ты страдал столько веков впустую, ибо шел по ложному пути.</w:t>
      </w:r>
    </w:p>
    <w:p w14:paraId="56D5CD1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Взглянув на него, она увидела, что глаза его стали жесткими и прозрачными, как лед или самоцветы. Но она выдержала его тяжелый взгляд и продолжала:</w:t>
      </w:r>
    </w:p>
    <w:p w14:paraId="632AD57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Святого Грааля не существует. Его и в наши времена не существовало и, вероятно, вообще никогда не было на свете.</w:t>
      </w:r>
    </w:p>
    <w:p w14:paraId="7D4CCAD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Но я же видел его!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 тот день, когда он возник в Зале Круглого Стола. Мы все его видели!</w:t>
      </w:r>
    </w:p>
    <w:p w14:paraId="060F71C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Тебе лишь показалось, что ты его видел,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поправила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 xml:space="preserve">— Мне очень неприятно разрушать твои иллюзии, ведь они выдержали все испытания временем, но, по-моему, я должна тебе это сказать. Королевство, как ты и сам помнишь, </w:t>
      </w:r>
      <w:r w:rsidRPr="00645138">
        <w:rPr>
          <w:rFonts w:ascii="Verdana" w:hAnsi="Verdana"/>
          <w:color w:val="000000"/>
          <w:sz w:val="20"/>
          <w:lang w:val="ru-RU"/>
        </w:rPr>
        <w:lastRenderedPageBreak/>
        <w:t>распадалось. Рыцари устали, им все надоело, и они начали потихоньку отходить от вашего братства. Еще год, а может, и полгода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все должно было рухнуть, все, что Артур с таким трудом создавал. Но он понимал: чем дольше выстоит Камелот, чем дольше будет звучать его гордое имя, тем сильнее укрепятся его идеалы. И тогда он принял решение, решение чисто политическое. Нужно же было что-то делать, чтобы сохранить целостность Камелота. И он призвал Мерлина, уже наполовину выжившего из ума, но еще достаточно хитроумного, чтобы тот подсказал, что нужно предпринять. Так родилась идея Поиска Святого Грааля. Мерлин с помощью своих чар и вызвал иллюзию, которую все вы видели в тот день. То была, разумеется, ложь, мистификация. Однако великолепная и по-своему благородная. И она служила еще долгие годы вашему братству, объединяя вас во имя справедливости и любви. Она вошла в литературу, помогла развитию высоких идеалов. Она свое дело сделала. Но в действительности-то никакого Грааля не существовало. Ты гонялся за призраком. Мне очень жаль, Ланселот, но у меня нет совершенно никаких причин лгать тебе. Я ведь узнаю волшебство с первого взгляда. Так вот, тогда в Зале Круглого Стола было лишь волшебство. Такова вся эта история на самом деле.</w:t>
      </w:r>
    </w:p>
    <w:p w14:paraId="198DA68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долгое время молчал. Потом вдруг сдержанно рассмеялся.</w:t>
      </w:r>
    </w:p>
    <w:p w14:paraId="6A39855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 тебя на все есть ответ,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я поверил бы тебе, если б ты могла ответить еще на один вопрос: зачем я здесь оказался? По какой причине? С помощью каких сил? Как получилось, что судьба хранила меня тысячу лет христианской эры, тогда как другие вокруг меня старели и умирали? Можешь ты раскрыть мне то, чего не мог раскрыть Калиостро?</w:t>
      </w:r>
    </w:p>
    <w:p w14:paraId="3BBC683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Думаю, что могу.</w:t>
      </w:r>
    </w:p>
    <w:p w14:paraId="45F5EBA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встал и принялся ходить по комнате. Испуганная кошка метнулась с дивана в дальнюю комнату. Потом он остановился, схватил свою трость и направился к двери.</w:t>
      </w:r>
    </w:p>
    <w:p w14:paraId="065D527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Поистине мне стоило прождать тысячу лет, чтобы наконец увидеть, как ты испугался,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бросила она.</w:t>
      </w:r>
    </w:p>
    <w:p w14:paraId="453049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резко остановился.</w:t>
      </w:r>
    </w:p>
    <w:p w14:paraId="6870A5E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Это нечестно,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4498C79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Знаю. Но сейчас ты вернешься и сядешь на место. Он уже улыбался, когда снова уселся за стол.</w:t>
      </w:r>
    </w:p>
    <w:p w14:paraId="342DA25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 ж, говори,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потребовал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Как ты себе это представляешь?</w:t>
      </w:r>
    </w:p>
    <w:p w14:paraId="55B94C6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Это чары. Последнее колдовство Мерлина. Вот как я думаю.</w:t>
      </w:r>
    </w:p>
    <w:p w14:paraId="40B3F33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Мерлин? Заколдовал меня? Но зачем?</w:t>
      </w:r>
    </w:p>
    <w:p w14:paraId="5287485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Ходили сплетни, что этому старому козлу как-то удалось затащить леди Вивиан в лес, и ей пришлось в качестве самозащиты воспользоваться одним из его же собственных заклятий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тем самым, которое навеки погружает в сон. Если это было то самое заклятье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а я считаю, что это было именно оно,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тогда по крайней мере вторая половина этой сплетни не соответствует истине. От этого заклятья нет защиты, однако действие его не вечно и длится примерно тысячу лет, а затем Мерлин должен проснуться. Думаю, последнее, что он сумел сделать, прежде чем впасть в сон, это опутать тебя чарами, чтобы в момент его пробуждения ты был у него под рукой.</w:t>
      </w:r>
    </w:p>
    <w:p w14:paraId="2AF03CD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 ж, это вполне возможно, только зачем я могу ему здесь понадобиться?</w:t>
      </w:r>
    </w:p>
    <w:p w14:paraId="5D5B56F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Если бы мне самой пришлось путешествовать во времени, то я желала бы иметь спутника, союзника в незнакомой эпохе. И если бы у меня был выбор, я бы желала, чтобы им оказался величайший герой моего времени.</w:t>
      </w:r>
    </w:p>
    <w:p w14:paraId="1423ADB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Мерлин...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задумчиво произнес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Да, весьма возможно, что все произошло именно так, как ты говоришь. Прости меня, но я сейчас в таком состоянии. Весь мой мир внезапно рухнул. Вся моя долгая жизнь... И если это правда...</w:t>
      </w:r>
    </w:p>
    <w:p w14:paraId="37CC7F4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уверена, что это правда.</w:t>
      </w:r>
    </w:p>
    <w:p w14:paraId="3B3C98C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Если это правда... Ты сказала, тысячу лет?</w:t>
      </w:r>
    </w:p>
    <w:p w14:paraId="1EBE8C3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Или около того.</w:t>
      </w:r>
    </w:p>
    <w:p w14:paraId="0F153BF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Значит, как раз наступает срок.</w:t>
      </w:r>
    </w:p>
    <w:p w14:paraId="3CA98E5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Знаю. И не верю, что наша сегодняшняя встреча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 xml:space="preserve">— простая случайность. Тебе судьбой предназначено встретиться с ним, когда он проснется, а это очень скоро </w:t>
      </w:r>
      <w:r w:rsidRPr="00645138">
        <w:rPr>
          <w:rFonts w:ascii="Verdana" w:hAnsi="Verdana"/>
          <w:color w:val="000000"/>
          <w:sz w:val="20"/>
          <w:lang w:val="ru-RU"/>
        </w:rPr>
        <w:lastRenderedPageBreak/>
        <w:t>должно случиться. Однако судьбой же было предопределено, чтобы сперва ты встретился со мной и получил предостережение.</w:t>
      </w:r>
    </w:p>
    <w:p w14:paraId="4FC5F71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Предостережение? О чем?</w:t>
      </w:r>
    </w:p>
    <w:p w14:paraId="78A43D1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Он безумен, Ланселот. Многие из нас испытали огромное облегчение, когда он уснул. Если бы Артурово королевство в конечном итоге не распалось в результате раздоров, оно, так или иначе, развалилось бы благодаря его деятельности.</w:t>
      </w:r>
    </w:p>
    <w:p w14:paraId="4FC957A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 это мне трудно поверить. Он всегда был немного странным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разве можно до конца понять волшебника?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а в последние свои годы он действительно казался по меньшей мере слегка чокнутым. Но злонамеренности в нем я не ощущал никогда.</w:t>
      </w:r>
    </w:p>
    <w:p w14:paraId="7A338A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никакой злонамеренности в нем и не было. Просто его представления о нравственности несколько отличались от общепринятых, казались странными и опасными. Так бывает с запутавшимися идеалистами. В тот примитивный век, да еще имея такой послушный инструмент, как король Артур, он был способен сотворить легенду. Сегодня, в эпоху чудовищных видов оружия, имея в своем распоряжении послушного политического лидера, он мог бы устроить нечто поистине кошмарное. Например, увидел бы какую-то несправедливость и заставил свою марионетку исправить ее. Он сделал бы это во имя тех же высоких идеалов, которым служил всегда. Но результатов своего деяния он бы оценить не успел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было бы слишком поздно. Где уж ему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даже если бы он сохранил рассудок. Он же понятия не имеет о современных международных отношениях.</w:t>
      </w:r>
    </w:p>
    <w:p w14:paraId="26455C9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Но что же теперь делать? И какова моя роль во всем этом?</w:t>
      </w:r>
    </w:p>
    <w:p w14:paraId="4DFDC43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По-моему, тебе нужно вернуться назад, в Англию, и присутствовать при его пробуждении. Тогда ты узнаешь точно, чего он хочет, и сможешь попытаться договориться с ним.</w:t>
      </w:r>
    </w:p>
    <w:p w14:paraId="1B5DC7D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Ну, не знаю... Да и как мне его найти?</w:t>
      </w:r>
    </w:p>
    <w:p w14:paraId="77C7D2E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же нашел меня. Когда придет время, ты сам окажешься в нужном месте. Уверена. Это предопределено. Видимо, это было частью заклятья. Найди его. Но не доверяй ему.</w:t>
      </w:r>
    </w:p>
    <w:p w14:paraId="47F3AFC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знаю, Моргана.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 посмотрел на стену невидящим взором.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Просто не знаю...</w:t>
      </w:r>
    </w:p>
    <w:p w14:paraId="6AAC464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ждал так долго, а теперь боишься все узнать до конца?</w:t>
      </w:r>
    </w:p>
    <w:p w14:paraId="6E1106D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права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 крайней мере в этом.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 сплел пальцы и опустил на них подбородок.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Не знаю, что я буду делать, если он действительно вернется... Попытаться с ним договориться? Да, пожалуй... Еще что-нибудь можешь посоветовать?</w:t>
      </w:r>
    </w:p>
    <w:p w14:paraId="1E3FE89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Нет. Ты просто должен быть там.</w:t>
      </w:r>
    </w:p>
    <w:p w14:paraId="14CA4F7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же изучала мою руку. Ты владеешь этим искусством... Что ты там увидела?</w:t>
      </w:r>
    </w:p>
    <w:p w14:paraId="3056FF3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Она отвернулась.</w:t>
      </w:r>
    </w:p>
    <w:p w14:paraId="148AA8C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Там все неясно...</w:t>
      </w:r>
    </w:p>
    <w:p w14:paraId="267A413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24FA8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 ту ночь ему снились сны. Ему временами снились такие сны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 давно минувших днях. Вот все они сидят за огромным Круглым Столом, как прежде. И Гавэйн, и Персеваль. Галахад... Он заморгал. Нет, сейчас все было иначе. Чувствовалось какое-то напряжение, как будто перед грозой... Мерлин стоял в дальнем конце зала, руки спрятаны в длинных рукавах, взлохмаченные волосы и борода совершенно седые, выцветшие глаза уставились в пространство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на что, на кого, понять невозможно...</w:t>
      </w:r>
    </w:p>
    <w:p w14:paraId="14AAF5B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После, казалось, бесконечного ожидания возле двери возникло красноватое сияние. Все взгляды устремились туда. Бесформенное пятно света становилось все ярче и медленно двигалось по залу. Слабо запахло чем-то сладковатым, зазвучали мягкие струнные аккорды... Постепенно пятно начинало обретать форму, сперва центральная его часть, а потом и все остальное все более и более напоминало своими очертаниями чашу...</w:t>
      </w:r>
    </w:p>
    <w:p w14:paraId="7DA03E1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почувствовал, что невольно встает и медленно идет к ней через огромный зал, беззвучно и целенаправленно, словно плывя на большой глубине под водой...</w:t>
      </w:r>
    </w:p>
    <w:p w14:paraId="077A304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Вот он настигает ее, протягивает руку...</w:t>
      </w:r>
    </w:p>
    <w:p w14:paraId="759AD17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Его рука прошла светящийся крут до самого центра, до сияющей чаши и сквозь нее...</w:t>
      </w:r>
    </w:p>
    <w:p w14:paraId="4F62622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И тут же свет погас. Очертания чаши дрогнули, пошли волнами, она свернулась, словно цветок, угасая, угасая, пока не исчезла совсем...</w:t>
      </w:r>
    </w:p>
    <w:p w14:paraId="0C5C345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И тут раздался грохот. Он прогремел по всему залу, эхом отражаясь от стен. То был взрыв смеха.</w:t>
      </w:r>
    </w:p>
    <w:p w14:paraId="4850634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обернулся и посмотрел на них. Они сидели вокруг Стола, наблюдая за ним, смеясь. Даже Мерлин выдавил какой-то смешок.</w:t>
      </w:r>
    </w:p>
    <w:p w14:paraId="4EFCFEF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Внезапно в руке Ланселота оказался его длинный меч, он поднял его и устремился к Столу. Рыцари, сидевшие с его края, бросились врассыпную, когда он обрушил тяжелый клинок на Стол.</w:t>
      </w:r>
    </w:p>
    <w:p w14:paraId="5ACF479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Стол раскололся пополам и рухнул. Стены задрожали.</w:t>
      </w:r>
    </w:p>
    <w:p w14:paraId="5CF951B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Дрожание их не прекращалось. Из стен начали выпадать камни, обрушилась потолочная балка. Он поднял руку.</w:t>
      </w:r>
    </w:p>
    <w:p w14:paraId="63C1346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Весь замок рушился, вокруг него стоял грохот, сквозь который по-прежнему продолжал звучать смех.</w:t>
      </w:r>
    </w:p>
    <w:p w14:paraId="0604E3A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проснулся мокрым от пота и долго лежал неподвижно. Утром он купил билет до Лондона.</w:t>
      </w:r>
    </w:p>
    <w:p w14:paraId="049D93E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3E999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Лишь два-три самых простых звука естественного происхождения сопровождали его в тот вечер, когда он шел, опираясь на свою трость. Он уже дней десять бродил по Корнуоллу, но не обнаружил никаких намеков на то, где следует искать. И решил, что останется еще на два дня, после чего бросит поиски и уедет.</w:t>
      </w:r>
    </w:p>
    <w:p w14:paraId="78963B6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Сейчас его донимали ветер и дождь. Он ускорил шаг. Только что зажегшиеся на небе звезды то и дело скрывались за полосами тумана и густыми облаками, которые, как чудовищные грибы, вырастали то тут, то там. Он шел меж деревьями, потом остановился и снова зашагал вперед.</w:t>
      </w:r>
    </w:p>
    <w:p w14:paraId="36727FB8" w14:textId="62FEBE55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надо было здесь так долго задерживаться,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пробормотал он. Затем, после некоторой паузы, добавил: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«</w:t>
      </w:r>
      <w:r w:rsidRPr="00645138">
        <w:rPr>
          <w:rFonts w:ascii="Verdana" w:hAnsi="Verdana"/>
          <w:color w:val="000000"/>
          <w:sz w:val="20"/>
        </w:rPr>
        <w:t>Nel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mezzo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del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cammin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di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nostra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vita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mi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ritrovai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per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una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selva</w:t>
      </w:r>
      <w:r w:rsidRPr="00645138">
        <w:rPr>
          <w:rFonts w:ascii="Verdana" w:hAnsi="Verdana"/>
          <w:color w:val="000000"/>
          <w:sz w:val="20"/>
          <w:lang w:val="ru-RU"/>
        </w:rPr>
        <w:t xml:space="preserve"> </w:t>
      </w:r>
      <w:r w:rsidRPr="00645138">
        <w:rPr>
          <w:rFonts w:ascii="Verdana" w:hAnsi="Verdana"/>
          <w:color w:val="000000"/>
          <w:sz w:val="20"/>
        </w:rPr>
        <w:t>oscur</w:t>
      </w:r>
      <w:r w:rsidRPr="00645138">
        <w:rPr>
          <w:rFonts w:ascii="Verdana" w:hAnsi="Verdana"/>
          <w:color w:val="000000"/>
          <w:sz w:val="20"/>
          <w:lang w:val="ru-RU"/>
        </w:rPr>
        <w:t>»</w:t>
      </w:r>
      <w:r w:rsidR="00405882" w:rsidRPr="00405882">
        <w:rPr>
          <w:rStyle w:val="FootnoteReference"/>
          <w:rFonts w:ascii="Verdana" w:hAnsi="Verdana"/>
          <w:color w:val="000000"/>
          <w:sz w:val="20"/>
          <w:lang w:val="ru-RU"/>
        </w:rPr>
        <w:footnoteReference w:id="2"/>
      </w:r>
      <w:r w:rsidRPr="00645138">
        <w:rPr>
          <w:rFonts w:ascii="Verdana" w:hAnsi="Verdana"/>
          <w:color w:val="000000"/>
          <w:sz w:val="20"/>
          <w:lang w:val="ru-RU"/>
        </w:rPr>
        <w:t>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Он рассмеялся и остановился под деревом.</w:t>
      </w:r>
    </w:p>
    <w:p w14:paraId="619A757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Дождь был несильный. Скорее морось, густой туман. Яркое пятно на небе указывало, где теперь находится луна, окутанная облачной дымкой.</w:t>
      </w:r>
    </w:p>
    <w:p w14:paraId="7D98EB8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вытер лицо и поднял воротник. Посмотрел на луну. Помедлив немного, повернул направо. Издали докатился слабый раскат грома.</w:t>
      </w:r>
    </w:p>
    <w:p w14:paraId="6E8FCA8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Туман все сгущался. Мокрые опавшие листья чавкали под сапогами. Какое-то животное неопределенного размера выскочило из прижавшихся к скалам кустов и стремительно скрылось во мраке.</w:t>
      </w:r>
    </w:p>
    <w:p w14:paraId="1D5A1B2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Прошло пять минут... десять... Он тихо выругался. Дождь снова усилился. Может, это та самая скала?</w:t>
      </w:r>
    </w:p>
    <w:p w14:paraId="24CF725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сделал полный круг. Все направления представлялись ему одинаково неприемлемыми. Выбрав первое попавшееся, он снова пошел вперед.</w:t>
      </w:r>
    </w:p>
    <w:p w14:paraId="45634E8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Потом в некотором отдалении он увидел во мраке искру, отсвет, колеблющееся пламя, которое то исчезало, то появлялось вновь, словно время от времени за чем-то скрываясь. Он пошел на этот неверный свет. Примерно через полминуты свет снова погас, но он продолжал идти в том же направлении. Опять прогремел гром, на сей раз куда громче.</w:t>
      </w:r>
    </w:p>
    <w:p w14:paraId="0DC8445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ему уже начало казаться, что это лишь обман зрения или какой-то мимолетный природный феномен, в той же стороне он заметил кое-что еще, какое-то движение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будто тень мелькнула во мраке у основания огромного дерева. Он замедлил шаг, осторожно приближаясь к этому месту.</w:t>
      </w:r>
    </w:p>
    <w:p w14:paraId="56F3B43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Да, вот оно!</w:t>
      </w:r>
    </w:p>
    <w:p w14:paraId="5E56B68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Впереди, чуть правее, от облака мрака отделилась неясная фигура, похожая на человека. Человек ступал медленно и тяжело, под его ногами трещали ветки. Случайный луч лунного света на миг осветил нечто желтое, металлическое и мокрое.</w:t>
      </w:r>
    </w:p>
    <w:p w14:paraId="3FA4D9C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остановился. Ему показалось, что он только что видел рыцаря в полном латном облачении. Сколько времени прошло с тех пор, когда он в последний раз видел такое? Он помотал головой и стал вглядываться в темноту.</w:t>
      </w:r>
    </w:p>
    <w:p w14:paraId="3244138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Незнакомец тоже остановился, Поднял правую руку в приглашающем жесте, затем повернулся и пошел прочь. Ланселот мгновение колебался, затем последовал за ним.</w:t>
      </w:r>
    </w:p>
    <w:p w14:paraId="78AE8A5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Рыцарь свернул влево и двинулся крутой и опасной тропкой, скользкой, каменистой, куда-то вниз. Ланселоту пришлось опираться на трость, чтобы не упасть. Он почти догнал рыцаря и теперь ясно слышал, как на ходу позвякивают его доспехи.</w:t>
      </w:r>
    </w:p>
    <w:p w14:paraId="5AFD48E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И тут рыцарь исчез, проглоченный тьмой.</w:t>
      </w:r>
    </w:p>
    <w:p w14:paraId="41E37D8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приблизился к тому месту, где в последний раз блеснули латы, и остановился у огромного каменного выступа, тростью ощупывая поверхность скалы.</w:t>
      </w:r>
    </w:p>
    <w:p w14:paraId="4F54285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Трость некоторое время натыкалась на сплошной камень, а потом вдруг попала в пустоту. И он двинулся туда.</w:t>
      </w:r>
    </w:p>
    <w:p w14:paraId="6A9C928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 скале была трещина, пещера. Ланселоту пришлось боком протискиваться туда, и стоило ему сделать это, как из-за каменного выступа в глаза ему ударил свет, который он раньше видел издали.</w:t>
      </w:r>
    </w:p>
    <w:p w14:paraId="13AF429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Проход расширялся и изгибался, ведя его вперед и куда-то вниз. Несколько раз он останавливался и прислушивался, но не слышал ни звука, за исключением собственного дыхания.</w:t>
      </w:r>
    </w:p>
    <w:p w14:paraId="4599FE4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достал носовой платок и тщательно вытер лицо и руки. Стряхнул капли с одежды, опустил воротник. Счистил листья и грязь с сапог. Словом, привел себя в порядок. Затем прошел немного вперед и, обогнув последний угол, очутился в помещении, освещенном маленькой масляной лампой, подвешенной на трех тонких цепочках к чему-то скрытому во мраке над головой. Желтый рыцарь стоял неподвижно у дальней стены. А прямо под лампой, на соломенном тюфяке, брошенном на какой-то каменный пьедестал, лежал старец в лохмотьях. Его заросшее бородой лицо наполовину было в тени.</w:t>
      </w:r>
    </w:p>
    <w:p w14:paraId="3FBDEEA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подошел ближе и увидел, что темные глаза старца открыты.</w:t>
      </w:r>
    </w:p>
    <w:p w14:paraId="747A0B6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Мерлин?..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прошептал он.</w:t>
      </w:r>
    </w:p>
    <w:p w14:paraId="091392B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 ответ раздался неясный шепот и легкое покашливание. Поняв, что старец хочет что-то ему сказать, он наклонился к самым его губам.</w:t>
      </w:r>
    </w:p>
    <w:p w14:paraId="4EEFF70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Эликсир... Там, на каменной полке... сзади...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услышал он затрудненный шепот.</w:t>
      </w:r>
    </w:p>
    <w:p w14:paraId="66E3C59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повернулся и пошарил рукой по каменному выступу.</w:t>
      </w:r>
    </w:p>
    <w:p w14:paraId="4B21199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знаешь, где он спрятан?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спросил Ланселот у желтого рыцаря.</w:t>
      </w:r>
    </w:p>
    <w:p w14:paraId="4FDF6B8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Тот не пошевелился и не ответил. Стоял, как манекен на витрине. Ланселот снова зашарил по полке. Через некоторое время он обнаружил то, что искал. В глубокой тени, в нише за выступом он нащупал пальцами флакон и поднес его к свету. Внутри флакона плеснулась какая-то жидкость. Он вытер горлышко сосуда рукавом. Снаружи доносился свист ветра, и ему показалось, что он слышит далекие раскаты грома.</w:t>
      </w:r>
    </w:p>
    <w:p w14:paraId="492C0FC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Подсунув руку под спину старца, он приподнял его. Глаза Мерлина, казалось, смотрели в никуда. Ланселот смочил ему губы жидкостью из флакона. Старец облизнул их и сумел наконец открыть рот. Ланселот дал ему выпить один глоток, другой, третий...</w:t>
      </w:r>
    </w:p>
    <w:p w14:paraId="3A67007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знаком попросил опустить его, он выполнил эту просьбу и снова взглянул на желтого рыцаря, но тот по-прежнему оставался недвижим. Он посмотрел на волшебника и увидел, что глаза его уже смотрят осмысленно и изучающе, а губы чуть улыбаются.</w:t>
      </w:r>
    </w:p>
    <w:p w14:paraId="1C88C82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Теперь тебе лучше?</w:t>
      </w:r>
    </w:p>
    <w:p w14:paraId="4672E5C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кивнул. Прошла минута, и на щеках старца появился легкий румянец. Опершись на локоть, он сел, взял флакон и сделал добрый глоток.</w:t>
      </w:r>
    </w:p>
    <w:p w14:paraId="40E678F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Несколько минут после этого он сидел совсем неподвижно. Его тощие руки, в свете лампы казавшиеся восковыми, стали более смуглыми и сильными. Плечи распрямились. Он опустил флакон на свое ложе и потянулся. Суставы его при этом неистово заскрипели. Волшебник опустил ноги и медленно встал на пол. Он был на целую голову ниже Ланселота.</w:t>
      </w:r>
    </w:p>
    <w:p w14:paraId="64BC260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Вот и свершилось,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произнес он, оглядываясь назад, во тьму.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Многое с тех пор произошло, и, несомненно...</w:t>
      </w:r>
    </w:p>
    <w:p w14:paraId="210BA32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 многое,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подтвердил мрачно Ланселот.</w:t>
      </w:r>
    </w:p>
    <w:p w14:paraId="567EC30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тебе пришлось все это пережить... Так скажи мне, лучше или хуже стал мир, чем в наши времена?</w:t>
      </w:r>
    </w:p>
    <w:p w14:paraId="580C64F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 чем-то лучше, в чем-то хуже. Он просто стал другим.</w:t>
      </w:r>
    </w:p>
    <w:p w14:paraId="6E8A42E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в чем он стал лучше?</w:t>
      </w:r>
    </w:p>
    <w:p w14:paraId="493481D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Появилось много способов облегчить жизнь, да и вообще человечество теперь куда богаче знаниями.</w:t>
      </w:r>
    </w:p>
    <w:p w14:paraId="7E65CF5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А в чем он стал хуже?</w:t>
      </w:r>
    </w:p>
    <w:p w14:paraId="22CF822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Людей на Земле теперь гораздо больше. А соответственно, куда больше и тех, кто страдает от бедности, болезней, невежества. Да и сама Земля сильно изменилась в худшую сторону, стала грязнее, нарушена целостность природы.</w:t>
      </w:r>
    </w:p>
    <w:p w14:paraId="0DC1450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А войны?</w:t>
      </w:r>
    </w:p>
    <w:p w14:paraId="4A81C0C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Войны не прекращаются. Всегда где-то кто-то воюет.</w:t>
      </w:r>
    </w:p>
    <w:p w14:paraId="6ECCBA8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Значит, людям нужна помощь?</w:t>
      </w:r>
    </w:p>
    <w:p w14:paraId="3F1D988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Может быть. А может быть, и нет.</w:t>
      </w:r>
    </w:p>
    <w:p w14:paraId="6D713CB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повернулся и посмотрел ему прямо в глаза:</w:t>
      </w:r>
    </w:p>
    <w:p w14:paraId="2C3267B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 ты хочешь этим сказать?</w:t>
      </w:r>
    </w:p>
    <w:p w14:paraId="24C16C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Сами люди почти не изменились. По-прежнему существуют те, кто мыслит вполне разумно, и те, чьи поступки совершенно непредсказуемы. Как и в былые времена. Есть законопослушные люди и закоренелые преступники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как всегда. Люди многое узнали, многое поняли, в мире действительно многое изменилось, но не уверен, что это коснулось природы самого человека, по крайней мере, за то время, что ты спал. И что бы ты ни делал, тебе природы человеческой не изменить, хотя ты, вероятно, сумел бы изменить кое-какие черты эпохи. Да только стоит ли вмешиваться? Нынешний мир до такой степени сложен, и части его настолько взаимозависимы, что тебе просто не по силам предвидеть все последствия любого твоего поступка. Ты невольно можешь принести куда больше зла, чем добра; но что бы ты ни делал, природа человека останется прежней.</w:t>
      </w:r>
    </w:p>
    <w:p w14:paraId="2B5C5FF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Что-то не похоже на тебя, Ланс. В прежние времена ты не был склонен к философствованиям.</w:t>
      </w:r>
    </w:p>
    <w:p w14:paraId="11DA1D4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 меня хватило времени, чтобы поразмыслить как следует.</w:t>
      </w:r>
    </w:p>
    <w:p w14:paraId="77A246D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А у меня хватило времени помечтать. Твое дело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война, Ланс. Вот ею и занимайся.</w:t>
      </w:r>
    </w:p>
    <w:p w14:paraId="2784B7B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бросил это дело уже много лет назад.</w:t>
      </w:r>
    </w:p>
    <w:p w14:paraId="2987D87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кто же ты теперь?</w:t>
      </w:r>
    </w:p>
    <w:p w14:paraId="5B874A6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Работаю оценщиком.</w:t>
      </w:r>
    </w:p>
    <w:p w14:paraId="703E4C1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отвернулся и выпил еще эликсира. Теперь от него исходила волна яростной, мощной энергии.</w:t>
      </w:r>
    </w:p>
    <w:p w14:paraId="20F95C0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А как же твоя клятва? Бороться с несправедливостью, исправлять зло, наказывать неправых?..</w:t>
      </w:r>
    </w:p>
    <w:p w14:paraId="194B69C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Чем дольше я жил, тем труднее становилось определить, что именно есть зло и несправедливость. Разъясни мне это еще раз, чтобы я мог вернуться к прежним своим занятиям.</w:t>
      </w:r>
    </w:p>
    <w:p w14:paraId="7D26DCB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Галахад никогда бы мне такого не сказал.</w:t>
      </w:r>
    </w:p>
    <w:p w14:paraId="56EDA93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Галахад был юн, наивен, доверчив. Не говори мне о моем сыне.</w:t>
      </w:r>
    </w:p>
    <w:p w14:paraId="7680F23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Ланселот! Ланселот!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Мерлин положил руку ему на плечо.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Откуда и почему такое ожесточение, да еще в присутствии старого друга, который ни в чем не провинился за прошедшую тысячу лет?</w:t>
      </w:r>
    </w:p>
    <w:p w14:paraId="4BD8853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просто с самого начала хочу четко и ясно заявить о своей позиции. Я всегда опасался, что ты можешь совершить что-нибудь необратимое, что фатально скажется на всемирном равновесии сил. Я желал бы сообщить тебе, что не стану в этом участвовать.</w:t>
      </w:r>
    </w:p>
    <w:p w14:paraId="4C7B5E0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Признай, однако: ты не представляешь, что я мог бы сделать, что я могу сделать.</w:t>
      </w:r>
    </w:p>
    <w:p w14:paraId="33D3249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представляю. И именно поэтому опасаюсь тебя. Что же ты намерен сделать?</w:t>
      </w:r>
    </w:p>
    <w:p w14:paraId="462F538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Ничего. Пока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ничего. Просто хочу оглядеться и сам увидеть хотя бы некоторые из тех перемен, о которых ты говорил. И уж потом поразмыслить, какие несправедливости следует исправить, кого следует наказать, кого выбрать в герои и защитники человечества. Я все это покажу тебе, и тогда ты сможешь опять вернуться к своему былому занятию.</w:t>
      </w:r>
    </w:p>
    <w:p w14:paraId="20A33A8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Ланселот вздохнул:</w:t>
      </w:r>
    </w:p>
    <w:p w14:paraId="31083B0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Бремя доказательств лежит на том, кто их выдвигает. Но твоих доводов для меня теперь недостаточно.</w:t>
      </w:r>
    </w:p>
    <w:p w14:paraId="23CC94E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Боже правый!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 Мерлин.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Как это грустно! Столько времени ждать и дождаться такой вот встречи! Ты потерял веру в меня, Ланселот. А ведь силы мои уже возвращаются ко мне. Разве ты не чувствуешь запаха волшебства вокруг?</w:t>
      </w:r>
    </w:p>
    <w:p w14:paraId="7A78CE8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ощущаю нечто, чего не испытывал уже очень давно.</w:t>
      </w:r>
    </w:p>
    <w:p w14:paraId="07974FB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Проспать несколько веков очень полезно для здоровья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бережет и укрепляет силы. А через некоторое время, Ланс, я стану даже могущественнее, чем когда-либо. И ты все еще сомневаешься, что у меня хватит сил повернуть вспять стрелки часов?</w:t>
      </w:r>
    </w:p>
    <w:p w14:paraId="52D99D9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сомневаюсь, что это хоть кому-нибудь принесет пользу. Прости меня, Мерлин. Мне тоже неприятно, что все так получилось. Но я слишком долго жил, слишком много видел, слишком много знаю о том, сколь сложен нынешний мир, чтобы доверять мнению кого-то одного, пусть даже готового этот мир спасти. Оставь его в покое, Мерлин. Ты для него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таинственная и почитаемая легенда. Я и сам не понимаю, кто ты такой на самом деле. Но воздержись от использования своей силы в форме этаких крестовых походов. Сделай теперь что-нибудь другое. Стань врачом, чтобы победить страдания людей. Стань художником. Стань профессором истории, антикваром. Черт возьми, стань, наконец, общественным критиком, социальным реформатором и раскрывай людям глаза на зло, которое видишь, чтобы они становились лучше.</w:t>
      </w:r>
    </w:p>
    <w:p w14:paraId="01802EC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Неужели ты действительно полагаешь, что меня могут удовлетворить подобные занятия?</w:t>
      </w:r>
    </w:p>
    <w:p w14:paraId="2D8E8E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Человек находит удовлетворение в различных вещах и занятиях. Это зависит от самого человека, а не от его занятий. Я лишь хочу сказать, что тебе не следует пользоваться своим могуществом, пытаясь осуществить перемены в обществе путем насилия, как мы это делали когда-то.</w:t>
      </w:r>
    </w:p>
    <w:p w14:paraId="50EDB20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Какие бы изменения мир ни претерпел, самое смешное заключается в том, что время сделало тебя пацифистом.</w:t>
      </w:r>
    </w:p>
    <w:p w14:paraId="49D3287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ошибаешься.</w:t>
      </w:r>
    </w:p>
    <w:p w14:paraId="44C5549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Сознайся: ты в конечном итоге просто стал бояться звона мечей! Оценщик! Какой же ты рыцарь!</w:t>
      </w:r>
    </w:p>
    <w:p w14:paraId="614C325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Я рыцарь, который оказался не в том времени и не в том месте. Мерлин.</w:t>
      </w:r>
    </w:p>
    <w:p w14:paraId="4334715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Волшебник пожал плечами и отвернулся.</w:t>
      </w:r>
    </w:p>
    <w:p w14:paraId="4DEC53B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 ж, да будет так. Хорошо, что ты решил все это мне сказать сразу. Спасибо. Подожди минутку.</w:t>
      </w:r>
    </w:p>
    <w:p w14:paraId="7E53A5A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ушел в дальнюю часть пещеры и через несколько минут вернулся, переодетый в новые одежды. Эффект был разительный. Теперь он выглядел куда более аккуратным и опрятным. Белоснежные борода и волосы потемнели, и лишь кое-где была в них заметна сильная проседь. Поступь стала более уверенной и твердой. В правой руке Мерлин держал свой волшебный посох, но на него не опирался.</w:t>
      </w:r>
    </w:p>
    <w:p w14:paraId="6A062D1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Пойдем-ка прогуляемся вместе,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09FD95B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Сегодня скверная погода.</w:t>
      </w:r>
    </w:p>
    <w:p w14:paraId="606561B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 такая уж скверная, как в ту ночь, когда ты от меня ушел. Да и места здесь иные.</w:t>
      </w:r>
    </w:p>
    <w:p w14:paraId="2C61F02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Проходя мимо желтого рыцаря, он щелкнул пальцами возле забрала его шлема, и тот, звякнув латами, двинулся за ним.</w:t>
      </w:r>
    </w:p>
    <w:p w14:paraId="4447307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Кто это?</w:t>
      </w:r>
    </w:p>
    <w:p w14:paraId="7A1AD0F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Никто,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 Мерлин, протягивая руку к шлему рыцаря и поднимая забрало. Под шлемом была пустота.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просто волшебные латы, их приводит в движение некий дух. Довольно неуклюжий, надо признать, поэтому я и не доверил ему дать мне эликсир при моем пробуждении. Однако слуга он великолепный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 отличие от некоторых. Необыкновенно сильный и быстрый. Даже будучи на вершине своей рыцарской славы, ты не сумел бы одолеть его. Мне ничто не страшно, когда он со мной. Идем, я хочу кое-что тебе показать.</w:t>
      </w:r>
    </w:p>
    <w:p w14:paraId="71D08DF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Хорошо.</w:t>
      </w:r>
    </w:p>
    <w:p w14:paraId="68E339E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Ланселот вышел из пещеры и последовал за Мерлином и полым рыцарем. Дождь уже прекратился, ветер тоже стих. Они оказались на освещенной лунным светом поляне, над которой бродили клочья тумана; вокруг сверкала мокрая трава. Вдали возвышались какие-то смутные силуэты.</w:t>
      </w:r>
    </w:p>
    <w:p w14:paraId="703273B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Ох, извини,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Ланселот.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забыл в пещере свою трость.</w:t>
      </w:r>
    </w:p>
    <w:p w14:paraId="5A8F2BC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повернулся и пошел обратно.</w:t>
      </w:r>
    </w:p>
    <w:p w14:paraId="418F063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Да-да, прихвати свою трость, старичок,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откликнулся Мерлин.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Ведь силы твои уже на исходе.</w:t>
      </w:r>
    </w:p>
    <w:p w14:paraId="26EDA00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Ланселот вернулся, Мерлин стоял, опершись на посох, и смотрел вдаль.</w:t>
      </w:r>
    </w:p>
    <w:p w14:paraId="0520192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Теперь пойдем вон туда,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Там ты найдешь ответы на все свои вопросы. Я постараюсь идти не очень быстро, чтобы не утомлять тебя.</w:t>
      </w:r>
    </w:p>
    <w:p w14:paraId="3B7208B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Утомлять меня?</w:t>
      </w:r>
    </w:p>
    <w:p w14:paraId="20C557F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Волшебник захихикал и двинулся вперед. Ланселот последовал за ним.</w:t>
      </w:r>
    </w:p>
    <w:p w14:paraId="4DCD098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Разве ты не чувствуешь легкой усталости?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спросил Мерлин.</w:t>
      </w:r>
    </w:p>
    <w:p w14:paraId="4DF4707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 признаться, чувствую. А ты знаешь, что это со мною?</w:t>
      </w:r>
    </w:p>
    <w:p w14:paraId="358B63F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Разумеется. Я снял чары, которые защищали тебя все эти годы. И сейчас ты ощущаешь первые проявления своего истинного возраста. Этот процесс займет еще некоторое время, пока старость не преодолеет естественное сопротивление твоего тела. Но она тебя уже нагоняет.</w:t>
      </w:r>
    </w:p>
    <w:p w14:paraId="3F85DEC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Зачем ты это со мною сделал?</w:t>
      </w:r>
    </w:p>
    <w:p w14:paraId="0DC15EE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А я поверил твоим заявлениям о том, что ты не пацифист. Ты говорил достаточно страстно, чтобы догадаться: ты можешь дать мне отпор, противостоять мне. Этого я допустить не мог, поскольку прекрасно знал, что ты силен по-прежнему и способен воспользоваться своей силой, которой стоит опасаться даже волшебнику. Так что я сделал то, что и следовало сделать. Благодаря моему волшебному могуществу ты сохранил свою силу; без моих чар сила твоя скоро иссякнет. Мы могли бы снова стать неплохими союзниками, однако я понимаю: теперь это невозможно.</w:t>
      </w:r>
    </w:p>
    <w:p w14:paraId="4E62842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споткнулся, с трудом удержался на ногах и дальше пошел прихрамывая. Полый рыцарь неотступно следовал по правую руку от Мерлина.</w:t>
      </w:r>
    </w:p>
    <w:p w14:paraId="3473D96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говоришь, что цели твои благородны,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Ланселот.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Но я тебе не верю. Может, в былые времена так оно и было. Но теперь не только времена изменились. Ты и сам стал другим. Разве ты этого не чувствуешь?</w:t>
      </w:r>
    </w:p>
    <w:p w14:paraId="5B672D9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глубоко вздохнул и выдохнул облако тумана.</w:t>
      </w:r>
    </w:p>
    <w:p w14:paraId="204CBB0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Вероятно, это у меня наследственное,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произнес он задумчиво. И тут же добавил: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Шучу, шучу. Конечно, я тоже изменился. Все меняется. Ты и сам тому прекрасный пример. Но то, что ты считаешь во мне переменой к худшему, лишь слабый отголосок неразрешимого конфликта, возникшего меж нами из-за происшедших в нас обоих перемен. Но я по-прежнему придерживаюсь благородных идеалов Камелота.</w:t>
      </w:r>
    </w:p>
    <w:p w14:paraId="3AB06FE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Плечи Ланселота теперь согнулись, обвисли, дыхание участилось. Неясные силуэты вокруг устрашающе нависали над ними.</w:t>
      </w:r>
    </w:p>
    <w:p w14:paraId="1DC1179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я же знаю это место!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 он внезапно.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в то же время не узнаю его... Стоунхендж ныне выглядит совсем иначе! Даже в Артуровы времена он вовсе не был таким великолепным! Как мы сюда попали? Что произошло?</w:t>
      </w:r>
    </w:p>
    <w:p w14:paraId="13B35B5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остановился передохнуть, и Мерлин тоже встал, чтобы дать ему такую возможность.</w:t>
      </w:r>
    </w:p>
    <w:p w14:paraId="62C4F89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Нынче ночью мы с тобой прошли путь, разделяющий два мира,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сейчас находимся в Царстве фей, а это настоящий Стоунхендж, святилище. Я специально растянул границы миров, чтобы он здесь оказался. Желай я тебе зла, я бы мог отправить тебя туда и запереть там навеки. Однако лучше все же тебе обрести наконец хоть какой-то покой. Идем.</w:t>
      </w:r>
    </w:p>
    <w:p w14:paraId="3982AC9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Ланселот, спотыкаясь, последовал за ним к огромному кругу из поставленных торчмя гигантских камней. С запада прилетел, разгоняя туман, легкий ветерок.</w:t>
      </w:r>
    </w:p>
    <w:p w14:paraId="652361C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 ты хотел сказать этими словами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«хоть какой-то покой»?</w:t>
      </w:r>
    </w:p>
    <w:p w14:paraId="196C3D4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Чтобы полностью восстановить и преумножить свое могущество, мне необходимо принести здесь жертву.</w:t>
      </w:r>
    </w:p>
    <w:p w14:paraId="6878C3E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Значит, ты с самого начала уготовил мне такую участь!</w:t>
      </w:r>
    </w:p>
    <w:p w14:paraId="7BFF9A2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Нет. Этой жертвой не обязательно должен был стать ты, Ланс. Вполне подошел бы любой, хотя ты подойдешь значительно лучше. Все было бы иначе, если бы ты предпочел помогать мне. И у тебя еще есть время, чтобы передумать.</w:t>
      </w:r>
    </w:p>
    <w:p w14:paraId="17CAB1D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 ты бы хотел, чтобы человек, способный так быстро передумать, был твоим союзником?</w:t>
      </w:r>
    </w:p>
    <w:p w14:paraId="5614C0B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Да, для тебя вопросы чести всегда имели чересчур большое значение.</w:t>
      </w:r>
    </w:p>
    <w:p w14:paraId="75314CB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Тогда зачем спрашивать? Просто из мелкой жестокости?</w:t>
      </w:r>
    </w:p>
    <w:p w14:paraId="7F5929C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Именно. К тому же ты мне надоел.</w:t>
      </w:r>
    </w:p>
    <w:p w14:paraId="1AA57A2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они достигли внешней границы каменного круга, Ланселот снова остановился и стал разглядывать огромные глыбы.</w:t>
      </w:r>
    </w:p>
    <w:p w14:paraId="594C44E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Если ты не войдешь туда добровольно,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заявил Мерлин,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мой слуга будет рад помочь тебе.</w:t>
      </w:r>
    </w:p>
    <w:p w14:paraId="5DFBE26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сплюнул, выпрямился и с яростью посмотрел на него.</w:t>
      </w:r>
    </w:p>
    <w:p w14:paraId="232961C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Полагаешь ли ты, что я убоюсь пустых лат, ведомых неким адским духом? Даже теперь, Мерлин, без помощи и содействия волшебных чар, я способен разнести его на куски!</w:t>
      </w:r>
    </w:p>
    <w:p w14:paraId="05982F3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Волшебник рассмеялся:</w:t>
      </w:r>
    </w:p>
    <w:p w14:paraId="3A58EFE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Хорошо, что ты хоть рыцарской похвальбы не забыл, коли уж всего остального лишился. Я подумываю о том, чтобы предоставить тебе такую возможность, ведь мне все равно, каким именно образом ты здесь умрешь. Самое главное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наши предварительные переговоры.</w:t>
      </w:r>
    </w:p>
    <w:p w14:paraId="00F777D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Но ты все-таки боишься рисковать своим слугой?</w:t>
      </w:r>
    </w:p>
    <w:p w14:paraId="30BD123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Тебе так кажется, старичок? А я сомневаюсь, что ты вообще не рухнешь под тяжестью латного убора, не говоря уж о том, чтобы поднять боевое копье. Но коли желаешь попытаться, пусть будет так!</w:t>
      </w:r>
    </w:p>
    <w:p w14:paraId="607016F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И он трижды ударил о землю своим посохом.</w:t>
      </w:r>
    </w:p>
    <w:p w14:paraId="472E621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Входи же!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Там ты найдешь все, что тебе нужно. Я рад, что ты сделал такой выбор. Ты был невыносим, знаешь ли. И вот теперь, впервые, я возжелал, чтобы ты потерпел поражение, чтобы тебя унизили до уровня простого смертного. Мне бы только хотелось, чтобы королева тоже была сейчас здесь и видела последний бой своего героя.</w:t>
      </w:r>
    </w:p>
    <w:p w14:paraId="5976698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Мне бы тоже этого хотелось,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Ланселот. Он прошел между монолитными глыбами и вступил в круг.</w:t>
      </w:r>
    </w:p>
    <w:p w14:paraId="2EBBDB21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Там его ждал черный жеребец; поводья были опущены на землю и придавлены камнем. Полный латный убор, копье, меч и щит были прислонены к дольмену. А по другую сторону круга белый конь ожидал полого рыцаря.</w:t>
      </w:r>
    </w:p>
    <w:p w14:paraId="77D24E7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Прости, я не позаботился о паже или оруженосце, которые помогли бы тебе одеться,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Мерлин, выходя из-за каменной глыбы.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Однако буду счастлив сам услужить тебе.</w:t>
      </w:r>
    </w:p>
    <w:p w14:paraId="5A18FE0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Ничего, я справлюсь,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ответил Ланселот.</w:t>
      </w:r>
    </w:p>
    <w:p w14:paraId="0BD6217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Мой слуга вооружен точно так же,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заявил Мерлин.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Мне не хотелось давать ему ни малейшего преимущества перед тобой.</w:t>
      </w:r>
    </w:p>
    <w:p w14:paraId="30CDD02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погладил коня, приучая его к себе, затем достал из бумажника узкую красную ленту и повязал ее на копье. Трость прислонил к дольмену и начал облачаться в латы. Мерлин, чьи волосы и борода теперь казались почти черными, отошел на несколько шагов в сторону и принялся что-то чертить в грязи концом посоха.</w:t>
      </w:r>
    </w:p>
    <w:p w14:paraId="62B75BC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Раньше ты, помнится, предпочитал белых коней,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заметил он,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но мне показалось целесообразным дать тебе коня другого цвета, поскольку ты уже отрекся от высоких идеалов рыцарей Круглого Стола и предал память о Камелоте.</w:t>
      </w:r>
    </w:p>
    <w:p w14:paraId="2F48EBE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Напротив,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откликнулся Ланселот и поглядел в небо, откуда донесся внезапный раскат грома.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 такую грозу сойдет любой конь, а я последний защитник Камелота.</w:t>
      </w:r>
    </w:p>
    <w:p w14:paraId="1B8F24D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продолжал чертить свои диаграммы, пока Ланселот готовился к бою. По-прежнему дул слабый ветерок, разгонявший туман. Блеснула молния, конь испуганно шарахнулся, и Ланселот стал его успокаивать.</w:t>
      </w:r>
    </w:p>
    <w:p w14:paraId="5D84DB6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 некоторое время Таращился на него, протирая глаза. Ланселот надел шлем.</w:t>
      </w:r>
    </w:p>
    <w:p w14:paraId="4CE1674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Мне на мгновение показалось,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Мерлин,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что ты выглядишь совсем иначе...</w:t>
      </w:r>
    </w:p>
    <w:p w14:paraId="7E4370A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Неужели? Полагаешь, это результат исчезновения твоих волшебных чар?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спросил Ланселот, выдернув поводья из-под прижимавшего их камня и садясь в седло.</w:t>
      </w:r>
    </w:p>
    <w:p w14:paraId="7C464F9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Мерлин, качая головой, отошел на шаг от начерченной диаграммы. Всадник нагнулся и подхватил копье.</w:t>
      </w:r>
    </w:p>
    <w:p w14:paraId="3067933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Кажется, ты все еще не утратил былой силы,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произнес волшебник.</w:t>
      </w:r>
    </w:p>
    <w:p w14:paraId="1086A21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Да неужели?</w:t>
      </w:r>
    </w:p>
    <w:p w14:paraId="1804CCF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взял копье на руку. Перед тем как повесить щит на луку седла, он поднял забрало и посмотрел на Мерлина.</w:t>
      </w:r>
    </w:p>
    <w:p w14:paraId="0B3797DE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Твой герой как будто готов,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сказал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И я тоже.</w:t>
      </w:r>
    </w:p>
    <w:p w14:paraId="6EC9D05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Снова сверкнула молния, и Мерлин увидел юное лицо Ланселота, лишенное морщин, с ясными глазами, с падающими на лоб локонами золотистых волос.</w:t>
      </w:r>
    </w:p>
    <w:p w14:paraId="4F4AE91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Каким же волшебным заклятьям ты научился за эти долгие годы?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 он.</w:t>
      </w:r>
    </w:p>
    <w:p w14:paraId="07DCA31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Это не волшебство,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отвечал Ланселот.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Это всего лишь предосторожность. Я предвидел, как будут развиваться события. Поэтому, вернувшись в пещеру за тростью, я выпил остатки твоего эликсира.</w:t>
      </w:r>
    </w:p>
    <w:p w14:paraId="366AA39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опустил забрало и отвернулся.</w:t>
      </w:r>
    </w:p>
    <w:p w14:paraId="3412D51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Ты же только что едва брел, как старик...</w:t>
      </w:r>
    </w:p>
    <w:p w14:paraId="51848E4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У меня есть некоторый опыт. Подавай сигнал! Мерлин рассмеялся.</w:t>
      </w:r>
    </w:p>
    <w:p w14:paraId="6553B806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Отлично! Так даже лучше!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заявил он.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Ты погибнешь в полном расцвете сил! И не надейся победить в схватке с духом!</w:t>
      </w:r>
    </w:p>
    <w:p w14:paraId="57C7A3C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поднял щит и наклонился вперед.</w:t>
      </w:r>
    </w:p>
    <w:p w14:paraId="20E3153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Тогда чего же ты ждешь?</w:t>
      </w:r>
    </w:p>
    <w:p w14:paraId="42B08AA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Ничего!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буркнул Мерлин. И затем крикнул: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Убей его, Раксас!</w:t>
      </w:r>
    </w:p>
    <w:p w14:paraId="09C34B89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Когда они помчались по полю навстречу друг другу, заморосил мелкий дождь; глядя вперед, Ланселот увидел, как под забралом противника пляшет пламя. И в последний момент чуть приподнял копье, направляя его прямо в пылающий шлем полого рыцаря. Снова полыхнула молния, и загремел гром.</w:t>
      </w:r>
    </w:p>
    <w:p w14:paraId="243582B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Щитом он отбил удар копья противника, а его собственное копье вонзилось полому рыцарю прямо в голову. Голова слетела с плеч и, дымясь, покатилась по земле.</w:t>
      </w:r>
    </w:p>
    <w:p w14:paraId="33E465F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промчался до противоположного конца поля, повернул коня и увидел, что полый рыцарь, теперь лишенный головы, проделал то же самое. А позади него он заметил две человеческие фигуры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там, где только что стояла всего лишь одна.</w:t>
      </w:r>
    </w:p>
    <w:p w14:paraId="5C27C8FB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Фея Моргана, в белых одеждах, с распущенными рыжими волосами, развевавшимися на ветру, стояла перед Мерлином. Их разделяла лишь начертанная в грязи диаграмма. Казалось, они говорят о чем-то, но слов Ланселот расслышать не мог. Потом фея воздела вверх руки, сиявшие холодным огнем. Посох Мерлина тоже сверкнул в воздухе. Больше Ланселот не успел ничего разглядеть: полый рыцарь снова пошел в атаку.</w:t>
      </w:r>
    </w:p>
    <w:p w14:paraId="7D563DB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взял копье на руку, поднял щит, наклонился вперед и пришпорил коня. Рука его напряглась и стала как железный брус, в жилах электрическим током забурлила энергия. Он помчался вперед. Дождь усилился, молнии сверкали не переставая. Непрекращающиеся раскаты грома заглушали топот коней, а ветер так и свистел в забрале шлема, когда он летел прямо на врага, целясь копьем в середину щита.</w:t>
      </w:r>
    </w:p>
    <w:p w14:paraId="708B85D3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Они сшиблись с чудовищным грохотом. Оба покачнулись в седлах от столкновения, и полый рыцарь упал на землю. Копье Ланселота, расколовшись при ударе, пронзило щит и нагрудник противника. При падении левая рука Раксаса отвалилась; наконечник копья сломался, а щит упал рядом на землю. Но он почти тотчас же стал подниматься на ноги, правой рукой извлекая из ножен длинный двуручный меч.</w:t>
      </w:r>
    </w:p>
    <w:p w14:paraId="3399EDC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спрыгнул с коня, отбросил щит и тоже обнажил меч. И пошел навстречу лишенному головы противнику. Тот первым сделал выпад, и Ланселот отразил его. От могучего удара руки на мгновение онемели. Затем он тоже нанес удар. Противник отбил его.</w:t>
      </w:r>
    </w:p>
    <w:p w14:paraId="3342F9E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lastRenderedPageBreak/>
        <w:t>Они топтались, обмениваясь ударами, и тут Ланселот наконец заметил, что противник открылся, и нанес ему решающий удар. Полый рыцарь рухнул в грязь. Меч Ланселота раскроил его нагрудник почти пополам, до того места, откуда еще торчал застрявший в броне наконечник копья. И тут фея Моргана страшно закричала.</w:t>
      </w:r>
    </w:p>
    <w:p w14:paraId="2B7AD9C2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обернулся и увидел, что она упала прямо на диаграмму, начертанную Мерлином на земле. Сам же волшебник, весь объятый голубоватым сиянием, поднял свой посох и двинулся вперед. Ланселот сделал шаг по направлению к ним, и острая боль пронзила его левый бок.</w:t>
      </w:r>
    </w:p>
    <w:p w14:paraId="2300A718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Он обернулся к поднимающемуся с земли полому рыцарю как раз в тот момент, когда он уже занес меч для второго удара. Ланселот успел перехватить свой меч обеими руками и, направив его острием вниз, бросился на врага.</w:t>
      </w:r>
    </w:p>
    <w:p w14:paraId="6B16FF5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Его клинок пронзил панцирь полого рыцаря насквозь, буквально пригвоздив его к земле. Из-под сверкающих лат донесся тонкий, быстро захлебнувшийся вскрик, а из воротника вырвался столб пламени, взлетел вверх и рассеялся искрами, угаснув под дождем.</w:t>
      </w:r>
    </w:p>
    <w:p w14:paraId="6C4F5CB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резко опустился на колени. Потом медленно поднялся вновь и обернулся к двум волшебникам, которые уже снова стояли лицом к лицу, но теперь оба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внутри начертанных на земле магических символов, и оба светились голубоватым неземным сиянием. Ланселот сделал шаг по направлению к ним, затем второй.</w:t>
      </w:r>
    </w:p>
    <w:p w14:paraId="3BA5A34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Мерлин!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крикнул он, направляясь к ним.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Я сделал то, что обещал! Теперь я намерен убить тебя!</w:t>
      </w:r>
    </w:p>
    <w:p w14:paraId="5C76259F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Фея Моргана обернулась к нему. Глаза ее были широко раскрыты.</w:t>
      </w:r>
    </w:p>
    <w:p w14:paraId="3B8E398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—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Нет!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воскликнула она.</w:t>
      </w:r>
      <w:r w:rsidRPr="00645138">
        <w:rPr>
          <w:rFonts w:ascii="Verdana" w:hAnsi="Verdana"/>
          <w:color w:val="000000"/>
          <w:sz w:val="20"/>
        </w:rPr>
        <w:t> </w:t>
      </w:r>
      <w:r w:rsidRPr="00645138">
        <w:rPr>
          <w:rFonts w:ascii="Verdana" w:hAnsi="Verdana"/>
          <w:color w:val="000000"/>
          <w:sz w:val="20"/>
          <w:lang w:val="ru-RU"/>
        </w:rPr>
        <w:t>— Уходи из крута! Немедленно! Пока я держу его здесь! Его могущество тает! Еще несколько минут, и все это просто исчезнет! Уходи!</w:t>
      </w:r>
    </w:p>
    <w:p w14:paraId="5A40BD3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Ланселот колебался лишь мгновение. Затем повернулся и пошел к выходу из крута. Когда он миновал каменные глыбы, небо, казалось, вскипело. Он сделал еще с десяток шагов и вынужден был остановиться и передохнуть. Оглянувшись назад, на место поединка, он увидел все те же две фигуры, словно окаменевшие в волшебном объятии. Такой эта сцена и запечатлелась у него в памяти. Ибо небеса разверзлись, и стена огня обрушилась на дальний конец каменного круга.</w:t>
      </w:r>
    </w:p>
    <w:p w14:paraId="00A6C48A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Оглушенный, он прикрыл глаза рукою, а когда опустил ее, то увидел, что каменные глыбы падают, причем совершенно беззвучно, и многие из них тут же тают в воздухе.</w:t>
      </w:r>
    </w:p>
    <w:p w14:paraId="18CE9D67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Дождь начал ослабевать.</w:t>
      </w:r>
    </w:p>
    <w:p w14:paraId="497945E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Волшебник и волшебница исчезли вместе с большей частью Стоунхенджа, который продолжал свое самоуничтожение. Коней нигде видно не было. Он оглянулся, заметил подходящий камень и направился к нему.</w:t>
      </w:r>
    </w:p>
    <w:p w14:paraId="4C7B407D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Усевшись, он прежде всего отстегнул нагрудник и бросил его наземь. В боку огнем полыхала боль, и он зажал рану рукой. Склонившись, он устало оперся подбородком о левую руку.</w:t>
      </w:r>
    </w:p>
    <w:p w14:paraId="2F65D8EC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Дождь становился все тише и в конце концов прекратился совсем. Ветер тоже стих. Вокруг опять все окуталось туманом. Ланселот глубоко вдыхал влажный воздух, обдумывая случившееся.</w:t>
      </w:r>
    </w:p>
    <w:p w14:paraId="713FA39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Да, именно для этого он и был здесь оставлен, оставлен последним, после смерти всех остальных; именно этого он и ждал столь долго. А теперь все кончено, и он может, наконец, отдохнуть.</w:t>
      </w:r>
    </w:p>
    <w:p w14:paraId="317380C4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Потом он ненадолго потерял сознание. И пришел в себя от яркого света. Ровное сияние пробивалось сквозь пальцы прикрывавшей лицо руки, резало глаза даже сквозь опущенные веки. Он опустил руку, вскинул голову и открыл глаза.</w:t>
      </w:r>
    </w:p>
    <w:p w14:paraId="371FBFF0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5138">
        <w:rPr>
          <w:rFonts w:ascii="Verdana" w:hAnsi="Verdana"/>
          <w:color w:val="000000"/>
          <w:sz w:val="20"/>
          <w:lang w:val="ru-RU"/>
        </w:rPr>
        <w:t>В ярком сиянии чаша медленно проплывала мимо. Ланселот протянул к ней окровавленные, онемевшие пальцы, до того зажимавшие рану, встал и двинулся следом. Массивная, чистых очертаний, сияющая и прекрасная, совсем не такая, как тогда, в Зале Круглого Стола, чаша повлекла его за собой через залитую лунным светом равнину, из тьмы к свету и снова во тьму, пока туманы не поглотили его, когда, наконец, он коснулся чаши и обнял ее.</w:t>
      </w:r>
    </w:p>
    <w:p w14:paraId="581320C5" w14:textId="77777777" w:rsidR="009E6449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DD0373" w14:textId="77777777" w:rsidR="009E6449" w:rsidRPr="00645138" w:rsidRDefault="009E6449" w:rsidP="00645138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645138">
        <w:rPr>
          <w:rFonts w:ascii="Verdana" w:hAnsi="Verdana"/>
          <w:i/>
          <w:iCs/>
          <w:color w:val="000000"/>
          <w:sz w:val="20"/>
        </w:rPr>
        <w:t xml:space="preserve">И на этом кончается история Ланселота, последнего из благородных рыцарей Круглого Стола, его приключений и битвы с Раксасом, полым рыцарем, его встреч с </w:t>
      </w:r>
      <w:r w:rsidRPr="00645138">
        <w:rPr>
          <w:rFonts w:ascii="Verdana" w:hAnsi="Verdana"/>
          <w:i/>
          <w:iCs/>
          <w:color w:val="000000"/>
          <w:sz w:val="20"/>
        </w:rPr>
        <w:lastRenderedPageBreak/>
        <w:t>Мерлином и с феей Морганой, последними из мудрецов Камелота, его поисков Святого Грааля.</w:t>
      </w:r>
    </w:p>
    <w:p w14:paraId="69DA4378" w14:textId="77777777" w:rsidR="009E6449" w:rsidRPr="00645138" w:rsidRDefault="009E6449" w:rsidP="00645138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22209C87" w14:textId="5C7CFCBC" w:rsidR="00CB24E1" w:rsidRPr="00645138" w:rsidRDefault="009E6449" w:rsidP="006451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fr-FR"/>
        </w:rPr>
      </w:pPr>
      <w:r w:rsidRPr="00645138">
        <w:rPr>
          <w:rFonts w:ascii="Verdana" w:hAnsi="Verdana"/>
          <w:color w:val="000000"/>
          <w:sz w:val="20"/>
          <w:lang w:val="fr-FR"/>
        </w:rPr>
        <w:t>QUO FAS ET GLORIA DUCUNT</w:t>
      </w:r>
      <w:r w:rsidR="00405882" w:rsidRPr="00405882">
        <w:rPr>
          <w:rStyle w:val="FootnoteReference"/>
          <w:rFonts w:ascii="Verdana" w:hAnsi="Verdana"/>
          <w:color w:val="000000"/>
          <w:sz w:val="20"/>
          <w:lang w:val="fr-FR"/>
        </w:rPr>
        <w:footnoteReference w:id="3"/>
      </w:r>
      <w:r w:rsidRPr="00645138">
        <w:rPr>
          <w:rFonts w:ascii="Verdana" w:hAnsi="Verdana"/>
          <w:color w:val="000000"/>
          <w:sz w:val="20"/>
          <w:lang w:val="fr-FR"/>
        </w:rPr>
        <w:t>.</w:t>
      </w:r>
    </w:p>
    <w:sectPr w:rsidR="00CB24E1" w:rsidRPr="00645138" w:rsidSect="006451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AB00" w14:textId="77777777" w:rsidR="00F72609" w:rsidRDefault="00F72609" w:rsidP="00645138">
      <w:pPr>
        <w:spacing w:after="0" w:line="240" w:lineRule="auto"/>
      </w:pPr>
      <w:r>
        <w:separator/>
      </w:r>
    </w:p>
  </w:endnote>
  <w:endnote w:type="continuationSeparator" w:id="0">
    <w:p w14:paraId="2878E9E9" w14:textId="77777777" w:rsidR="00F72609" w:rsidRDefault="00F72609" w:rsidP="0064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0FD22" w14:textId="77777777" w:rsidR="00645138" w:rsidRDefault="00645138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738F28" w14:textId="77777777" w:rsidR="00645138" w:rsidRDefault="00645138" w:rsidP="006451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F8B1" w14:textId="73DD462C" w:rsidR="00645138" w:rsidRPr="00405882" w:rsidRDefault="00645138" w:rsidP="0064513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0588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45138">
      <w:rPr>
        <w:rStyle w:val="PageNumber"/>
        <w:rFonts w:ascii="Arial" w:hAnsi="Arial" w:cs="Arial"/>
        <w:color w:val="999999"/>
        <w:sz w:val="20"/>
      </w:rPr>
      <w:t>http</w:t>
    </w:r>
    <w:r w:rsidRPr="0040588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45138">
      <w:rPr>
        <w:rStyle w:val="PageNumber"/>
        <w:rFonts w:ascii="Arial" w:hAnsi="Arial" w:cs="Arial"/>
        <w:color w:val="999999"/>
        <w:sz w:val="20"/>
      </w:rPr>
      <w:t>artefact</w:t>
    </w:r>
    <w:r w:rsidRPr="0040588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45138">
      <w:rPr>
        <w:rStyle w:val="PageNumber"/>
        <w:rFonts w:ascii="Arial" w:hAnsi="Arial" w:cs="Arial"/>
        <w:color w:val="999999"/>
        <w:sz w:val="20"/>
      </w:rPr>
      <w:t>lib</w:t>
    </w:r>
    <w:r w:rsidRPr="0040588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45138">
      <w:rPr>
        <w:rStyle w:val="PageNumber"/>
        <w:rFonts w:ascii="Arial" w:hAnsi="Arial" w:cs="Arial"/>
        <w:color w:val="999999"/>
        <w:sz w:val="20"/>
      </w:rPr>
      <w:t>ru</w:t>
    </w:r>
    <w:r w:rsidRPr="0040588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49D3A" w14:textId="77777777" w:rsidR="00645138" w:rsidRDefault="00645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D8714" w14:textId="77777777" w:rsidR="00F72609" w:rsidRDefault="00F72609" w:rsidP="00645138">
      <w:pPr>
        <w:spacing w:after="0" w:line="240" w:lineRule="auto"/>
      </w:pPr>
      <w:r>
        <w:separator/>
      </w:r>
    </w:p>
  </w:footnote>
  <w:footnote w:type="continuationSeparator" w:id="0">
    <w:p w14:paraId="61311B3C" w14:textId="77777777" w:rsidR="00F72609" w:rsidRDefault="00F72609" w:rsidP="00645138">
      <w:pPr>
        <w:spacing w:after="0" w:line="240" w:lineRule="auto"/>
      </w:pPr>
      <w:r>
        <w:continuationSeparator/>
      </w:r>
    </w:p>
  </w:footnote>
  <w:footnote w:id="1">
    <w:p w14:paraId="69705CC2" w14:textId="1451D68F" w:rsidR="00405882" w:rsidRPr="00405882" w:rsidRDefault="00405882" w:rsidP="00405882">
      <w:pPr>
        <w:pStyle w:val="FootnoteText"/>
        <w:widowControl w:val="0"/>
        <w:spacing w:after="60"/>
        <w:jc w:val="both"/>
        <w:rPr>
          <w:lang w:val="ru-RU"/>
        </w:rPr>
      </w:pPr>
      <w:r w:rsidRPr="00405882">
        <w:rPr>
          <w:rStyle w:val="FootnoteReference"/>
        </w:rPr>
        <w:footnoteRef/>
      </w:r>
      <w:r w:rsidRPr="00405882">
        <w:rPr>
          <w:lang w:val="ru-RU"/>
        </w:rPr>
        <w:t xml:space="preserve"> </w:t>
      </w:r>
      <w:r w:rsidRPr="00405882">
        <w:rPr>
          <w:rFonts w:ascii="Calibri" w:hAnsi="Calibri" w:cs="Calibri"/>
          <w:lang w:val="ru-RU"/>
        </w:rPr>
        <w:t>Дю Лак</w:t>
      </w:r>
      <w:r>
        <w:rPr>
          <w:rFonts w:ascii="Calibri" w:hAnsi="Calibri" w:cs="Calibri"/>
          <w:lang w:val="ru-RU"/>
        </w:rPr>
        <w:t xml:space="preserve"> — </w:t>
      </w:r>
      <w:r w:rsidRPr="00405882">
        <w:rPr>
          <w:rFonts w:ascii="Calibri" w:hAnsi="Calibri" w:cs="Calibri"/>
          <w:lang w:val="ru-RU"/>
        </w:rPr>
        <w:t>Озерный (фр.). Прозвище сэра Ланселота, одного из рыцарей Круглого Стола.</w:t>
      </w:r>
    </w:p>
  </w:footnote>
  <w:footnote w:id="2">
    <w:p w14:paraId="61D8A94E" w14:textId="620E9F45" w:rsidR="00405882" w:rsidRDefault="00405882" w:rsidP="00405882">
      <w:pPr>
        <w:pStyle w:val="FootnoteText"/>
        <w:widowControl w:val="0"/>
        <w:spacing w:after="60"/>
        <w:jc w:val="both"/>
      </w:pPr>
      <w:r w:rsidRPr="00405882">
        <w:rPr>
          <w:rStyle w:val="FootnoteReference"/>
        </w:rPr>
        <w:footnoteRef/>
      </w:r>
      <w:r w:rsidRPr="00405882">
        <w:rPr>
          <w:lang w:val="ru-RU"/>
        </w:rPr>
        <w:t xml:space="preserve"> </w:t>
      </w:r>
      <w:r w:rsidRPr="00405882">
        <w:rPr>
          <w:rFonts w:ascii="Calibri" w:hAnsi="Calibri" w:cs="Calibri"/>
          <w:lang w:val="ru-RU"/>
        </w:rPr>
        <w:t xml:space="preserve">«Земную жизнь пройдя до половины, я очутился в сумрачном лесу». </w:t>
      </w:r>
      <w:r w:rsidRPr="00405882">
        <w:rPr>
          <w:rFonts w:ascii="Calibri" w:hAnsi="Calibri" w:cs="Calibri"/>
        </w:rPr>
        <w:t>(ит.) Начальные строки «Божественной комедии» Данте Перевод М. Лозинского</w:t>
      </w:r>
      <w:r w:rsidRPr="00405882">
        <w:rPr>
          <w:rFonts w:ascii="Calibri" w:hAnsi="Calibri" w:cs="Calibri"/>
        </w:rPr>
        <w:t>.</w:t>
      </w:r>
    </w:p>
  </w:footnote>
  <w:footnote w:id="3">
    <w:p w14:paraId="41F89AFA" w14:textId="5839C989" w:rsidR="00405882" w:rsidRPr="00405882" w:rsidRDefault="00405882" w:rsidP="00405882">
      <w:pPr>
        <w:pStyle w:val="FootnoteText"/>
        <w:widowControl w:val="0"/>
        <w:spacing w:after="60"/>
        <w:jc w:val="both"/>
        <w:rPr>
          <w:lang w:val="ru-RU"/>
        </w:rPr>
      </w:pPr>
      <w:r w:rsidRPr="00405882">
        <w:rPr>
          <w:rStyle w:val="FootnoteReference"/>
        </w:rPr>
        <w:footnoteRef/>
      </w:r>
      <w:r w:rsidRPr="00405882">
        <w:rPr>
          <w:lang w:val="ru-RU"/>
        </w:rPr>
        <w:t xml:space="preserve"> </w:t>
      </w:r>
      <w:r w:rsidRPr="00405882">
        <w:rPr>
          <w:rFonts w:ascii="Calibri" w:hAnsi="Calibri" w:cs="Calibri"/>
          <w:lang w:val="ru-RU"/>
        </w:rPr>
        <w:t>Куда ведет судьба и жажда славы (лат.).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FA9E" w14:textId="77777777" w:rsidR="00645138" w:rsidRDefault="00645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EC83" w14:textId="4719303D" w:rsidR="00645138" w:rsidRPr="00405882" w:rsidRDefault="00645138" w:rsidP="00645138">
    <w:pPr>
      <w:pStyle w:val="Header"/>
      <w:rPr>
        <w:rFonts w:ascii="Arial" w:hAnsi="Arial" w:cs="Arial"/>
        <w:color w:val="999999"/>
        <w:sz w:val="20"/>
        <w:lang w:val="ru-RU"/>
      </w:rPr>
    </w:pPr>
    <w:r w:rsidRPr="0040588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45138">
      <w:rPr>
        <w:rFonts w:ascii="Arial" w:hAnsi="Arial" w:cs="Arial"/>
        <w:color w:val="999999"/>
        <w:sz w:val="20"/>
      </w:rPr>
      <w:t>http</w:t>
    </w:r>
    <w:r w:rsidRPr="00405882">
      <w:rPr>
        <w:rFonts w:ascii="Arial" w:hAnsi="Arial" w:cs="Arial"/>
        <w:color w:val="999999"/>
        <w:sz w:val="20"/>
        <w:lang w:val="ru-RU"/>
      </w:rPr>
      <w:t>://</w:t>
    </w:r>
    <w:r w:rsidRPr="00645138">
      <w:rPr>
        <w:rFonts w:ascii="Arial" w:hAnsi="Arial" w:cs="Arial"/>
        <w:color w:val="999999"/>
        <w:sz w:val="20"/>
      </w:rPr>
      <w:t>artefact</w:t>
    </w:r>
    <w:r w:rsidRPr="00405882">
      <w:rPr>
        <w:rFonts w:ascii="Arial" w:hAnsi="Arial" w:cs="Arial"/>
        <w:color w:val="999999"/>
        <w:sz w:val="20"/>
        <w:lang w:val="ru-RU"/>
      </w:rPr>
      <w:t>.</w:t>
    </w:r>
    <w:r w:rsidRPr="00645138">
      <w:rPr>
        <w:rFonts w:ascii="Arial" w:hAnsi="Arial" w:cs="Arial"/>
        <w:color w:val="999999"/>
        <w:sz w:val="20"/>
      </w:rPr>
      <w:t>lib</w:t>
    </w:r>
    <w:r w:rsidRPr="00405882">
      <w:rPr>
        <w:rFonts w:ascii="Arial" w:hAnsi="Arial" w:cs="Arial"/>
        <w:color w:val="999999"/>
        <w:sz w:val="20"/>
        <w:lang w:val="ru-RU"/>
      </w:rPr>
      <w:t>.</w:t>
    </w:r>
    <w:r w:rsidRPr="00645138">
      <w:rPr>
        <w:rFonts w:ascii="Arial" w:hAnsi="Arial" w:cs="Arial"/>
        <w:color w:val="999999"/>
        <w:sz w:val="20"/>
      </w:rPr>
      <w:t>ru</w:t>
    </w:r>
    <w:r w:rsidRPr="0040588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B8A68" w14:textId="77777777" w:rsidR="00645138" w:rsidRDefault="006451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035E"/>
    <w:rsid w:val="0029639D"/>
    <w:rsid w:val="00326F90"/>
    <w:rsid w:val="00405882"/>
    <w:rsid w:val="00645138"/>
    <w:rsid w:val="009E6449"/>
    <w:rsid w:val="00AA1D8D"/>
    <w:rsid w:val="00B47730"/>
    <w:rsid w:val="00CB0664"/>
    <w:rsid w:val="00CB24E1"/>
    <w:rsid w:val="00F7260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E952B2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9E644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9E644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9E644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E6449"/>
  </w:style>
  <w:style w:type="paragraph" w:styleId="FootnoteText">
    <w:name w:val="footnote text"/>
    <w:basedOn w:val="Normal"/>
    <w:link w:val="FootnoteTextChar"/>
    <w:uiPriority w:val="99"/>
    <w:semiHidden/>
    <w:unhideWhenUsed/>
    <w:rsid w:val="0040588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588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58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7323</Words>
  <Characters>41746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48972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Последний защитник Камелота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2025-07-08T02:57:00Z</dcterms:modified>
  <cp:category/>
</cp:coreProperties>
</file>