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C35B" w14:textId="77777777" w:rsidR="00362285" w:rsidRPr="002310B2" w:rsidRDefault="00362285" w:rsidP="002310B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310B2">
        <w:rPr>
          <w:rFonts w:ascii="Verdana" w:hAnsi="Verdana"/>
          <w:color w:val="000000"/>
          <w:sz w:val="32"/>
          <w:lang w:val="ru-RU"/>
        </w:rPr>
        <w:t>Жди нас, Руби-Стоун</w:t>
      </w:r>
    </w:p>
    <w:p w14:paraId="4F687C5D" w14:textId="77777777" w:rsidR="004A3670" w:rsidRPr="002310B2" w:rsidRDefault="004A3670" w:rsidP="002310B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310B2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5367424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66EE9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Когда наконец с нашей женитьбой было решено, мы все трое отправились к старой Войе Длинноногой, чтобы выбрать камень, освящающий помолвку. Камень надлежало выбирать только нам самим, так велел обычай.</w:t>
      </w:r>
    </w:p>
    <w:p w14:paraId="76DD0627" w14:textId="461AF4DC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пленил камень цвета самой страсти, ярко-синий, казавшийся застывшей каплей влаги из огромного океана. Я же предпочитала цвет пламени, символизирующий мир и покой в доме. И поскольку наш возлюбленный согласился со мною, был выбран гораздо более дорогой камень, рубин. И старая Войе Длинноногая сделала надрез на челе нашего возлюбленного, вставила туда камень и наложила повязку. Наш возлюбленный, который отныне должен был именоваться Руби-Стоун</w:t>
      </w:r>
      <w:r w:rsidR="00817CE0" w:rsidRPr="00817CE0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2310B2">
        <w:rPr>
          <w:rFonts w:ascii="Verdana" w:hAnsi="Verdana"/>
          <w:color w:val="000000"/>
          <w:sz w:val="20"/>
          <w:lang w:val="ru-RU"/>
        </w:rPr>
        <w:t>, вел себя поистине мужественно. Во время этой короткой, но очень болезненной ритуальной операции он даже не вздрогнул, лишь смотрел в землю и держался за нас.</w:t>
      </w:r>
    </w:p>
    <w:p w14:paraId="1841EF7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Мне-то все это семечки,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заявила старая Войе Длинноногая.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Я такие штуки делала одному Лесу известно сколько раз. И возвращений тоже видала предостаточно.</w:t>
      </w:r>
    </w:p>
    <w:p w14:paraId="348BA3D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Мы не стали отвечать на ее мрачные шуточки, но постарались, чтобы ей за все заплатили сполна еще до торжественной церемонии.</w:t>
      </w:r>
    </w:p>
    <w:p w14:paraId="6C18FDC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нам будет позволено лицезреть Заключительный Акт?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осведомилась она.</w:t>
      </w:r>
    </w:p>
    <w:p w14:paraId="15CD1F4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Нет, мы считаем, что это должно свершиться в интимной обстановке,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отвечала я, может быть, чересчур поспешно, ибо получила в ответ такой взгляд, что мне стало ясно: мои слова восприняты как признак слабости. Ну и пусть. Мы и сами с усами.</w:t>
      </w:r>
    </w:p>
    <w:p w14:paraId="79369C9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Распрощавшись друг с другом, мы расстались: нам следовало оставаться в домах ожидания, пока Руби-Стоун не поправится после операции и не будет полностью готов к церемонии.</w:t>
      </w:r>
    </w:p>
    <w:p w14:paraId="3F235CD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отдыхала и практиковалась в метании шипов в ожидании Трясуна, который должен был принести мне весть. На десятый день он наконец явился и забарабанил в мою дверь. Прежде чем убить его, я прочитала послание, из которого следовало, что мы сочетаемся через два дня. Внутренности Трясуна, правда, предсказывали странные повороты судьбы, но плоть его на вкус была нежна.</w:t>
      </w:r>
    </w:p>
    <w:p w14:paraId="4AACD53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Оставшись снова одна, я совершила омовение и бичевание, готовясь к заключительным обрядам. Ночь я спала под Священным деревом и смотрела на звезды сквозь его листву. Я принесла ему в жертву косточки Трясуна, сложив их у его поросших мхом корней. Я слушала порхавших в Лесу певцов ночи; длинные влажные язычки, свисающие с дерева, как побеги виноградной лозы, прощупывали воздух, ловя собратьев этих маленьких певцов, которым суждено было послужить пищей на этом вечном празднестве жизни.</w:t>
      </w:r>
    </w:p>
    <w:p w14:paraId="637C21D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Один из певцов пронзительно вскрикнул, внезапно пойманный прямо посреди полета длинным язычком, и его сразу утянуло вниз, в разинутую пасть. Бедный маленький пищащий комочек тьмы, вырванный из потока жизни.</w:t>
      </w:r>
    </w:p>
    <w:p w14:paraId="2C2A981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Еще не рассвело, а я уже ждала возле Священного дерева: оно должно было отрыгнуть и освободить свой желудок. И едва мир осветили первые лучи восходящего солнца, как раздался соответствующий звук, и дерево выплеснуло наружу остатки вчерашнего пиршества, которые образовали небольшое, исходящее паром озерцо. Я отпрыгнула назад, чтобы на меня не попала обжигающая жидкость. Потом палкой разгребла горячую массу, непереваренные косточки и чешуйки. Дерево между тем со всасывающим звуком захлопнуло свою утробу.</w:t>
      </w:r>
    </w:p>
    <w:p w14:paraId="791A38B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То, что мне было нужно, я нашла почти сразу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два комплекта когтей, всего шесть штук. Я выудила их прутиком из жидкой массы, положила на подушку из листьев и отнесла к реке. Там я их вымыла и тщательно протерла. То, что я их нашла, было хорошим предзнаменованием.</w:t>
      </w:r>
    </w:p>
    <w:p w14:paraId="7DFDEC4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 xml:space="preserve">В тот же День я заострила найденные когти и прикрепила их к двум палкам, которые выбрала себе по размеру; это было значительно более удобное и надежное </w:t>
      </w:r>
      <w:r w:rsidRPr="002310B2">
        <w:rPr>
          <w:rFonts w:ascii="Verdana" w:hAnsi="Verdana"/>
          <w:color w:val="000000"/>
          <w:sz w:val="20"/>
          <w:lang w:val="ru-RU"/>
        </w:rPr>
        <w:lastRenderedPageBreak/>
        <w:t>оружие, чем то, которым меня одарила природа. Я прикрепила их к поясу, который сплела специально для этого, и теперь они выглядели прямо как драгоценные застежки из железного корня на обычной деревянной пряжке.</w:t>
      </w:r>
    </w:p>
    <w:p w14:paraId="115EB4D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Остаток дня я посвятила омовениям и очистительным ритуалам и все время размышляла о своих будущих супругах, о предстоящей свадьбе. В тот вечер я съела предписанные ритуалом блюда и рано улеглась под Священным деревом. Правда, заснуть мне удалось далеко не сразу.</w:t>
      </w:r>
    </w:p>
    <w:p w14:paraId="794B78F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На следующее утро я отправилась обратно по тому же пути, по которому пришла в дом ожидания. Я встретилась с Квиб и Руби-Стоуном там же, где мы расстались. Мы не прикасались друг к другу, но обменялись официальными приветствиями:</w:t>
      </w:r>
    </w:p>
    <w:p w14:paraId="5F6D4B3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О, Корень жизни!</w:t>
      </w:r>
    </w:p>
    <w:p w14:paraId="7EEA632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О, Хранительница яйца!</w:t>
      </w:r>
    </w:p>
    <w:p w14:paraId="00EAAC8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О, Великий добытчик!</w:t>
      </w:r>
    </w:p>
    <w:p w14:paraId="45E99D7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О, Лесная жница!</w:t>
      </w:r>
    </w:p>
    <w:p w14:paraId="2E4AEA0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О, Несущая новую жизнь!</w:t>
      </w:r>
    </w:p>
    <w:p w14:paraId="0B01B16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Приветствую тебя!</w:t>
      </w:r>
    </w:p>
    <w:p w14:paraId="5B000E4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Приветствую тебя!</w:t>
      </w:r>
    </w:p>
    <w:p w14:paraId="2C31247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Приветствую тебя!</w:t>
      </w:r>
    </w:p>
    <w:p w14:paraId="7450E58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Готов ли ты следовать к Древу Жизни?</w:t>
      </w:r>
    </w:p>
    <w:p w14:paraId="5E829FB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готов следовать к Древу Жизни.</w:t>
      </w:r>
    </w:p>
    <w:p w14:paraId="543645D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Готов ли ты украсить его символом твоего Обручального слова?</w:t>
      </w:r>
    </w:p>
    <w:p w14:paraId="4122F7F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готов украсить его символом своего Обручального слова.</w:t>
      </w:r>
    </w:p>
    <w:p w14:paraId="758F9FE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готова принять вас обоих в супруги.</w:t>
      </w:r>
    </w:p>
    <w:p w14:paraId="21F69E0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готова принять вас обоих в супруги.</w:t>
      </w:r>
    </w:p>
    <w:p w14:paraId="0D19AAC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готов принять вас обеих в супруги.</w:t>
      </w:r>
    </w:p>
    <w:p w14:paraId="2CB9FA5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Так идемте же к Древу Жизни!</w:t>
      </w:r>
    </w:p>
    <w:p w14:paraId="75C50E0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И мы взвились в небеса, танцуя, кружась и пикируя, проносясь над Лесом в сиянии летнего дня. Мы выписывали в вышине круги и виражи до тех пор, пока хватило сил. А потом наконец отправились к самому великому Древу Жизни, увешанному бесчисленными дарами и символами, и добавили к ним свои эмблемы, сопровождая это действо соответствующими словами. Приземлившись у его корней, мы с Квиб схватили Руби-Стоуна за крылья и оторвали их.</w:t>
      </w:r>
    </w:p>
    <w:p w14:paraId="23B9090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Старая Войе Длинноногая, и Иглин Пурпурная Полоска, и юный Дендлит-Хромоножка, и многие другие уже ждали нас, чтобы лицезреть церемонию, принести нам свои поздравления и предложить нам свои советы. Мы выслушали их с некоторым нетерпением: нам хотелось поскорее отправиться в путь. Зрители всегда получают огромное удовольствие, если им удается оттянуть уход новобрачных, которым не терпится заняться своим делом.</w:t>
      </w:r>
    </w:p>
    <w:p w14:paraId="0C9B1DA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Мы обняли всех и простились с ними. По толпе зрителей пробежал ропот недовольства и разочарования в связи с тем, что зрелище оказалось чересчур мимолетным и больше им ничего увидеть не удастся. Но мы с Квиб подняли Руби-Стоуна и понесли его в Жилище, которое специально для него подобрали, и красный брачный камень пламенем горел у него на сверкающем полировкой челе. Мы выглядели просто превосходно, когда шли через Лес к Жилищу. Остальные, тихо напевая, медленно следовали за нами.</w:t>
      </w:r>
    </w:p>
    <w:p w14:paraId="35CCF1D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Достигнув порога Жилища, мы дружески и ободряюще похлопали Руби по обломкам крыльев, и он вошел внутрь, однако сами мы входить не стали.</w:t>
      </w:r>
    </w:p>
    <w:p w14:paraId="1266E06F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Смотри же, здесь ты будешь ждать нас,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сказали мы хором.</w:t>
      </w:r>
    </w:p>
    <w:p w14:paraId="0FBCCA8F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буду ждать вас, о, Возлюбленные жены.</w:t>
      </w:r>
    </w:p>
    <w:p w14:paraId="58B3875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и я смело посмотрели друг другу в лицо. Пение прекратилось. Впрочем, мы не обращали на зрителей внимания.</w:t>
      </w:r>
    </w:p>
    <w:p w14:paraId="7A5B378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Пойдем, моя Возлюбленная, погуляем вместе,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проговорила Квиб.</w:t>
      </w:r>
    </w:p>
    <w:p w14:paraId="186EB8C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да, моя Возлюбленная, нужно прогуляться.</w:t>
      </w:r>
    </w:p>
    <w:p w14:paraId="6AB33F5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И мы прошли мимо толпы сопровождающих, и удалились под сень Леса. Долгое время мы шли молча, стараясь не прикасаться друг к другу. Затем мы вышли на небольшую поляну, погруженную в благодатную тень.</w:t>
      </w:r>
    </w:p>
    <w:p w14:paraId="799214B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Моя Возлюбленная, здесь ли это место?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спросила Квиб.</w:t>
      </w:r>
    </w:p>
    <w:p w14:paraId="7432ADF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нет, моя Возлюбленная, дальше,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отвечала я.</w:t>
      </w:r>
    </w:p>
    <w:p w14:paraId="5747C63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Что ж, хорошо, Любимая моя.</w:t>
      </w:r>
    </w:p>
    <w:p w14:paraId="778B6FA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lastRenderedPageBreak/>
        <w:t>И мы пошли дальше, посматривая друг на друга и несколько лениво продвигаясь в глубь Леса. Солнце уже стояло в зените и готовилось скатиться к западу.</w:t>
      </w:r>
    </w:p>
    <w:p w14:paraId="3B479E2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Через некоторое время Квиб спросила:</w:t>
      </w:r>
    </w:p>
    <w:p w14:paraId="458A3C0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Любимая, не хочешь ли передохнуть?</w:t>
      </w:r>
    </w:p>
    <w:p w14:paraId="632D521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Пока что нет, Любимая. Благодарю тебя.</w:t>
      </w:r>
    </w:p>
    <w:p w14:paraId="5CB3717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Мне в голову пришло вдруг: здесь неподалеку дом Торговца Хокинса. Не хочешь ли его проведать, о Спутница всей моей жизни?</w:t>
      </w:r>
    </w:p>
    <w:p w14:paraId="6B14705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 какою целью, Огонь души моей?</w:t>
      </w:r>
    </w:p>
    <w:p w14:paraId="0A25B2F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Любовь моя, всего лишь согревающего выпить.</w:t>
      </w:r>
    </w:p>
    <w:p w14:paraId="634F519F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обдумала это предложение. Воздействие согревающего напитка вполне может ускорить развитие событий.</w:t>
      </w:r>
    </w:p>
    <w:p w14:paraId="74FB1AD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Ну хорошо, моя Подруга На Пути К Блаженству,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ответила я наконец,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готова я зайти к Торговцу Хокинсу.</w:t>
      </w:r>
    </w:p>
    <w:p w14:paraId="6040F73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И мы направились к подножию холма.</w:t>
      </w:r>
    </w:p>
    <w:p w14:paraId="37595F8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Свет Любви,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спросила я,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правда ль, что Землянин этот свою супругу в яму положил за стенами Жилища?</w:t>
      </w:r>
    </w:p>
    <w:p w14:paraId="7AB2E11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Об этом я слыхала, Любовь моя, и место это знаю, но точно не уверена, что правду говорят, хотя известно: его супруга умерла.</w:t>
      </w:r>
    </w:p>
    <w:p w14:paraId="3B71EC6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Как это странно, Дорогая!</w:t>
      </w:r>
    </w:p>
    <w:p w14:paraId="1C87C69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да, моя Возлюбленная, странно.</w:t>
      </w:r>
    </w:p>
    <w:p w14:paraId="1FD9B8F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Наконец устроившись передохнуть, мы сели друг напротив друга и были настороже. Прелестное тело Квиб, гибкое, грациозное, стремительное, такое великолепное в сгущающихся сумерках, было крупнее моего. В небе появилась луна. Я уже проголодалась, но не сказала ни слова. Пока что лучше не есть, так что нет смысла и говорить об этом.</w:t>
      </w:r>
    </w:p>
    <w:p w14:paraId="7E9A959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Подножия холмов мы достигли уже в темноте. Сквозь деревья завиднелись огоньки торговой фактории. Вокруг уже начались песни ночи. Я почувствовала странный аромат, который ветер доносил со стороны холмов.</w:t>
      </w:r>
    </w:p>
    <w:p w14:paraId="0B6A310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Пробираясь в зарослях кустарника, я сказала Квиб:</w:t>
      </w:r>
    </w:p>
    <w:p w14:paraId="03E7AB9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Дражайшая моя, мне бы хотелось сперва взглянуть на это место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там, где закопана умершая супруга.</w:t>
      </w:r>
    </w:p>
    <w:p w14:paraId="69AE95B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покажу его тебе, Любимая моя.</w:t>
      </w:r>
    </w:p>
    <w:p w14:paraId="69B2BA3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провела меня на задний двор фактории. Когда мы проходили мимо дома, мне показалось, что я заметила силуэт Торговца Хокинса. Он сидел со стаканом в руке на темной веранде и при свете звезд казался великаном.</w:t>
      </w:r>
    </w:p>
    <w:p w14:paraId="089DB76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показала мне огромный участок земли, где совершенно ничего не росло. На одном конце участка был установлен камень со странными значками. У камня лежали засохшие цветы.</w:t>
      </w:r>
    </w:p>
    <w:p w14:paraId="2592B15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Так мертвая его супруга здесь? Под землей, под этим камнем? Да, дорогая Квиб?</w:t>
      </w:r>
    </w:p>
    <w:p w14:paraId="07A9D07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Так мне говорили, Свет моей жизни.</w:t>
      </w:r>
    </w:p>
    <w:p w14:paraId="18AF1CC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для чего засохшие растения, Любовь моя?</w:t>
      </w:r>
    </w:p>
    <w:p w14:paraId="10EEE27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 знаю. Все это очень странно, Любимая.</w:t>
      </w:r>
    </w:p>
    <w:p w14:paraId="3771EA1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да, все это странно. И я не понимаю... Мне кажется...</w:t>
      </w:r>
    </w:p>
    <w:p w14:paraId="282E0A1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Эй, что это вы там делаете, букашки?</w:t>
      </w:r>
    </w:p>
    <w:p w14:paraId="0945BB6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На столбе возле дома вспыхнул яркий свет, гораздо ярче, чем свет любой из лун. Землянин стоял возле двери, держа в руках свое длинное огненное оружие. Мы повернулись и приблизились к нему.</w:t>
      </w:r>
    </w:p>
    <w:p w14:paraId="5332DD8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Мы хотели выпить согревающего напитка,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произнесла Квиб на его языке.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Но сперва остановились, чтобы поглядеть на то место, где под землей находится ваша супруга.</w:t>
      </w:r>
    </w:p>
    <w:p w14:paraId="61690A4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не люблю, чтоб на заднем дворе кто-то шатался, когда меня нет поблизости.</w:t>
      </w:r>
    </w:p>
    <w:p w14:paraId="15BB891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Мы приносим извинения. Мы не знали. У вас есть согревающий напиток?</w:t>
      </w:r>
    </w:p>
    <w:p w14:paraId="56877F5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Есть. Заходите.</w:t>
      </w:r>
    </w:p>
    <w:p w14:paraId="272CFEB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Землянин придержал огромную дверь, пропуская нас. Мы вошли в дом и последовали за этим великаном, шедшим впереди.</w:t>
      </w:r>
    </w:p>
    <w:p w14:paraId="0435026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металл у вас есть?</w:t>
      </w:r>
    </w:p>
    <w:p w14:paraId="00AA2BA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отвечала я, доставая брусочек из сумки и передавая ему.</w:t>
      </w:r>
    </w:p>
    <w:p w14:paraId="1B5926F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lastRenderedPageBreak/>
        <w:t>Две чаши напитка были тут же для нас приготовлены, и мне еще дали три металлических брусочка меньших размеров в качестве сдачи. Я оставила их лежать на циновочке возле чаши.</w:t>
      </w:r>
    </w:p>
    <w:p w14:paraId="4637C8C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За следующую заплачу я, Дорогая,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Квиб.</w:t>
      </w:r>
    </w:p>
    <w:p w14:paraId="651DC4A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не ответила, а пригубила кисло-сладкий напиток, и жидкий огонь разлился по всем моим членам. Землянин налил нам еще и водрузил чаши на высокую деревянную подставку. Комната была полна каких-то сильных, но отнюдь не неприятных ароматов, природу которых я установить не смогла. Пол был усеян мелкими частицами дерева. Помещение освещалось ярким драгоценным камнем, сиявшим высоко на стене.</w:t>
      </w:r>
    </w:p>
    <w:p w14:paraId="420F35A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Вы, букашки, что, на охоту вышли или просто выпить сюда забежали?</w:t>
      </w:r>
    </w:p>
    <w:p w14:paraId="5C8A3DD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Ни то ни другое,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Квиб.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Мы поженились нынче утром.</w:t>
      </w:r>
    </w:p>
    <w:p w14:paraId="3E72D90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Ах вот как!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Глаза Торговца Хокинса сперва широко распахнулись, а затем снова сузились.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Я слыхал об этой церемонии. Лишь двое продолжают путь, а третий остается...</w:t>
      </w:r>
    </w:p>
    <w:p w14:paraId="56FC309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Да.</w:t>
      </w:r>
    </w:p>
    <w:p w14:paraId="23E1DFC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И вы по пути зашли ко мне выпить, прежде чем отправляться дальше?</w:t>
      </w:r>
    </w:p>
    <w:p w14:paraId="2B52F95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Да.</w:t>
      </w:r>
    </w:p>
    <w:p w14:paraId="29333CF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Мне все это страшно интересно. Никто из представителей моего народа никогда не видел ваших брачных обрядов.</w:t>
      </w:r>
    </w:p>
    <w:p w14:paraId="2DB7A85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Нам это известно.</w:t>
      </w:r>
    </w:p>
    <w:p w14:paraId="79C1600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мне бы так хотелось поглядеть, чем эта церемония закончится!</w:t>
      </w:r>
    </w:p>
    <w:p w14:paraId="0A8CD6C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Нет.</w:t>
      </w:r>
    </w:p>
    <w:p w14:paraId="5817CCE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Нет.</w:t>
      </w:r>
    </w:p>
    <w:p w14:paraId="241DBB5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Разве это запрещено?</w:t>
      </w:r>
    </w:p>
    <w:p w14:paraId="23A92CF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Нет. Просто мы считаем брак делом интимным.</w:t>
      </w:r>
    </w:p>
    <w:p w14:paraId="2C2E94D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Видите ли, я глубоко уважаю ваши чувства, но там, откуда я родом, многие дорого бы заплатили, чтобы посмотреть, чем дело кончится. А раз вы сказали, что это не запрещено, но, скорее, зависит от вашего личного решения, хотелось бы спросить вас вот о чем: не смогу ли я убедить вас дать мне разрешение заснять все это?</w:t>
      </w:r>
    </w:p>
    <w:p w14:paraId="12119E4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Нет.</w:t>
      </w:r>
    </w:p>
    <w:p w14:paraId="48F2DCC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Нет, это очень личное.</w:t>
      </w:r>
    </w:p>
    <w:p w14:paraId="280C418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Вы все-таки постарайтесь выслушать меня до конца. Но сперва давайте я еще разок наполню ваши чаши. Нет, металла больше не надо. Если бы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ну, предположим это хоть на минутку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вы позволили мне заснять церемонию до конца, я бы на этом точно сделал большие деньги. И мог бы вознаградить вас многими подарками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всем чем угодно из товаров моей фактории,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и вы всегда, когда бы ни пришли, могли бы сколько захотите выпивать согревающего напитка.</w:t>
      </w:r>
    </w:p>
    <w:p w14:paraId="793A378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посмотрела на меня как-то странно.</w:t>
      </w:r>
    </w:p>
    <w:p w14:paraId="4970EFF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ответила я.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Это дело личное и интимное. И я не хочу, чтобы наша церемония попалась к вам, в ваш ящик с картинками.</w:t>
      </w:r>
    </w:p>
    <w:p w14:paraId="0CB299F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отодвинула чашу и встала.</w:t>
      </w:r>
    </w:p>
    <w:p w14:paraId="3AC889C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Нам уже пора идти.</w:t>
      </w:r>
    </w:p>
    <w:p w14:paraId="3A5A0E8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Сядьте. Не уходите. Простите меня... Но было бы просто глупо с моей стороны не спросить у вас... Я же не обиделся, когда вы разглядывали могилу моей жены, верно? Ну и вы не обижайтесь.</w:t>
      </w:r>
    </w:p>
    <w:p w14:paraId="2BEC213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это верно, Дорогая,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Квиб на нашем языке.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И мы его, возможно, оскорбили, пройдя к могиле, где лежит его супруга, и разрешения не спросив. Ну что ж, не будем обижаться на его желание, ведь просьбу мы его решительно отвергли. Не станем же себя позорить чванством.</w:t>
      </w:r>
    </w:p>
    <w:p w14:paraId="1CC3227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Ты говоришь прекрасно, Дорогая!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отвечала я пылко и вновь придвинула к себе чашу с согревающим напитком.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Да и напиток этот превосходен!</w:t>
      </w:r>
    </w:p>
    <w:p w14:paraId="050DB66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да!</w:t>
      </w:r>
    </w:p>
    <w:p w14:paraId="7A1C37D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Люблю тебя.</w:t>
      </w:r>
    </w:p>
    <w:p w14:paraId="2797B89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И я тебя люблю.</w:t>
      </w:r>
    </w:p>
    <w:p w14:paraId="0291E97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как прекрасен Руби-Стоун! Как он нежен!</w:t>
      </w:r>
    </w:p>
    <w:p w14:paraId="32B5C42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О да! И грациозен!..</w:t>
      </w:r>
    </w:p>
    <w:p w14:paraId="023220A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Как я была горда, когда в Жилище мы его несли!</w:t>
      </w:r>
    </w:p>
    <w:p w14:paraId="581B580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тоже! А помнишь танец в небесах? О, как он был великолепен... И выбранный тобою камень был лучше всех. Он в свете солнечном так пламенел!</w:t>
      </w:r>
    </w:p>
    <w:p w14:paraId="2C0D92B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вечером рубина блеск нежнее стал и мягче...</w:t>
      </w:r>
    </w:p>
    <w:p w14:paraId="1FC326F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Да, ты во всем права. И все будет прекрасно.</w:t>
      </w:r>
    </w:p>
    <w:p w14:paraId="1CBB98F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Да, я уверена.</w:t>
      </w:r>
    </w:p>
    <w:p w14:paraId="63E7380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Мы допили свой напиток и уже собирались уходить, когда Землянин вновь наполнил наши чаши.</w:t>
      </w:r>
    </w:p>
    <w:p w14:paraId="385C722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За счет заведения. Свадебный подарок.</w:t>
      </w:r>
    </w:p>
    <w:p w14:paraId="4D9327D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поглядела на Квиб. Квиб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на Торговца Хокинса, потом на меня. И мы снова сели и прильнули к сладостным чашам.</w:t>
      </w:r>
    </w:p>
    <w:p w14:paraId="216B4FE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Спасибо,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я.</w:t>
      </w:r>
    </w:p>
    <w:p w14:paraId="2CE3FAC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Да-да, спасибо,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Квиб.</w:t>
      </w:r>
    </w:p>
    <w:p w14:paraId="411852D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Наконец мы снова встали, твердо намереваясь уйти. Я, правда, двигалась несколько неуверенно.</w:t>
      </w:r>
    </w:p>
    <w:p w14:paraId="5D2E3AC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Давайте, я еще налью.</w:t>
      </w:r>
    </w:p>
    <w:p w14:paraId="51919AC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Нет, это будет слишком. Нам уже пора.</w:t>
      </w:r>
    </w:p>
    <w:p w14:paraId="59EB2D1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Может, хотите переночевать у меня? Это можно.</w:t>
      </w:r>
    </w:p>
    <w:p w14:paraId="2E2CB32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Нет. Нам нельзя спать, пока все не завершится. И мы направились к двери. Мне казалось, что пол плывет и качается подо мною, но я все-таки добралась до порога и выползла на веранду. Прохладный ночной воздух отлично освежал после духоты помещения. Я поскользнулась на ступеньках. Квиб бросилась было, чтоб поддержать меня, но тут же отступила назад.</w:t>
      </w:r>
    </w:p>
    <w:p w14:paraId="03E2A29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Прости, Возлюбленная, мой порыв.</w:t>
      </w:r>
    </w:p>
    <w:p w14:paraId="2883204B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Конечно, Дорогая, все в порядке.</w:t>
      </w:r>
    </w:p>
    <w:p w14:paraId="497A96A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Спокойной ночи вам обоим. И желаю удачи,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крикнул Торговец Хокинс.</w:t>
      </w:r>
    </w:p>
    <w:p w14:paraId="7EF1F0A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Спасибо.</w:t>
      </w:r>
    </w:p>
    <w:p w14:paraId="22AA707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Спокойной ночи.</w:t>
      </w:r>
    </w:p>
    <w:p w14:paraId="7FAA573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И мы пошли дальше, через холмы, а затем снова куда-то вниз. Через некоторое время я почувствовала запах сырости, и мы вышли через Лес к ручью. Луны уже сходили с небосклона, на котором мерцали мириады звезд. Меньшая луна, когда я поглядела на нее, вдруг раздвоилась, и я поняла, что это, вероятно, следствие выпитого в таком количестве согревающего напитка. Когда я опустила глаза, то заметила, что Квиб стоит совсем рядом и пристально меня разглядывает.</w:t>
      </w:r>
    </w:p>
    <w:p w14:paraId="44E15AE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Давай-ка здесь немного отдохнем,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я.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Мне это место нравится.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Я указала на полянку под небольшим деревцем.</w:t>
      </w:r>
    </w:p>
    <w:p w14:paraId="1468720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я тогда вон там присяду,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Квиб, отходя на противоположный конец полянки, к огромному валуну.</w:t>
      </w:r>
    </w:p>
    <w:p w14:paraId="05EB864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Меня тоска по Руби-Стоуну снедает,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сказала я.</w:t>
      </w:r>
    </w:p>
    <w:p w14:paraId="378A544A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тоже по нему грущу, Любовь моя.</w:t>
      </w:r>
    </w:p>
    <w:p w14:paraId="50D06B3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Как я мечтаю выносить то семя, которым он меня одарит!</w:t>
      </w:r>
    </w:p>
    <w:p w14:paraId="66AD9F4D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И я хочу того же, моя Радость!</w:t>
      </w:r>
    </w:p>
    <w:p w14:paraId="2DC53F04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Но что это за шум?</w:t>
      </w:r>
    </w:p>
    <w:p w14:paraId="030F417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Какой? Я ничего не слышу.</w:t>
      </w:r>
    </w:p>
    <w:p w14:paraId="7B4F30D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прислушалась, но странные звуки больше не повторились.</w:t>
      </w:r>
    </w:p>
    <w:p w14:paraId="2812AF29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Я слышала, что те, кто покрупнее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как я, пожалуй,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способны больше выпить того напитка, и он им не во вред,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задумчиво проговорила Квиб, кивая головой и глядя во тьму.</w:t>
      </w:r>
    </w:p>
    <w:p w14:paraId="6FD681B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Мне тоже довелось об этом слышать. Тебе подходит это место, Дорогая?</w:t>
      </w:r>
    </w:p>
    <w:p w14:paraId="133A86A6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Квиб встала.</w:t>
      </w:r>
    </w:p>
    <w:p w14:paraId="474C40E2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Как было б глупо, Дорогая, сказать, что нет. Пусть наши души вечно пребывают в мире.</w:t>
      </w:r>
    </w:p>
    <w:p w14:paraId="5361E8E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продолжала сидеть, как сидела.</w:t>
      </w:r>
    </w:p>
    <w:p w14:paraId="6E2FE437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А разве может быть иначе, о моя Квиб?</w:t>
      </w:r>
    </w:p>
    <w:p w14:paraId="3E53021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нащупала свои палки с когтями, напоминающие пряжку на поясе.</w:t>
      </w:r>
    </w:p>
    <w:p w14:paraId="1183628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Поистине ты сама доброта и нежность...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начала Квиб...</w:t>
      </w:r>
    </w:p>
    <w:p w14:paraId="78689848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...И бросилась на меня, широко раскрыв жвала, стремясь нанести смертельный укус.</w:t>
      </w:r>
    </w:p>
    <w:p w14:paraId="5FA6F2E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 xml:space="preserve">Я ударила ее в грудь палкой с когтями и откатилась в сторону. Тут же вскочив, я распорола второй палкой ее огромный фасетчатый глаз, в котором отражались, </w:t>
      </w:r>
      <w:r w:rsidRPr="002310B2">
        <w:rPr>
          <w:rFonts w:ascii="Verdana" w:hAnsi="Verdana"/>
          <w:color w:val="000000"/>
          <w:sz w:val="20"/>
          <w:lang w:val="ru-RU"/>
        </w:rPr>
        <w:lastRenderedPageBreak/>
        <w:t>сверкая, луны и звезды. Квиб засвистела от боли и отпрянула назад. Я снова подняла обе палки и со всей силой нанесла новый удар, глубоко вонзив когти над спинной пластиной ее хитинового панциря, чуть ниже ее милой, такой дорогой мне головки. Она засвистела еще громче и упала на спину, увлекая мое оружие за собой. Я почуяла запах соков ее тела и запах ее страха...</w:t>
      </w:r>
    </w:p>
    <w:p w14:paraId="22C22FD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И всей своей тяжестью обрушилась на нее, широко разинув жвала и вцепившись ей в голову. Квиб еще несколько мгновений сопротивлялась, потом застыла без движения.</w:t>
      </w:r>
    </w:p>
    <w:p w14:paraId="0EB0FD8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Нежна будь с Руби-Стоуном,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прошептала она мне.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Ведь он так мил, так хрупок, наш супруг...</w:t>
      </w:r>
    </w:p>
    <w:p w14:paraId="36FA078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Спокойна будь, Любимая моя,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отвечала я, нанося ей последний укус...</w:t>
      </w:r>
    </w:p>
    <w:p w14:paraId="30FF420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лежала поверх ее тела, затвердевшего и безжизненного, укрывая его своими теплыми подкрылками.</w:t>
      </w:r>
    </w:p>
    <w:p w14:paraId="4B93B4D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—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Прощай, Лесная жница! Прощай, Любовь моя...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шептала я.</w:t>
      </w:r>
    </w:p>
    <w:p w14:paraId="7C8CA65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Потом поднялась и разгрызла своими жвалами ее хитиновый панцирь. Она была такая нежная внутри! Мне нужно было всю ее поглотить и отнести назад, в наше Жилище, к нашему Руби-Стоуну. И я начала Пиршество Любви.</w:t>
      </w:r>
    </w:p>
    <w:p w14:paraId="3AD55CF3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65BA2EE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Давно уже наступил полдень, когда я до блеска вычистила панцирь Квиб и вновь собрала его воедино, скрепив тончайшими травяными волокнами. Когда я повесила Квиб на дерево, ее панцирь начал тоненько позвякивать при налетающем ветерке.</w:t>
      </w:r>
    </w:p>
    <w:p w14:paraId="24865755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Откуда-то доносился еще какой-то странный звук, тяжелое, низкое, совершенно неестественное гудение. Нет! Не может быть! Не может быть, чтобы этот Землянин осмелился преследовать нас со своим ящиком для картинок!..</w:t>
      </w:r>
    </w:p>
    <w:p w14:paraId="50D12DAC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Я огляделась. Не его ли гигантская тень скрылась за холмом? Я еле двигалась. Нет, преследовать его я была не в состоянии. Да и не была ни в чем уверена, понимала, что никогда не смогу обрести такую уверенность... Сейчас, немедленно, мне нужен был лишь отдых, сон...</w:t>
      </w:r>
    </w:p>
    <w:p w14:paraId="03D1F881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С огромным трудом, тяжело переваливаясь, я дотащилась до валуна и устроилась возле него. Из пустого панциря моей возлюбленной ветерок доносил до меня голос ее души...</w:t>
      </w:r>
    </w:p>
    <w:p w14:paraId="29371840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i/>
          <w:iCs/>
          <w:color w:val="000000"/>
          <w:sz w:val="20"/>
          <w:lang w:val="ru-RU"/>
        </w:rPr>
        <w:t>... Усни,</w:t>
      </w:r>
      <w:r w:rsidRPr="002310B2">
        <w:rPr>
          <w:rFonts w:ascii="Verdana" w:hAnsi="Verdana"/>
          <w:color w:val="000000"/>
          <w:sz w:val="20"/>
          <w:lang w:val="ru-RU"/>
        </w:rPr>
        <w:t xml:space="preserve"> шептала она, </w:t>
      </w:r>
      <w:r w:rsidRPr="002310B2">
        <w:rPr>
          <w:rFonts w:ascii="Verdana" w:hAnsi="Verdana"/>
          <w:i/>
          <w:iCs/>
          <w:color w:val="000000"/>
          <w:sz w:val="20"/>
          <w:lang w:val="ru-RU"/>
        </w:rPr>
        <w:t>усни. Я с тобой, навсегда с тобой. Ты заслужила это счастье и эту честь, Любовь моя. Да пребудут вечно в мире наши души...</w:t>
      </w:r>
    </w:p>
    <w:p w14:paraId="41AA093F" w14:textId="77777777" w:rsidR="00362285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color w:val="000000"/>
          <w:sz w:val="20"/>
          <w:lang w:val="ru-RU"/>
        </w:rPr>
        <w:t>Да, мне нужно, мне совершенно необходимо было уснуть, поспать, прежде чем пускаться в обратный путь. Руби, Руби-Стоун ждал меня, и камень огненного цвета сиял на его челе, восхитительный, ярко пылающий в солнечном свете, мягкий и нежный в сумерках... Твое ожидание, Руби-Стоун, почти подошло к концу. Еще совсем немного, и мы вернемся к тебе. Наш поединок любви завершен... Я уже вижу наше Жилище, наш Дом, ясно вижу его, ведь там мы оставили тебя... И скоро твой огненный камень засверкает рядом с нами. И мы отложим для тебя яички. Мы будем кормить тебя. Скоро, уже скоро... Кажется, опять там мелькнула эта тень, но мне не разглядеть... Впрочем, это тебя не касается. Я спрячу свой позор в себе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если это действительно такой уж позор</w:t>
      </w:r>
      <w:r w:rsidRPr="002310B2">
        <w:rPr>
          <w:rFonts w:ascii="Verdana" w:hAnsi="Verdana"/>
          <w:color w:val="000000"/>
          <w:sz w:val="20"/>
        </w:rPr>
        <w:t> </w:t>
      </w:r>
      <w:r w:rsidRPr="002310B2">
        <w:rPr>
          <w:rFonts w:ascii="Verdana" w:hAnsi="Verdana"/>
          <w:color w:val="000000"/>
          <w:sz w:val="20"/>
          <w:lang w:val="ru-RU"/>
        </w:rPr>
        <w:t>— и никогда не расскажу о нем никому... Наша возлюбленная Квиб все еще поет там, на дереве, и во мне. Поет о мире; о мире, о нашем брачном слове, данном друг другу, об извечном возвращении Яйца. Что же еще может иметь значение, мой Дорогой? Разве что-то другое может сдержать полет или украсить чело одиночества, кроме сияющего рубина, символа нашей любви, Руби-Стоун?</w:t>
      </w:r>
    </w:p>
    <w:p w14:paraId="10A3275D" w14:textId="33317FFE" w:rsidR="002230ED" w:rsidRPr="002310B2" w:rsidRDefault="00362285" w:rsidP="002310B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10B2">
        <w:rPr>
          <w:rFonts w:ascii="Verdana" w:hAnsi="Verdana"/>
          <w:i/>
          <w:iCs/>
          <w:color w:val="000000"/>
          <w:sz w:val="20"/>
          <w:lang w:val="ru-RU"/>
        </w:rPr>
        <w:t>Спи, усни,</w:t>
      </w:r>
      <w:r w:rsidRPr="002310B2">
        <w:rPr>
          <w:rFonts w:ascii="Verdana" w:hAnsi="Verdana"/>
          <w:color w:val="000000"/>
          <w:sz w:val="20"/>
          <w:lang w:val="ru-RU"/>
        </w:rPr>
        <w:t xml:space="preserve"> поет Квиб. </w:t>
      </w:r>
      <w:r w:rsidRPr="002310B2">
        <w:rPr>
          <w:rFonts w:ascii="Verdana" w:hAnsi="Verdana"/>
          <w:i/>
          <w:iCs/>
          <w:color w:val="000000"/>
          <w:sz w:val="20"/>
          <w:lang w:val="ru-RU"/>
        </w:rPr>
        <w:t>Подожди еще немного,</w:t>
      </w:r>
      <w:r w:rsidRPr="002310B2">
        <w:rPr>
          <w:rFonts w:ascii="Verdana" w:hAnsi="Verdana"/>
          <w:color w:val="000000"/>
          <w:sz w:val="20"/>
          <w:lang w:val="ru-RU"/>
        </w:rPr>
        <w:t xml:space="preserve"> поет Квиб. </w:t>
      </w:r>
      <w:r w:rsidRPr="002310B2">
        <w:rPr>
          <w:rFonts w:ascii="Verdana" w:hAnsi="Verdana"/>
          <w:i/>
          <w:iCs/>
          <w:color w:val="000000"/>
          <w:sz w:val="20"/>
          <w:lang w:val="ru-RU"/>
        </w:rPr>
        <w:t>Скоро, скоро,</w:t>
      </w:r>
      <w:r w:rsidRPr="002310B2">
        <w:rPr>
          <w:rFonts w:ascii="Verdana" w:hAnsi="Verdana"/>
          <w:color w:val="000000"/>
          <w:sz w:val="20"/>
          <w:lang w:val="ru-RU"/>
        </w:rPr>
        <w:t xml:space="preserve"> поет Квиб. </w:t>
      </w:r>
      <w:r w:rsidRPr="002310B2">
        <w:rPr>
          <w:rFonts w:ascii="Verdana" w:hAnsi="Verdana"/>
          <w:i/>
          <w:iCs/>
          <w:color w:val="000000"/>
          <w:sz w:val="20"/>
          <w:lang w:val="ru-RU"/>
        </w:rPr>
        <w:t>И мы сыграем свои роли на всеобщем празднестве жизни, Любовь моя.</w:t>
      </w:r>
    </w:p>
    <w:sectPr w:rsidR="002230ED" w:rsidRPr="002310B2" w:rsidSect="002310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47CC9" w14:textId="77777777" w:rsidR="00070C3B" w:rsidRDefault="00070C3B" w:rsidP="002310B2">
      <w:pPr>
        <w:spacing w:after="0" w:line="240" w:lineRule="auto"/>
      </w:pPr>
      <w:r>
        <w:separator/>
      </w:r>
    </w:p>
  </w:endnote>
  <w:endnote w:type="continuationSeparator" w:id="0">
    <w:p w14:paraId="5B423055" w14:textId="77777777" w:rsidR="00070C3B" w:rsidRDefault="00070C3B" w:rsidP="0023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72A" w14:textId="77777777" w:rsidR="002310B2" w:rsidRDefault="002310B2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9E916C" w14:textId="77777777" w:rsidR="002310B2" w:rsidRDefault="002310B2" w:rsidP="002310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06D1" w14:textId="1B39A365" w:rsidR="002310B2" w:rsidRPr="00817CE0" w:rsidRDefault="002310B2" w:rsidP="002310B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17CE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310B2">
      <w:rPr>
        <w:rStyle w:val="PageNumber"/>
        <w:rFonts w:ascii="Arial" w:hAnsi="Arial" w:cs="Arial"/>
        <w:color w:val="999999"/>
        <w:sz w:val="20"/>
      </w:rPr>
      <w:t>http</w:t>
    </w:r>
    <w:r w:rsidRPr="00817CE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310B2">
      <w:rPr>
        <w:rStyle w:val="PageNumber"/>
        <w:rFonts w:ascii="Arial" w:hAnsi="Arial" w:cs="Arial"/>
        <w:color w:val="999999"/>
        <w:sz w:val="20"/>
      </w:rPr>
      <w:t>artefact</w:t>
    </w:r>
    <w:r w:rsidRPr="00817CE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10B2">
      <w:rPr>
        <w:rStyle w:val="PageNumber"/>
        <w:rFonts w:ascii="Arial" w:hAnsi="Arial" w:cs="Arial"/>
        <w:color w:val="999999"/>
        <w:sz w:val="20"/>
      </w:rPr>
      <w:t>lib</w:t>
    </w:r>
    <w:r w:rsidRPr="00817CE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10B2">
      <w:rPr>
        <w:rStyle w:val="PageNumber"/>
        <w:rFonts w:ascii="Arial" w:hAnsi="Arial" w:cs="Arial"/>
        <w:color w:val="999999"/>
        <w:sz w:val="20"/>
      </w:rPr>
      <w:t>ru</w:t>
    </w:r>
    <w:r w:rsidRPr="00817CE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AF2D" w14:textId="77777777" w:rsidR="002310B2" w:rsidRDefault="00231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F759" w14:textId="77777777" w:rsidR="00070C3B" w:rsidRDefault="00070C3B" w:rsidP="002310B2">
      <w:pPr>
        <w:spacing w:after="0" w:line="240" w:lineRule="auto"/>
      </w:pPr>
      <w:r>
        <w:separator/>
      </w:r>
    </w:p>
  </w:footnote>
  <w:footnote w:type="continuationSeparator" w:id="0">
    <w:p w14:paraId="4FCCBC72" w14:textId="77777777" w:rsidR="00070C3B" w:rsidRDefault="00070C3B" w:rsidP="002310B2">
      <w:pPr>
        <w:spacing w:after="0" w:line="240" w:lineRule="auto"/>
      </w:pPr>
      <w:r>
        <w:continuationSeparator/>
      </w:r>
    </w:p>
  </w:footnote>
  <w:footnote w:id="1">
    <w:p w14:paraId="13306D39" w14:textId="17360E1F" w:rsidR="00817CE0" w:rsidRDefault="00817CE0" w:rsidP="00817CE0">
      <w:pPr>
        <w:pStyle w:val="FootnoteText"/>
        <w:widowControl w:val="0"/>
        <w:spacing w:after="60"/>
        <w:jc w:val="both"/>
      </w:pPr>
      <w:r w:rsidRPr="00817CE0">
        <w:rPr>
          <w:rStyle w:val="FootnoteReference"/>
        </w:rPr>
        <w:footnoteRef/>
      </w:r>
      <w:r>
        <w:t xml:space="preserve"> </w:t>
      </w:r>
      <w:r w:rsidRPr="00817CE0">
        <w:rPr>
          <w:rFonts w:ascii="Calibri" w:hAnsi="Calibri" w:cs="Calibri"/>
        </w:rPr>
        <w:t>Рубин (англ.).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03222" w14:textId="77777777" w:rsidR="002310B2" w:rsidRDefault="00231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164E" w14:textId="6FB83891" w:rsidR="002310B2" w:rsidRPr="00817CE0" w:rsidRDefault="002310B2" w:rsidP="002310B2">
    <w:pPr>
      <w:pStyle w:val="Header"/>
      <w:rPr>
        <w:rFonts w:ascii="Arial" w:hAnsi="Arial" w:cs="Arial"/>
        <w:color w:val="999999"/>
        <w:sz w:val="20"/>
        <w:lang w:val="ru-RU"/>
      </w:rPr>
    </w:pPr>
    <w:r w:rsidRPr="00817CE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310B2">
      <w:rPr>
        <w:rFonts w:ascii="Arial" w:hAnsi="Arial" w:cs="Arial"/>
        <w:color w:val="999999"/>
        <w:sz w:val="20"/>
      </w:rPr>
      <w:t>http</w:t>
    </w:r>
    <w:r w:rsidRPr="00817CE0">
      <w:rPr>
        <w:rFonts w:ascii="Arial" w:hAnsi="Arial" w:cs="Arial"/>
        <w:color w:val="999999"/>
        <w:sz w:val="20"/>
        <w:lang w:val="ru-RU"/>
      </w:rPr>
      <w:t>://</w:t>
    </w:r>
    <w:r w:rsidRPr="002310B2">
      <w:rPr>
        <w:rFonts w:ascii="Arial" w:hAnsi="Arial" w:cs="Arial"/>
        <w:color w:val="999999"/>
        <w:sz w:val="20"/>
      </w:rPr>
      <w:t>artefact</w:t>
    </w:r>
    <w:r w:rsidRPr="00817CE0">
      <w:rPr>
        <w:rFonts w:ascii="Arial" w:hAnsi="Arial" w:cs="Arial"/>
        <w:color w:val="999999"/>
        <w:sz w:val="20"/>
        <w:lang w:val="ru-RU"/>
      </w:rPr>
      <w:t>.</w:t>
    </w:r>
    <w:r w:rsidRPr="002310B2">
      <w:rPr>
        <w:rFonts w:ascii="Arial" w:hAnsi="Arial" w:cs="Arial"/>
        <w:color w:val="999999"/>
        <w:sz w:val="20"/>
      </w:rPr>
      <w:t>lib</w:t>
    </w:r>
    <w:r w:rsidRPr="00817CE0">
      <w:rPr>
        <w:rFonts w:ascii="Arial" w:hAnsi="Arial" w:cs="Arial"/>
        <w:color w:val="999999"/>
        <w:sz w:val="20"/>
        <w:lang w:val="ru-RU"/>
      </w:rPr>
      <w:t>.</w:t>
    </w:r>
    <w:r w:rsidRPr="002310B2">
      <w:rPr>
        <w:rFonts w:ascii="Arial" w:hAnsi="Arial" w:cs="Arial"/>
        <w:color w:val="999999"/>
        <w:sz w:val="20"/>
      </w:rPr>
      <w:t>ru</w:t>
    </w:r>
    <w:r w:rsidRPr="00817CE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66E5" w14:textId="77777777" w:rsidR="002310B2" w:rsidRDefault="002310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C3B"/>
    <w:rsid w:val="0015074B"/>
    <w:rsid w:val="002230ED"/>
    <w:rsid w:val="002310B2"/>
    <w:rsid w:val="0029639D"/>
    <w:rsid w:val="00326F90"/>
    <w:rsid w:val="00362285"/>
    <w:rsid w:val="004A3670"/>
    <w:rsid w:val="00817CE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2B59E8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310B2"/>
  </w:style>
  <w:style w:type="paragraph" w:styleId="FootnoteText">
    <w:name w:val="footnote text"/>
    <w:basedOn w:val="Normal"/>
    <w:link w:val="FootnoteTextChar"/>
    <w:uiPriority w:val="99"/>
    <w:semiHidden/>
    <w:unhideWhenUsed/>
    <w:rsid w:val="00817C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7C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7C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Жди нас, Руби-Стоун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2025-07-08T02:58:00Z</dcterms:modified>
  <cp:category/>
</cp:coreProperties>
</file>