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79EF1D" w14:textId="77777777" w:rsidR="00E3202F" w:rsidRPr="004B3E47" w:rsidRDefault="00E3202F" w:rsidP="004B3E47">
      <w:pPr>
        <w:pStyle w:val="Heading2"/>
        <w:keepNext w:val="0"/>
        <w:keepLines w:val="0"/>
        <w:suppressAutoHyphens/>
        <w:spacing w:before="0" w:line="240" w:lineRule="auto"/>
        <w:jc w:val="both"/>
        <w:rPr>
          <w:rFonts w:ascii="Verdana" w:hAnsi="Verdana"/>
          <w:color w:val="000000"/>
          <w:sz w:val="32"/>
        </w:rPr>
      </w:pPr>
      <w:r w:rsidRPr="004B3E47">
        <w:rPr>
          <w:rFonts w:ascii="Verdana" w:hAnsi="Verdana"/>
          <w:color w:val="000000"/>
          <w:sz w:val="32"/>
        </w:rPr>
        <w:t>A Thing of Terrible Beauty</w:t>
      </w:r>
    </w:p>
    <w:p w14:paraId="665FBBBC" w14:textId="77777777" w:rsidR="00A63DEE" w:rsidRPr="004B3E47" w:rsidRDefault="00A63DEE" w:rsidP="004B3E47">
      <w:pPr>
        <w:suppressAutoHyphens/>
        <w:spacing w:after="0" w:line="240" w:lineRule="auto"/>
        <w:jc w:val="both"/>
        <w:rPr>
          <w:rFonts w:ascii="Verdana" w:hAnsi="Verdana"/>
          <w:color w:val="000000"/>
          <w:sz w:val="24"/>
        </w:rPr>
      </w:pPr>
      <w:r w:rsidRPr="004B3E47">
        <w:rPr>
          <w:rFonts w:ascii="Verdana" w:hAnsi="Verdana"/>
          <w:color w:val="000000"/>
          <w:sz w:val="24"/>
        </w:rPr>
        <w:t>Roger Zelazny</w:t>
      </w:r>
    </w:p>
    <w:p w14:paraId="70D71A0D" w14:textId="77777777" w:rsidR="00E3202F" w:rsidRPr="004B3E47" w:rsidRDefault="00E3202F" w:rsidP="004B3E47">
      <w:pPr>
        <w:suppressAutoHyphens/>
        <w:spacing w:after="0" w:line="240" w:lineRule="auto"/>
        <w:ind w:firstLine="283"/>
        <w:jc w:val="both"/>
        <w:rPr>
          <w:rFonts w:ascii="Verdana" w:hAnsi="Verdana"/>
          <w:color w:val="000000"/>
          <w:sz w:val="20"/>
        </w:rPr>
      </w:pPr>
    </w:p>
    <w:p w14:paraId="070F61DB" w14:textId="77777777" w:rsidR="00E3202F" w:rsidRPr="004B3E47" w:rsidRDefault="00E3202F" w:rsidP="004B3E47">
      <w:pPr>
        <w:suppressAutoHyphens/>
        <w:spacing w:after="0" w:line="240" w:lineRule="auto"/>
        <w:ind w:firstLine="283"/>
        <w:jc w:val="both"/>
        <w:rPr>
          <w:rFonts w:ascii="Verdana" w:hAnsi="Verdana"/>
          <w:color w:val="000000"/>
          <w:sz w:val="20"/>
        </w:rPr>
      </w:pPr>
      <w:r w:rsidRPr="004B3E47">
        <w:rPr>
          <w:rFonts w:ascii="Verdana" w:hAnsi="Verdana"/>
          <w:color w:val="000000"/>
          <w:sz w:val="20"/>
        </w:rPr>
        <w:t>I rather liked this one when I wrote it, but I don’t remember why or how I came to write it. Perhaps Hamson Denmark had taken on a life of his own. Perhaps he’s that gentleman I see walking along Bishop’s Lodge Road every day, sometimes in both directions....</w:t>
      </w:r>
    </w:p>
    <w:p w14:paraId="7429CF38" w14:textId="1A58AE9B" w:rsidR="00E3202F" w:rsidRPr="004B3E47" w:rsidRDefault="00E3202F" w:rsidP="004B3E47">
      <w:pPr>
        <w:suppressAutoHyphens/>
        <w:spacing w:after="0" w:line="240" w:lineRule="auto"/>
        <w:ind w:firstLine="283"/>
        <w:jc w:val="both"/>
        <w:rPr>
          <w:rFonts w:ascii="Verdana" w:hAnsi="Verdana"/>
          <w:color w:val="000000"/>
          <w:sz w:val="20"/>
        </w:rPr>
      </w:pPr>
      <w:r w:rsidRPr="004B3E47">
        <w:rPr>
          <w:rFonts w:ascii="Verdana" w:hAnsi="Verdana"/>
          <w:color w:val="000000"/>
          <w:sz w:val="20"/>
        </w:rPr>
        <w:t>How like a god of the Epicureans is the audience, at a time like this! Powerless to alter the course of events, yet better informed than the characters, they might rise to their feet and cry out, “Do not!</w:t>
      </w:r>
      <w:r w:rsidR="00184F8D">
        <w:rPr>
          <w:rFonts w:ascii="Verdana" w:hAnsi="Verdana"/>
          <w:color w:val="000000"/>
          <w:sz w:val="20"/>
        </w:rPr>
        <w:t>”</w:t>
      </w:r>
      <w:r w:rsidRPr="004B3E47">
        <w:rPr>
          <w:rFonts w:ascii="Verdana" w:hAnsi="Verdana"/>
          <w:color w:val="000000"/>
          <w:sz w:val="20"/>
        </w:rPr>
        <w:t>—but the blinding of Oedipus would still ensue, and the inevitable knot in Jocasta</w:t>
      </w:r>
      <w:r w:rsidR="00184F8D">
        <w:rPr>
          <w:rFonts w:ascii="Verdana" w:hAnsi="Verdana"/>
          <w:color w:val="000000"/>
          <w:sz w:val="20"/>
        </w:rPr>
        <w:t>’</w:t>
      </w:r>
      <w:r w:rsidRPr="004B3E47">
        <w:rPr>
          <w:rFonts w:ascii="Verdana" w:hAnsi="Verdana"/>
          <w:color w:val="000000"/>
          <w:sz w:val="20"/>
        </w:rPr>
        <w:t>s scarlet would stop her breathing still.</w:t>
      </w:r>
    </w:p>
    <w:p w14:paraId="02FF8E2F" w14:textId="77777777" w:rsidR="00E3202F" w:rsidRPr="004B3E47" w:rsidRDefault="00E3202F" w:rsidP="004B3E47">
      <w:pPr>
        <w:suppressAutoHyphens/>
        <w:spacing w:after="0" w:line="240" w:lineRule="auto"/>
        <w:ind w:firstLine="283"/>
        <w:jc w:val="both"/>
        <w:rPr>
          <w:rFonts w:ascii="Verdana" w:hAnsi="Verdana"/>
          <w:color w:val="000000"/>
          <w:sz w:val="20"/>
        </w:rPr>
      </w:pPr>
      <w:r w:rsidRPr="004B3E47">
        <w:rPr>
          <w:rFonts w:ascii="Verdana" w:hAnsi="Verdana"/>
          <w:color w:val="000000"/>
          <w:sz w:val="20"/>
        </w:rPr>
        <w:t>But no one rises, of course. They know better. They, too, are inevitably secured by the strange bonds of the tragedy. The gods can only observe and know, they cannot alter circumstance, nor wrestle with ananke.</w:t>
      </w:r>
    </w:p>
    <w:p w14:paraId="20FE57D9" w14:textId="77777777" w:rsidR="00E3202F" w:rsidRPr="004B3E47" w:rsidRDefault="00E3202F" w:rsidP="004B3E47">
      <w:pPr>
        <w:suppressAutoHyphens/>
        <w:spacing w:after="0" w:line="240" w:lineRule="auto"/>
        <w:ind w:firstLine="283"/>
        <w:jc w:val="both"/>
        <w:rPr>
          <w:rFonts w:ascii="Verdana" w:hAnsi="Verdana"/>
          <w:color w:val="000000"/>
          <w:sz w:val="20"/>
        </w:rPr>
      </w:pPr>
      <w:r w:rsidRPr="004B3E47">
        <w:rPr>
          <w:rFonts w:ascii="Verdana" w:hAnsi="Verdana"/>
          <w:color w:val="000000"/>
          <w:sz w:val="20"/>
        </w:rPr>
        <w:t>My host is already anticipating the thing he calls “catharsis.” My search has carried me far, and my choice was a good one. Phillip Devers lives in the theater like a worm lives in an apple, a paralytic in an iron lung. It is his world.</w:t>
      </w:r>
    </w:p>
    <w:p w14:paraId="587CF135" w14:textId="77777777" w:rsidR="00E3202F" w:rsidRPr="004B3E47" w:rsidRDefault="00E3202F" w:rsidP="004B3E47">
      <w:pPr>
        <w:suppressAutoHyphens/>
        <w:spacing w:after="0" w:line="240" w:lineRule="auto"/>
        <w:ind w:firstLine="283"/>
        <w:jc w:val="both"/>
        <w:rPr>
          <w:rFonts w:ascii="Verdana" w:hAnsi="Verdana"/>
          <w:color w:val="000000"/>
          <w:sz w:val="20"/>
        </w:rPr>
      </w:pPr>
      <w:r w:rsidRPr="004B3E47">
        <w:rPr>
          <w:rFonts w:ascii="Verdana" w:hAnsi="Verdana"/>
          <w:color w:val="000000"/>
          <w:sz w:val="20"/>
        </w:rPr>
        <w:t>And I live in Phillip Devers.</w:t>
      </w:r>
    </w:p>
    <w:p w14:paraId="4C3E52C6" w14:textId="77777777" w:rsidR="00E3202F" w:rsidRPr="004B3E47" w:rsidRDefault="00E3202F" w:rsidP="004B3E47">
      <w:pPr>
        <w:suppressAutoHyphens/>
        <w:spacing w:after="0" w:line="240" w:lineRule="auto"/>
        <w:ind w:firstLine="283"/>
        <w:jc w:val="both"/>
        <w:rPr>
          <w:rFonts w:ascii="Verdana" w:hAnsi="Verdana"/>
          <w:color w:val="000000"/>
          <w:sz w:val="20"/>
        </w:rPr>
      </w:pPr>
      <w:r w:rsidRPr="004B3E47">
        <w:rPr>
          <w:rFonts w:ascii="Verdana" w:hAnsi="Verdana"/>
          <w:color w:val="000000"/>
          <w:sz w:val="20"/>
        </w:rPr>
        <w:t>For ten years his ears and eyes have been my ears and eyes. For ten years I have tasted the sensitive preceptions of a great critic of the drama, and he has never known it He has come close—his mind is agile, his imagination vivid—but his classically trained intellect is too strong, his familiarity with psychopathology too intimate to permit that final leap from logic to intuition, and an admission of my existence. At times, before he drops off to sleep, he toys with the thought of attempting communication, but the next morning he always rejects it—which is well. What could we possibly have to say to one another?</w:t>
      </w:r>
    </w:p>
    <w:p w14:paraId="0DFA4B93" w14:textId="77777777" w:rsidR="00E3202F" w:rsidRPr="004B3E47" w:rsidRDefault="00E3202F" w:rsidP="004B3E47">
      <w:pPr>
        <w:suppressAutoHyphens/>
        <w:spacing w:after="0" w:line="240" w:lineRule="auto"/>
        <w:ind w:firstLine="283"/>
        <w:jc w:val="both"/>
        <w:rPr>
          <w:rFonts w:ascii="Verdana" w:hAnsi="Verdana"/>
          <w:color w:val="000000"/>
          <w:sz w:val="20"/>
        </w:rPr>
      </w:pPr>
      <w:r w:rsidRPr="004B3E47">
        <w:rPr>
          <w:rFonts w:ascii="Verdana" w:hAnsi="Verdana"/>
          <w:color w:val="000000"/>
          <w:sz w:val="20"/>
        </w:rPr>
        <w:t>—Now that inchoate scream from the dawn of time, and Oedipus stalks the stage in murky terror!How exquisitel I wish that I could know the other half. Devers says there are two things in a complete experience—a moving toward, called pity, and a moving away from, called terror. It is the latter which I feel, which I have always sought; I do not understand the other, even when my host quivers and his vision goes moistly dim.</w:t>
      </w:r>
    </w:p>
    <w:p w14:paraId="5632117B" w14:textId="77777777" w:rsidR="00E3202F" w:rsidRPr="004B3E47" w:rsidRDefault="00E3202F" w:rsidP="004B3E47">
      <w:pPr>
        <w:suppressAutoHyphens/>
        <w:spacing w:after="0" w:line="240" w:lineRule="auto"/>
        <w:ind w:firstLine="283"/>
        <w:jc w:val="both"/>
        <w:rPr>
          <w:rFonts w:ascii="Verdana" w:hAnsi="Verdana"/>
          <w:color w:val="000000"/>
          <w:sz w:val="20"/>
        </w:rPr>
      </w:pPr>
      <w:r w:rsidRPr="004B3E47">
        <w:rPr>
          <w:rFonts w:ascii="Verdana" w:hAnsi="Verdana"/>
          <w:color w:val="000000"/>
          <w:sz w:val="20"/>
        </w:rPr>
        <w:t>I should like very much to cultivate the total response. Unfortunately, my time here is limited. I have hounded beauty through a thousand stellar cells, and here I learned mat a man named Aristotle defined it. It is unfortunate that I must leave without knowing the entire experience.</w:t>
      </w:r>
    </w:p>
    <w:p w14:paraId="59D575AC" w14:textId="77777777" w:rsidR="00E3202F" w:rsidRPr="004B3E47" w:rsidRDefault="00E3202F" w:rsidP="004B3E47">
      <w:pPr>
        <w:suppressAutoHyphens/>
        <w:spacing w:after="0" w:line="240" w:lineRule="auto"/>
        <w:ind w:firstLine="283"/>
        <w:jc w:val="both"/>
        <w:rPr>
          <w:rFonts w:ascii="Verdana" w:hAnsi="Verdana"/>
          <w:color w:val="000000"/>
          <w:sz w:val="20"/>
        </w:rPr>
      </w:pPr>
      <w:r w:rsidRPr="004B3E47">
        <w:rPr>
          <w:rFonts w:ascii="Verdana" w:hAnsi="Verdana"/>
          <w:color w:val="000000"/>
          <w:sz w:val="20"/>
        </w:rPr>
        <w:t>But I am the last. The others have gone. The stars move still, time runs, and the clock will strike ...</w:t>
      </w:r>
    </w:p>
    <w:p w14:paraId="6D102717" w14:textId="77777777" w:rsidR="00E3202F" w:rsidRPr="004B3E47" w:rsidRDefault="00E3202F" w:rsidP="004B3E47">
      <w:pPr>
        <w:suppressAutoHyphens/>
        <w:spacing w:after="0" w:line="240" w:lineRule="auto"/>
        <w:ind w:firstLine="283"/>
        <w:jc w:val="both"/>
        <w:rPr>
          <w:rFonts w:ascii="Verdana" w:hAnsi="Verdana"/>
          <w:color w:val="000000"/>
          <w:sz w:val="20"/>
        </w:rPr>
      </w:pPr>
      <w:r w:rsidRPr="004B3E47">
        <w:rPr>
          <w:rFonts w:ascii="Verdana" w:hAnsi="Verdana"/>
          <w:color w:val="000000"/>
          <w:sz w:val="20"/>
        </w:rPr>
        <w:t>The ovation is enormous. The resurrected Jocasta bows beside her red—socketted king, smiling. Hand in hand, they dine upon our applause—but even pale Tiresias does not see what I have seen. It is very unfortunate.</w:t>
      </w:r>
    </w:p>
    <w:p w14:paraId="1FB894DE" w14:textId="77777777" w:rsidR="00E3202F" w:rsidRPr="004B3E47" w:rsidRDefault="00E3202F" w:rsidP="004B3E47">
      <w:pPr>
        <w:suppressAutoHyphens/>
        <w:spacing w:after="0" w:line="240" w:lineRule="auto"/>
        <w:ind w:firstLine="283"/>
        <w:jc w:val="both"/>
        <w:rPr>
          <w:rFonts w:ascii="Verdana" w:hAnsi="Verdana"/>
          <w:color w:val="000000"/>
          <w:sz w:val="20"/>
        </w:rPr>
      </w:pPr>
      <w:r w:rsidRPr="004B3E47">
        <w:rPr>
          <w:rFonts w:ascii="Verdana" w:hAnsi="Verdana"/>
          <w:color w:val="000000"/>
          <w:sz w:val="20"/>
        </w:rPr>
        <w:t>And now the taxi home. What time is it in Thebes?</w:t>
      </w:r>
    </w:p>
    <w:p w14:paraId="0733D7B4" w14:textId="77777777" w:rsidR="00E3202F" w:rsidRPr="004B3E47" w:rsidRDefault="00E3202F" w:rsidP="004B3E47">
      <w:pPr>
        <w:suppressAutoHyphens/>
        <w:spacing w:after="0" w:line="240" w:lineRule="auto"/>
        <w:ind w:firstLine="283"/>
        <w:jc w:val="both"/>
        <w:rPr>
          <w:rFonts w:ascii="Verdana" w:hAnsi="Verdana"/>
          <w:color w:val="000000"/>
          <w:sz w:val="20"/>
        </w:rPr>
      </w:pPr>
      <w:r w:rsidRPr="004B3E47">
        <w:rPr>
          <w:rFonts w:ascii="Verdana" w:hAnsi="Verdana"/>
          <w:color w:val="000000"/>
          <w:sz w:val="20"/>
        </w:rPr>
        <w:t>Devers is mixing us a strong drink, which he generally does oot do. I shall appreciate these final moments all the more, seen through the prism of his soaring fancy.</w:t>
      </w:r>
    </w:p>
    <w:p w14:paraId="6AE6B9B4" w14:textId="00FD1A3E" w:rsidR="00E3202F" w:rsidRPr="004B3E47" w:rsidRDefault="00E3202F" w:rsidP="004B3E47">
      <w:pPr>
        <w:suppressAutoHyphens/>
        <w:spacing w:after="0" w:line="240" w:lineRule="auto"/>
        <w:ind w:firstLine="283"/>
        <w:jc w:val="both"/>
        <w:rPr>
          <w:rFonts w:ascii="Verdana" w:hAnsi="Verdana"/>
          <w:color w:val="000000"/>
          <w:sz w:val="20"/>
        </w:rPr>
      </w:pPr>
      <w:r w:rsidRPr="004B3E47">
        <w:rPr>
          <w:rFonts w:ascii="Verdana" w:hAnsi="Verdana"/>
          <w:color w:val="000000"/>
          <w:sz w:val="20"/>
        </w:rPr>
        <w:t xml:space="preserve">His mood is a strange one. It is almost as if he knows what is to occur at one </w:t>
      </w:r>
      <w:r w:rsidR="00184F8D">
        <w:rPr>
          <w:rFonts w:ascii="Verdana" w:hAnsi="Verdana"/>
          <w:color w:val="000000"/>
          <w:sz w:val="20"/>
        </w:rPr>
        <w:t>o’clock</w:t>
      </w:r>
      <w:r w:rsidRPr="004B3E47">
        <w:rPr>
          <w:rFonts w:ascii="Verdana" w:hAnsi="Verdana"/>
          <w:color w:val="000000"/>
          <w:sz w:val="20"/>
        </w:rPr>
        <w:t>—almost as if he knows what will happen when the atom expands its fleecy chest, shouldering aside an army of Titans, and the Mediterranean rushes to dip its wine-dark muzzle into the vacant Sahara.</w:t>
      </w:r>
    </w:p>
    <w:p w14:paraId="306F19C4" w14:textId="77777777" w:rsidR="00E3202F" w:rsidRPr="004B3E47" w:rsidRDefault="00E3202F" w:rsidP="004B3E47">
      <w:pPr>
        <w:suppressAutoHyphens/>
        <w:spacing w:after="0" w:line="240" w:lineRule="auto"/>
        <w:ind w:firstLine="283"/>
        <w:jc w:val="both"/>
        <w:rPr>
          <w:rFonts w:ascii="Verdana" w:hAnsi="Verdana"/>
          <w:color w:val="000000"/>
          <w:sz w:val="20"/>
        </w:rPr>
      </w:pPr>
      <w:r w:rsidRPr="004B3E47">
        <w:rPr>
          <w:rFonts w:ascii="Verdana" w:hAnsi="Verdana"/>
          <w:color w:val="000000"/>
          <w:sz w:val="20"/>
        </w:rPr>
        <w:t>But he could not know, without knowing me, and this time he will be a character, not an observer, when the thing of terrible beauty occurs.</w:t>
      </w:r>
    </w:p>
    <w:p w14:paraId="313C32EB" w14:textId="77777777" w:rsidR="00E3202F" w:rsidRPr="004B3E47" w:rsidRDefault="00E3202F" w:rsidP="004B3E47">
      <w:pPr>
        <w:suppressAutoHyphens/>
        <w:spacing w:after="0" w:line="240" w:lineRule="auto"/>
        <w:ind w:firstLine="283"/>
        <w:jc w:val="both"/>
        <w:rPr>
          <w:rFonts w:ascii="Verdana" w:hAnsi="Verdana"/>
          <w:color w:val="000000"/>
          <w:sz w:val="20"/>
        </w:rPr>
      </w:pPr>
      <w:r w:rsidRPr="004B3E47">
        <w:rPr>
          <w:rFonts w:ascii="Verdana" w:hAnsi="Verdana"/>
          <w:color w:val="000000"/>
          <w:sz w:val="20"/>
        </w:rPr>
        <w:t>We both watch the pale gray eyes on the sliding panel. He takes aspirins in advance whea he drinks, which means he will be mixing us more.</w:t>
      </w:r>
    </w:p>
    <w:p w14:paraId="6D7A3C7B" w14:textId="572F38D7" w:rsidR="00E3202F" w:rsidRPr="004B3E47" w:rsidRDefault="00E3202F" w:rsidP="004B3E47">
      <w:pPr>
        <w:suppressAutoHyphens/>
        <w:spacing w:after="0" w:line="240" w:lineRule="auto"/>
        <w:ind w:firstLine="283"/>
        <w:jc w:val="both"/>
        <w:rPr>
          <w:rFonts w:ascii="Verdana" w:hAnsi="Verdana"/>
          <w:color w:val="000000"/>
          <w:sz w:val="20"/>
        </w:rPr>
      </w:pPr>
      <w:r w:rsidRPr="004B3E47">
        <w:rPr>
          <w:rFonts w:ascii="Verdana" w:hAnsi="Verdana"/>
          <w:color w:val="000000"/>
          <w:sz w:val="20"/>
        </w:rPr>
        <w:t>But his hand ... It stops short of the medicine chest Framed in the tile and stainless steel, we both regard reflections of a stranger. “Good evening.” After ten years, those two words, and on the eve of the last performancel Activating his voice to reply would be rather silly, evenif I could manage it, and it would doubtless be upsetting.</w:t>
      </w:r>
    </w:p>
    <w:p w14:paraId="056F3618" w14:textId="77777777" w:rsidR="00E3202F" w:rsidRPr="004B3E47" w:rsidRDefault="00E3202F" w:rsidP="004B3E47">
      <w:pPr>
        <w:suppressAutoHyphens/>
        <w:spacing w:after="0" w:line="240" w:lineRule="auto"/>
        <w:ind w:firstLine="283"/>
        <w:jc w:val="both"/>
        <w:rPr>
          <w:rFonts w:ascii="Verdana" w:hAnsi="Verdana"/>
          <w:color w:val="000000"/>
          <w:sz w:val="20"/>
        </w:rPr>
      </w:pPr>
      <w:r w:rsidRPr="004B3E47">
        <w:rPr>
          <w:rFonts w:ascii="Verdana" w:hAnsi="Verdana"/>
          <w:color w:val="000000"/>
          <w:sz w:val="20"/>
        </w:rPr>
        <w:t>I waited, and so did he.</w:t>
      </w:r>
    </w:p>
    <w:p w14:paraId="167AF07E" w14:textId="77777777" w:rsidR="00E3202F" w:rsidRPr="004B3E47" w:rsidRDefault="00E3202F" w:rsidP="004B3E47">
      <w:pPr>
        <w:suppressAutoHyphens/>
        <w:spacing w:after="0" w:line="240" w:lineRule="auto"/>
        <w:ind w:firstLine="283"/>
        <w:jc w:val="both"/>
        <w:rPr>
          <w:rFonts w:ascii="Verdana" w:hAnsi="Verdana"/>
          <w:color w:val="000000"/>
          <w:sz w:val="20"/>
        </w:rPr>
      </w:pPr>
      <w:r w:rsidRPr="004B3E47">
        <w:rPr>
          <w:rFonts w:ascii="Verdana" w:hAnsi="Verdana"/>
          <w:color w:val="000000"/>
          <w:sz w:val="20"/>
        </w:rPr>
        <w:t>Finally, like an organ player, I pedalled and chorded the necessary synapses: Good evening. Please go ahead and take your aspirins.</w:t>
      </w:r>
    </w:p>
    <w:p w14:paraId="0568C6FA" w14:textId="77777777" w:rsidR="00E3202F" w:rsidRPr="004B3E47" w:rsidRDefault="00E3202F" w:rsidP="004B3E47">
      <w:pPr>
        <w:suppressAutoHyphens/>
        <w:spacing w:after="0" w:line="240" w:lineRule="auto"/>
        <w:ind w:firstLine="283"/>
        <w:jc w:val="both"/>
        <w:rPr>
          <w:rFonts w:ascii="Verdana" w:hAnsi="Verdana"/>
          <w:color w:val="000000"/>
          <w:sz w:val="20"/>
        </w:rPr>
      </w:pPr>
      <w:r w:rsidRPr="004B3E47">
        <w:rPr>
          <w:rFonts w:ascii="Verdana" w:hAnsi="Verdana"/>
          <w:color w:val="000000"/>
          <w:sz w:val="20"/>
        </w:rPr>
        <w:t>He did. Then he picked up his drink from the ledge,</w:t>
      </w:r>
    </w:p>
    <w:p w14:paraId="1FA616F3" w14:textId="77777777" w:rsidR="00E3202F" w:rsidRPr="004B3E47" w:rsidRDefault="00E3202F" w:rsidP="004B3E47">
      <w:pPr>
        <w:suppressAutoHyphens/>
        <w:spacing w:after="0" w:line="240" w:lineRule="auto"/>
        <w:ind w:firstLine="283"/>
        <w:jc w:val="both"/>
        <w:rPr>
          <w:rFonts w:ascii="Verdana" w:hAnsi="Verdana"/>
          <w:color w:val="000000"/>
          <w:sz w:val="20"/>
        </w:rPr>
      </w:pPr>
      <w:r w:rsidRPr="004B3E47">
        <w:rPr>
          <w:rFonts w:ascii="Verdana" w:hAnsi="Verdana"/>
          <w:color w:val="000000"/>
          <w:sz w:val="20"/>
        </w:rPr>
        <w:lastRenderedPageBreak/>
        <w:t>“I hope you enjoy Martinis.”</w:t>
      </w:r>
    </w:p>
    <w:p w14:paraId="41CB2F9C" w14:textId="677CFF80" w:rsidR="00E3202F" w:rsidRPr="004B3E47" w:rsidRDefault="00184F8D" w:rsidP="004B3E47">
      <w:pPr>
        <w:suppressAutoHyphens/>
        <w:spacing w:after="0" w:line="240" w:lineRule="auto"/>
        <w:ind w:firstLine="283"/>
        <w:jc w:val="both"/>
        <w:rPr>
          <w:rFonts w:ascii="Verdana" w:hAnsi="Verdana"/>
          <w:color w:val="000000"/>
          <w:sz w:val="20"/>
        </w:rPr>
      </w:pPr>
      <w:r>
        <w:rPr>
          <w:rFonts w:ascii="Verdana" w:hAnsi="Verdana"/>
          <w:color w:val="000000"/>
          <w:sz w:val="20"/>
        </w:rPr>
        <w:t>“I</w:t>
      </w:r>
      <w:r w:rsidR="00E3202F" w:rsidRPr="004B3E47">
        <w:rPr>
          <w:rFonts w:ascii="Verdana" w:hAnsi="Verdana"/>
          <w:color w:val="000000"/>
          <w:sz w:val="20"/>
        </w:rPr>
        <w:t xml:space="preserve"> do. Very much. Please drink more.</w:t>
      </w:r>
    </w:p>
    <w:p w14:paraId="2AEE4A84" w14:textId="77777777" w:rsidR="00E3202F" w:rsidRPr="004B3E47" w:rsidRDefault="00E3202F" w:rsidP="004B3E47">
      <w:pPr>
        <w:suppressAutoHyphens/>
        <w:spacing w:after="0" w:line="240" w:lineRule="auto"/>
        <w:ind w:firstLine="283"/>
        <w:jc w:val="both"/>
        <w:rPr>
          <w:rFonts w:ascii="Verdana" w:hAnsi="Verdana"/>
          <w:color w:val="000000"/>
          <w:sz w:val="20"/>
        </w:rPr>
      </w:pPr>
      <w:r w:rsidRPr="004B3E47">
        <w:rPr>
          <w:rFonts w:ascii="Verdana" w:hAnsi="Verdana"/>
          <w:color w:val="000000"/>
          <w:sz w:val="20"/>
        </w:rPr>
        <w:t>He smirked at us and returned to the living room.</w:t>
      </w:r>
    </w:p>
    <w:p w14:paraId="12AD7170" w14:textId="77777777" w:rsidR="00E3202F" w:rsidRPr="004B3E47" w:rsidRDefault="00E3202F" w:rsidP="004B3E47">
      <w:pPr>
        <w:suppressAutoHyphens/>
        <w:spacing w:after="0" w:line="240" w:lineRule="auto"/>
        <w:ind w:firstLine="283"/>
        <w:jc w:val="both"/>
        <w:rPr>
          <w:rFonts w:ascii="Verdana" w:hAnsi="Verdana"/>
          <w:color w:val="000000"/>
          <w:sz w:val="20"/>
        </w:rPr>
      </w:pPr>
      <w:r w:rsidRPr="004B3E47">
        <w:rPr>
          <w:rFonts w:ascii="Verdana" w:hAnsi="Verdana"/>
          <w:color w:val="000000"/>
          <w:sz w:val="20"/>
        </w:rPr>
        <w:t>“What are you? A psychosis? A dybbuk?”</w:t>
      </w:r>
    </w:p>
    <w:p w14:paraId="22E5941B" w14:textId="77777777" w:rsidR="00E3202F" w:rsidRPr="004B3E47" w:rsidRDefault="00E3202F" w:rsidP="004B3E47">
      <w:pPr>
        <w:suppressAutoHyphens/>
        <w:spacing w:after="0" w:line="240" w:lineRule="auto"/>
        <w:ind w:firstLine="283"/>
        <w:jc w:val="both"/>
        <w:rPr>
          <w:rFonts w:ascii="Verdana" w:hAnsi="Verdana"/>
          <w:color w:val="000000"/>
          <w:sz w:val="20"/>
        </w:rPr>
      </w:pPr>
      <w:r w:rsidRPr="004B3E47">
        <w:rPr>
          <w:rFonts w:ascii="Verdana" w:hAnsi="Verdana"/>
          <w:color w:val="000000"/>
          <w:sz w:val="20"/>
        </w:rPr>
        <w:t>Oh, no! Nothing like that—Just a member of the audience.</w:t>
      </w:r>
    </w:p>
    <w:p w14:paraId="5C6F8F0C" w14:textId="77777777" w:rsidR="00E3202F" w:rsidRPr="004B3E47" w:rsidRDefault="00E3202F" w:rsidP="004B3E47">
      <w:pPr>
        <w:suppressAutoHyphens/>
        <w:spacing w:after="0" w:line="240" w:lineRule="auto"/>
        <w:ind w:firstLine="283"/>
        <w:jc w:val="both"/>
        <w:rPr>
          <w:rFonts w:ascii="Verdana" w:hAnsi="Verdana"/>
          <w:color w:val="000000"/>
          <w:sz w:val="20"/>
        </w:rPr>
      </w:pPr>
      <w:r w:rsidRPr="004B3E47">
        <w:rPr>
          <w:rFonts w:ascii="Verdana" w:hAnsi="Verdana"/>
          <w:color w:val="000000"/>
          <w:sz w:val="20"/>
        </w:rPr>
        <w:t>“I don’t recall selling you a ticket”</w:t>
      </w:r>
    </w:p>
    <w:p w14:paraId="3ECFA4E3" w14:textId="77777777" w:rsidR="00E3202F" w:rsidRPr="004B3E47" w:rsidRDefault="00E3202F" w:rsidP="004B3E47">
      <w:pPr>
        <w:suppressAutoHyphens/>
        <w:spacing w:after="0" w:line="240" w:lineRule="auto"/>
        <w:ind w:firstLine="283"/>
        <w:jc w:val="both"/>
        <w:rPr>
          <w:rFonts w:ascii="Verdana" w:hAnsi="Verdana"/>
          <w:color w:val="000000"/>
          <w:sz w:val="20"/>
        </w:rPr>
      </w:pPr>
      <w:r w:rsidRPr="004B3E47">
        <w:rPr>
          <w:rFonts w:ascii="Verdana" w:hAnsi="Verdana"/>
          <w:color w:val="000000"/>
          <w:sz w:val="20"/>
        </w:rPr>
        <w:t>You did not exactly invite me, but I didn’t think you would mind, if I kept quiet. ...</w:t>
      </w:r>
    </w:p>
    <w:p w14:paraId="3EF57706" w14:textId="77777777" w:rsidR="00E3202F" w:rsidRPr="004B3E47" w:rsidRDefault="00E3202F" w:rsidP="004B3E47">
      <w:pPr>
        <w:suppressAutoHyphens/>
        <w:spacing w:after="0" w:line="240" w:lineRule="auto"/>
        <w:ind w:firstLine="283"/>
        <w:jc w:val="both"/>
        <w:rPr>
          <w:rFonts w:ascii="Verdana" w:hAnsi="Verdana"/>
          <w:color w:val="000000"/>
          <w:sz w:val="20"/>
        </w:rPr>
      </w:pPr>
      <w:r w:rsidRPr="004B3E47">
        <w:rPr>
          <w:rFonts w:ascii="Verdana" w:hAnsi="Verdana"/>
          <w:color w:val="000000"/>
          <w:sz w:val="20"/>
        </w:rPr>
        <w:t>“Very decent of you.”</w:t>
      </w:r>
    </w:p>
    <w:p w14:paraId="69E403DC" w14:textId="77777777" w:rsidR="00E3202F" w:rsidRPr="004B3E47" w:rsidRDefault="00E3202F" w:rsidP="004B3E47">
      <w:pPr>
        <w:suppressAutoHyphens/>
        <w:spacing w:after="0" w:line="240" w:lineRule="auto"/>
        <w:ind w:firstLine="283"/>
        <w:jc w:val="both"/>
        <w:rPr>
          <w:rFonts w:ascii="Verdana" w:hAnsi="Verdana"/>
          <w:color w:val="000000"/>
          <w:sz w:val="20"/>
        </w:rPr>
      </w:pPr>
      <w:r w:rsidRPr="004B3E47">
        <w:rPr>
          <w:rFonts w:ascii="Verdana" w:hAnsi="Verdana"/>
          <w:color w:val="000000"/>
          <w:sz w:val="20"/>
        </w:rPr>
        <w:t>He mixed another drink, then looked out at the building across the way. It had two lighted windows, on different floors, like misplaced eyes.</w:t>
      </w:r>
    </w:p>
    <w:p w14:paraId="6B74F13A" w14:textId="77777777" w:rsidR="00E3202F" w:rsidRPr="004B3E47" w:rsidRDefault="00E3202F" w:rsidP="004B3E47">
      <w:pPr>
        <w:suppressAutoHyphens/>
        <w:spacing w:after="0" w:line="240" w:lineRule="auto"/>
        <w:ind w:firstLine="283"/>
        <w:jc w:val="both"/>
        <w:rPr>
          <w:rFonts w:ascii="Verdana" w:hAnsi="Verdana"/>
          <w:color w:val="000000"/>
          <w:sz w:val="20"/>
        </w:rPr>
      </w:pPr>
      <w:r w:rsidRPr="004B3E47">
        <w:rPr>
          <w:rFonts w:ascii="Verdana" w:hAnsi="Verdana"/>
          <w:color w:val="000000"/>
          <w:sz w:val="20"/>
        </w:rPr>
        <w:t>“Mind if I ask why?”</w:t>
      </w:r>
    </w:p>
    <w:p w14:paraId="005723E7" w14:textId="77777777" w:rsidR="00E3202F" w:rsidRPr="004B3E47" w:rsidRDefault="00E3202F" w:rsidP="004B3E47">
      <w:pPr>
        <w:suppressAutoHyphens/>
        <w:spacing w:after="0" w:line="240" w:lineRule="auto"/>
        <w:ind w:firstLine="283"/>
        <w:jc w:val="both"/>
        <w:rPr>
          <w:rFonts w:ascii="Verdana" w:hAnsi="Verdana"/>
          <w:color w:val="000000"/>
          <w:sz w:val="20"/>
        </w:rPr>
      </w:pPr>
      <w:r w:rsidRPr="004B3E47">
        <w:rPr>
          <w:rFonts w:ascii="Verdana" w:hAnsi="Verdana"/>
          <w:color w:val="000000"/>
          <w:sz w:val="20"/>
        </w:rPr>
        <w:t>Not at all. Perhaps you can even help me. I am an itinerant esthetician. I have to borrow bodies on the worlds I visit—preferably those of beings with similar interests. —</w:t>
      </w:r>
    </w:p>
    <w:p w14:paraId="2A0902B3" w14:textId="062522CD" w:rsidR="00E3202F" w:rsidRPr="004B3E47" w:rsidRDefault="00E3202F" w:rsidP="004B3E47">
      <w:pPr>
        <w:suppressAutoHyphens/>
        <w:spacing w:after="0" w:line="240" w:lineRule="auto"/>
        <w:ind w:firstLine="283"/>
        <w:jc w:val="both"/>
        <w:rPr>
          <w:rFonts w:ascii="Verdana" w:hAnsi="Verdana"/>
          <w:color w:val="000000"/>
          <w:sz w:val="20"/>
        </w:rPr>
      </w:pPr>
      <w:r w:rsidRPr="004B3E47">
        <w:rPr>
          <w:rFonts w:ascii="Verdana" w:hAnsi="Verdana"/>
          <w:color w:val="000000"/>
          <w:sz w:val="20"/>
        </w:rPr>
        <w:t>“I see—you’re a gate-crasher.</w:t>
      </w:r>
      <w:r w:rsidR="00184F8D">
        <w:rPr>
          <w:rFonts w:ascii="Verdana" w:hAnsi="Verdana"/>
          <w:color w:val="000000"/>
          <w:sz w:val="20"/>
        </w:rPr>
        <w:t>”</w:t>
      </w:r>
    </w:p>
    <w:p w14:paraId="36B96632" w14:textId="77777777" w:rsidR="00E3202F" w:rsidRPr="004B3E47" w:rsidRDefault="00E3202F" w:rsidP="004B3E47">
      <w:pPr>
        <w:suppressAutoHyphens/>
        <w:spacing w:after="0" w:line="240" w:lineRule="auto"/>
        <w:ind w:firstLine="283"/>
        <w:jc w:val="both"/>
        <w:rPr>
          <w:rFonts w:ascii="Verdana" w:hAnsi="Verdana"/>
          <w:color w:val="000000"/>
          <w:sz w:val="20"/>
        </w:rPr>
      </w:pPr>
      <w:r w:rsidRPr="004B3E47">
        <w:rPr>
          <w:rFonts w:ascii="Verdana" w:hAnsi="Verdana"/>
          <w:color w:val="000000"/>
          <w:sz w:val="20"/>
        </w:rPr>
        <w:t>Sort of, I guess. I try not to cause any trouble, though. Generally, my host never even learns of my existence. But I have to leave soon, and something has been troubling me for the past several years.... Since you have guessed at my existence and managed to maintain your stability, I’ve decided to ask you to resolve it.</w:t>
      </w:r>
    </w:p>
    <w:p w14:paraId="019253E0" w14:textId="77777777" w:rsidR="00E3202F" w:rsidRPr="004B3E47" w:rsidRDefault="00E3202F" w:rsidP="004B3E47">
      <w:pPr>
        <w:suppressAutoHyphens/>
        <w:spacing w:after="0" w:line="240" w:lineRule="auto"/>
        <w:ind w:firstLine="283"/>
        <w:jc w:val="both"/>
        <w:rPr>
          <w:rFonts w:ascii="Verdana" w:hAnsi="Verdana"/>
          <w:color w:val="000000"/>
          <w:sz w:val="20"/>
        </w:rPr>
      </w:pPr>
      <w:r w:rsidRPr="004B3E47">
        <w:rPr>
          <w:rFonts w:ascii="Verdana" w:hAnsi="Verdana"/>
          <w:color w:val="000000"/>
          <w:sz w:val="20"/>
        </w:rPr>
        <w:t>“Ask away.” He was suddenly bitter and very offended. I saw the reason in an instant Do not think, I told him, that I have influenced anything you have thought or done. I am only an observer. My sole function is to appreciate beauty.</w:t>
      </w:r>
    </w:p>
    <w:p w14:paraId="65A86554" w14:textId="77777777" w:rsidR="00E3202F" w:rsidRPr="004B3E47" w:rsidRDefault="00E3202F" w:rsidP="004B3E47">
      <w:pPr>
        <w:suppressAutoHyphens/>
        <w:spacing w:after="0" w:line="240" w:lineRule="auto"/>
        <w:ind w:firstLine="283"/>
        <w:jc w:val="both"/>
        <w:rPr>
          <w:rFonts w:ascii="Verdana" w:hAnsi="Verdana"/>
          <w:color w:val="000000"/>
          <w:sz w:val="20"/>
        </w:rPr>
      </w:pPr>
      <w:r w:rsidRPr="004B3E47">
        <w:rPr>
          <w:rFonts w:ascii="Verdana" w:hAnsi="Verdana"/>
          <w:color w:val="000000"/>
          <w:sz w:val="20"/>
        </w:rPr>
        <w:t>“How interesting!” he sneered. “How soon is it going to happen?”</w:t>
      </w:r>
    </w:p>
    <w:p w14:paraId="08444720" w14:textId="77777777" w:rsidR="00E3202F" w:rsidRPr="004B3E47" w:rsidRDefault="00E3202F" w:rsidP="004B3E47">
      <w:pPr>
        <w:suppressAutoHyphens/>
        <w:spacing w:after="0" w:line="240" w:lineRule="auto"/>
        <w:ind w:firstLine="283"/>
        <w:jc w:val="both"/>
        <w:rPr>
          <w:rFonts w:ascii="Verdana" w:hAnsi="Verdana"/>
          <w:color w:val="000000"/>
          <w:sz w:val="20"/>
        </w:rPr>
      </w:pPr>
      <w:r w:rsidRPr="004B3E47">
        <w:rPr>
          <w:rFonts w:ascii="Verdana" w:hAnsi="Verdana"/>
          <w:color w:val="000000"/>
          <w:sz w:val="20"/>
        </w:rPr>
        <w:t>What?</w:t>
      </w:r>
    </w:p>
    <w:p w14:paraId="3E693C04" w14:textId="77777777" w:rsidR="00E3202F" w:rsidRPr="004B3E47" w:rsidRDefault="00E3202F" w:rsidP="004B3E47">
      <w:pPr>
        <w:suppressAutoHyphens/>
        <w:spacing w:after="0" w:line="240" w:lineRule="auto"/>
        <w:ind w:firstLine="283"/>
        <w:jc w:val="both"/>
        <w:rPr>
          <w:rFonts w:ascii="Verdana" w:hAnsi="Verdana"/>
          <w:color w:val="000000"/>
          <w:sz w:val="20"/>
        </w:rPr>
      </w:pPr>
      <w:r w:rsidRPr="004B3E47">
        <w:rPr>
          <w:rFonts w:ascii="Verdana" w:hAnsi="Verdana"/>
          <w:color w:val="000000"/>
          <w:sz w:val="20"/>
        </w:rPr>
        <w:t>“The thing that is causing you to leave.”</w:t>
      </w:r>
    </w:p>
    <w:p w14:paraId="6630316E" w14:textId="77777777" w:rsidR="00E3202F" w:rsidRPr="004B3E47" w:rsidRDefault="00E3202F" w:rsidP="004B3E47">
      <w:pPr>
        <w:suppressAutoHyphens/>
        <w:spacing w:after="0" w:line="240" w:lineRule="auto"/>
        <w:ind w:firstLine="283"/>
        <w:jc w:val="both"/>
        <w:rPr>
          <w:rFonts w:ascii="Verdana" w:hAnsi="Verdana"/>
          <w:color w:val="000000"/>
          <w:sz w:val="20"/>
        </w:rPr>
      </w:pPr>
      <w:r w:rsidRPr="004B3E47">
        <w:rPr>
          <w:rFonts w:ascii="Verdana" w:hAnsi="Verdana"/>
          <w:color w:val="000000"/>
          <w:sz w:val="20"/>
        </w:rPr>
        <w:t>Oh, that...</w:t>
      </w:r>
    </w:p>
    <w:p w14:paraId="61E529D7" w14:textId="77777777" w:rsidR="00E3202F" w:rsidRPr="004B3E47" w:rsidRDefault="00E3202F" w:rsidP="004B3E47">
      <w:pPr>
        <w:suppressAutoHyphens/>
        <w:spacing w:after="0" w:line="240" w:lineRule="auto"/>
        <w:ind w:firstLine="283"/>
        <w:jc w:val="both"/>
        <w:rPr>
          <w:rFonts w:ascii="Verdana" w:hAnsi="Verdana"/>
          <w:color w:val="000000"/>
          <w:sz w:val="20"/>
        </w:rPr>
      </w:pPr>
      <w:r w:rsidRPr="004B3E47">
        <w:rPr>
          <w:rFonts w:ascii="Verdana" w:hAnsi="Verdana"/>
          <w:color w:val="000000"/>
          <w:sz w:val="20"/>
        </w:rPr>
        <w:t>I was not certain what to tell him. What could he do, anyhow? Suffer a little more, perhaps."Well?”</w:t>
      </w:r>
    </w:p>
    <w:p w14:paraId="2F8317FD" w14:textId="77777777" w:rsidR="00E3202F" w:rsidRPr="004B3E47" w:rsidRDefault="00E3202F" w:rsidP="004B3E47">
      <w:pPr>
        <w:suppressAutoHyphens/>
        <w:spacing w:after="0" w:line="240" w:lineRule="auto"/>
        <w:ind w:firstLine="283"/>
        <w:jc w:val="both"/>
        <w:rPr>
          <w:rFonts w:ascii="Verdana" w:hAnsi="Verdana"/>
          <w:color w:val="000000"/>
          <w:sz w:val="20"/>
        </w:rPr>
      </w:pPr>
      <w:r w:rsidRPr="004B3E47">
        <w:rPr>
          <w:rFonts w:ascii="Verdana" w:hAnsi="Verdana"/>
          <w:color w:val="000000"/>
          <w:sz w:val="20"/>
        </w:rPr>
        <w:t>My time is up, I told him.</w:t>
      </w:r>
    </w:p>
    <w:p w14:paraId="533C1A8D" w14:textId="77777777" w:rsidR="00E3202F" w:rsidRPr="004B3E47" w:rsidRDefault="00E3202F" w:rsidP="004B3E47">
      <w:pPr>
        <w:suppressAutoHyphens/>
        <w:spacing w:after="0" w:line="240" w:lineRule="auto"/>
        <w:ind w:firstLine="283"/>
        <w:jc w:val="both"/>
        <w:rPr>
          <w:rFonts w:ascii="Verdana" w:hAnsi="Verdana"/>
          <w:color w:val="000000"/>
          <w:sz w:val="20"/>
        </w:rPr>
      </w:pPr>
      <w:r w:rsidRPr="004B3E47">
        <w:rPr>
          <w:rFonts w:ascii="Verdana" w:hAnsi="Verdana"/>
          <w:color w:val="000000"/>
          <w:sz w:val="20"/>
        </w:rPr>
        <w:t>“I see flashes,” he said. “Sand and smoke, and a flaming baseball.”</w:t>
      </w:r>
    </w:p>
    <w:p w14:paraId="43D384AA" w14:textId="77777777" w:rsidR="00E3202F" w:rsidRPr="004B3E47" w:rsidRDefault="00E3202F" w:rsidP="004B3E47">
      <w:pPr>
        <w:suppressAutoHyphens/>
        <w:spacing w:after="0" w:line="240" w:lineRule="auto"/>
        <w:ind w:firstLine="283"/>
        <w:jc w:val="both"/>
        <w:rPr>
          <w:rFonts w:ascii="Verdana" w:hAnsi="Verdana"/>
          <w:color w:val="000000"/>
          <w:sz w:val="20"/>
        </w:rPr>
      </w:pPr>
      <w:r w:rsidRPr="004B3E47">
        <w:rPr>
          <w:rFonts w:ascii="Verdana" w:hAnsi="Verdana"/>
          <w:color w:val="000000"/>
          <w:sz w:val="20"/>
        </w:rPr>
        <w:t>He was too sensitive. I thought I had covered those thoughts.</w:t>
      </w:r>
    </w:p>
    <w:p w14:paraId="249547C0" w14:textId="3D30F29D" w:rsidR="00E3202F" w:rsidRPr="004B3E47" w:rsidRDefault="00E3202F" w:rsidP="004B3E47">
      <w:pPr>
        <w:suppressAutoHyphens/>
        <w:spacing w:after="0" w:line="240" w:lineRule="auto"/>
        <w:ind w:firstLine="283"/>
        <w:jc w:val="both"/>
        <w:rPr>
          <w:rFonts w:ascii="Verdana" w:hAnsi="Verdana"/>
          <w:color w:val="000000"/>
          <w:sz w:val="20"/>
        </w:rPr>
      </w:pPr>
      <w:r w:rsidRPr="004B3E47">
        <w:rPr>
          <w:rFonts w:ascii="Verdana" w:hAnsi="Verdana"/>
          <w:color w:val="000000"/>
          <w:sz w:val="20"/>
        </w:rPr>
        <w:t xml:space="preserve">Well... The world is going to end at one </w:t>
      </w:r>
      <w:r w:rsidR="00184F8D">
        <w:rPr>
          <w:rFonts w:ascii="Verdana" w:hAnsi="Verdana"/>
          <w:color w:val="000000"/>
          <w:sz w:val="20"/>
        </w:rPr>
        <w:t>o’clock</w:t>
      </w:r>
      <w:r w:rsidRPr="004B3E47">
        <w:rPr>
          <w:rFonts w:ascii="Verdana" w:hAnsi="Verdana"/>
          <w:color w:val="000000"/>
          <w:sz w:val="20"/>
        </w:rPr>
        <w:t>...</w:t>
      </w:r>
    </w:p>
    <w:p w14:paraId="0DEE4A00" w14:textId="77777777" w:rsidR="00E3202F" w:rsidRPr="004B3E47" w:rsidRDefault="00E3202F" w:rsidP="004B3E47">
      <w:pPr>
        <w:suppressAutoHyphens/>
        <w:spacing w:after="0" w:line="240" w:lineRule="auto"/>
        <w:ind w:firstLine="283"/>
        <w:jc w:val="both"/>
        <w:rPr>
          <w:rFonts w:ascii="Verdana" w:hAnsi="Verdana"/>
          <w:color w:val="000000"/>
          <w:sz w:val="20"/>
        </w:rPr>
      </w:pPr>
      <w:r w:rsidRPr="004B3E47">
        <w:rPr>
          <w:rFonts w:ascii="Verdana" w:hAnsi="Verdana"/>
          <w:color w:val="000000"/>
          <w:sz w:val="20"/>
        </w:rPr>
        <w:t>“That’s good to know. How?”</w:t>
      </w:r>
    </w:p>
    <w:p w14:paraId="09998CCA" w14:textId="77777777" w:rsidR="00E3202F" w:rsidRPr="004B3E47" w:rsidRDefault="00E3202F" w:rsidP="004B3E47">
      <w:pPr>
        <w:suppressAutoHyphens/>
        <w:spacing w:after="0" w:line="240" w:lineRule="auto"/>
        <w:ind w:firstLine="283"/>
        <w:jc w:val="both"/>
        <w:rPr>
          <w:rFonts w:ascii="Verdana" w:hAnsi="Verdana"/>
          <w:color w:val="000000"/>
          <w:sz w:val="20"/>
        </w:rPr>
      </w:pPr>
      <w:r w:rsidRPr="004B3E47">
        <w:rPr>
          <w:rFonts w:ascii="Verdana" w:hAnsi="Verdana"/>
          <w:color w:val="000000"/>
          <w:sz w:val="20"/>
        </w:rPr>
        <w:t>There is a substratum of fissionable material, which Project Eden is going to detonate. This will produce an enormous chain reaction....</w:t>
      </w:r>
    </w:p>
    <w:p w14:paraId="62BAC9FE" w14:textId="068A2109" w:rsidR="00E3202F" w:rsidRPr="004B3E47" w:rsidRDefault="00E3202F" w:rsidP="004B3E47">
      <w:pPr>
        <w:suppressAutoHyphens/>
        <w:spacing w:after="0" w:line="240" w:lineRule="auto"/>
        <w:ind w:firstLine="283"/>
        <w:jc w:val="both"/>
        <w:rPr>
          <w:rFonts w:ascii="Verdana" w:hAnsi="Verdana"/>
          <w:color w:val="000000"/>
          <w:sz w:val="20"/>
        </w:rPr>
      </w:pPr>
      <w:r w:rsidRPr="004B3E47">
        <w:rPr>
          <w:rFonts w:ascii="Verdana" w:hAnsi="Verdana"/>
          <w:color w:val="000000"/>
          <w:sz w:val="20"/>
        </w:rPr>
        <w:t>“Can’t you do something to stop it?</w:t>
      </w:r>
      <w:r w:rsidR="00184F8D">
        <w:rPr>
          <w:rFonts w:ascii="Verdana" w:hAnsi="Verdana"/>
          <w:color w:val="000000"/>
          <w:sz w:val="20"/>
        </w:rPr>
        <w:t>”</w:t>
      </w:r>
    </w:p>
    <w:p w14:paraId="32E40059" w14:textId="437D57CC" w:rsidR="00E3202F" w:rsidRPr="004B3E47" w:rsidRDefault="00184F8D" w:rsidP="004B3E47">
      <w:pPr>
        <w:suppressAutoHyphens/>
        <w:spacing w:after="0" w:line="240" w:lineRule="auto"/>
        <w:ind w:firstLine="283"/>
        <w:jc w:val="both"/>
        <w:rPr>
          <w:rFonts w:ascii="Verdana" w:hAnsi="Verdana"/>
          <w:color w:val="000000"/>
          <w:sz w:val="20"/>
        </w:rPr>
      </w:pPr>
      <w:r>
        <w:rPr>
          <w:rFonts w:ascii="Verdana" w:hAnsi="Verdana"/>
          <w:color w:val="000000"/>
          <w:sz w:val="20"/>
        </w:rPr>
        <w:t>“I</w:t>
      </w:r>
      <w:r w:rsidR="00E3202F" w:rsidRPr="004B3E47">
        <w:rPr>
          <w:rFonts w:ascii="Verdana" w:hAnsi="Verdana"/>
          <w:color w:val="000000"/>
          <w:sz w:val="20"/>
        </w:rPr>
        <w:t xml:space="preserve"> don’t know how. I don’t know what could stop it. My knowledge is limited to the arts and the life-sciences.—You broke your leg when you were skiing in Vermont last winter. You never knew. Things like that, I can manage....</w:t>
      </w:r>
    </w:p>
    <w:p w14:paraId="6FEE1F76" w14:textId="77777777" w:rsidR="00E3202F" w:rsidRPr="004B3E47" w:rsidRDefault="00E3202F" w:rsidP="004B3E47">
      <w:pPr>
        <w:suppressAutoHyphens/>
        <w:spacing w:after="0" w:line="240" w:lineRule="auto"/>
        <w:ind w:firstLine="283"/>
        <w:jc w:val="both"/>
        <w:rPr>
          <w:rFonts w:ascii="Verdana" w:hAnsi="Verdana"/>
          <w:color w:val="000000"/>
          <w:sz w:val="20"/>
        </w:rPr>
      </w:pPr>
      <w:r w:rsidRPr="004B3E47">
        <w:rPr>
          <w:rFonts w:ascii="Verdana" w:hAnsi="Verdana"/>
          <w:color w:val="000000"/>
          <w:sz w:val="20"/>
        </w:rPr>
        <w:t>“And the horn blows at midnight,” he observed.</w:t>
      </w:r>
    </w:p>
    <w:p w14:paraId="1D39D680" w14:textId="3843D00B" w:rsidR="00E3202F" w:rsidRPr="004B3E47" w:rsidRDefault="00E3202F" w:rsidP="004B3E47">
      <w:pPr>
        <w:suppressAutoHyphens/>
        <w:spacing w:after="0" w:line="240" w:lineRule="auto"/>
        <w:ind w:firstLine="283"/>
        <w:jc w:val="both"/>
        <w:rPr>
          <w:rFonts w:ascii="Verdana" w:hAnsi="Verdana"/>
          <w:color w:val="000000"/>
          <w:sz w:val="20"/>
        </w:rPr>
      </w:pPr>
      <w:r w:rsidRPr="004B3E47">
        <w:rPr>
          <w:rFonts w:ascii="Verdana" w:hAnsi="Verdana"/>
          <w:color w:val="000000"/>
          <w:sz w:val="20"/>
        </w:rPr>
        <w:t xml:space="preserve">One </w:t>
      </w:r>
      <w:r w:rsidR="00184F8D">
        <w:rPr>
          <w:rFonts w:ascii="Verdana" w:hAnsi="Verdana"/>
          <w:color w:val="000000"/>
          <w:sz w:val="20"/>
        </w:rPr>
        <w:t>o’clock</w:t>
      </w:r>
      <w:r w:rsidRPr="004B3E47">
        <w:rPr>
          <w:rFonts w:ascii="Verdana" w:hAnsi="Verdana"/>
          <w:color w:val="000000"/>
          <w:sz w:val="20"/>
        </w:rPr>
        <w:t>, I corrected. Eastern Standard Time.</w:t>
      </w:r>
    </w:p>
    <w:p w14:paraId="4EE69DE1" w14:textId="77777777" w:rsidR="00E3202F" w:rsidRPr="004B3E47" w:rsidRDefault="00E3202F" w:rsidP="004B3E47">
      <w:pPr>
        <w:suppressAutoHyphens/>
        <w:spacing w:after="0" w:line="240" w:lineRule="auto"/>
        <w:ind w:firstLine="283"/>
        <w:jc w:val="both"/>
        <w:rPr>
          <w:rFonts w:ascii="Verdana" w:hAnsi="Verdana"/>
          <w:color w:val="000000"/>
          <w:sz w:val="20"/>
        </w:rPr>
      </w:pPr>
      <w:r w:rsidRPr="004B3E47">
        <w:rPr>
          <w:rFonts w:ascii="Verdana" w:hAnsi="Verdana"/>
          <w:color w:val="000000"/>
          <w:sz w:val="20"/>
        </w:rPr>
        <w:t>“Might as well have another drink,” he said, looking at his watch. “Ifs going on twelve.”</w:t>
      </w:r>
    </w:p>
    <w:p w14:paraId="00438F1E" w14:textId="77777777" w:rsidR="00E3202F" w:rsidRPr="004B3E47" w:rsidRDefault="00E3202F" w:rsidP="004B3E47">
      <w:pPr>
        <w:suppressAutoHyphens/>
        <w:spacing w:after="0" w:line="240" w:lineRule="auto"/>
        <w:ind w:firstLine="283"/>
        <w:jc w:val="both"/>
        <w:rPr>
          <w:rFonts w:ascii="Verdana" w:hAnsi="Verdana"/>
          <w:color w:val="000000"/>
          <w:sz w:val="20"/>
        </w:rPr>
      </w:pPr>
      <w:r w:rsidRPr="004B3E47">
        <w:rPr>
          <w:rFonts w:ascii="Verdana" w:hAnsi="Verdana"/>
          <w:color w:val="000000"/>
          <w:sz w:val="20"/>
        </w:rPr>
        <w:t>My question ... I cleared an imaginary throat.</w:t>
      </w:r>
    </w:p>
    <w:p w14:paraId="3AD6253A" w14:textId="77777777" w:rsidR="00E3202F" w:rsidRPr="004B3E47" w:rsidRDefault="00E3202F" w:rsidP="004B3E47">
      <w:pPr>
        <w:suppressAutoHyphens/>
        <w:spacing w:after="0" w:line="240" w:lineRule="auto"/>
        <w:ind w:firstLine="283"/>
        <w:jc w:val="both"/>
        <w:rPr>
          <w:rFonts w:ascii="Verdana" w:hAnsi="Verdana"/>
          <w:color w:val="000000"/>
          <w:sz w:val="20"/>
        </w:rPr>
      </w:pPr>
      <w:r w:rsidRPr="004B3E47">
        <w:rPr>
          <w:rFonts w:ascii="Verdana" w:hAnsi="Verdana"/>
          <w:color w:val="000000"/>
          <w:sz w:val="20"/>
        </w:rPr>
        <w:t>“Oh, yes, what did you want to know?”</w:t>
      </w:r>
    </w:p>
    <w:p w14:paraId="445EE5CF" w14:textId="77777777" w:rsidR="00E3202F" w:rsidRPr="004B3E47" w:rsidRDefault="00E3202F" w:rsidP="004B3E47">
      <w:pPr>
        <w:suppressAutoHyphens/>
        <w:spacing w:after="0" w:line="240" w:lineRule="auto"/>
        <w:ind w:firstLine="283"/>
        <w:jc w:val="both"/>
        <w:rPr>
          <w:rFonts w:ascii="Verdana" w:hAnsi="Verdana"/>
          <w:color w:val="000000"/>
          <w:sz w:val="20"/>
        </w:rPr>
      </w:pPr>
      <w:r w:rsidRPr="004B3E47">
        <w:rPr>
          <w:rFonts w:ascii="Verdana" w:hAnsi="Verdana"/>
          <w:color w:val="000000"/>
          <w:sz w:val="20"/>
        </w:rPr>
        <w:t>—The other half of the tragic response. I’ve watched you go through it many times, but I can’t get at it. I feel the terror part, but the pity—the pity always eludes me.</w:t>
      </w:r>
    </w:p>
    <w:p w14:paraId="07A2FFDC" w14:textId="77777777" w:rsidR="00E3202F" w:rsidRPr="004B3E47" w:rsidRDefault="00E3202F" w:rsidP="004B3E47">
      <w:pPr>
        <w:suppressAutoHyphens/>
        <w:spacing w:after="0" w:line="240" w:lineRule="auto"/>
        <w:ind w:firstLine="283"/>
        <w:jc w:val="both"/>
        <w:rPr>
          <w:rFonts w:ascii="Verdana" w:hAnsi="Verdana"/>
          <w:color w:val="000000"/>
          <w:sz w:val="20"/>
        </w:rPr>
      </w:pPr>
      <w:r w:rsidRPr="004B3E47">
        <w:rPr>
          <w:rFonts w:ascii="Verdana" w:hAnsi="Verdana"/>
          <w:color w:val="000000"/>
          <w:sz w:val="20"/>
        </w:rPr>
        <w:t>“Anyone can be afraid,” he said, “that part is easy. But you have to be able to get inside people—not exactly the way you do—and feel everything they feel, just before they go smash—so that it feels you’re going smash along with them—and you can’t do a damn thing about it, and you wish you could—that’s pity.”</w:t>
      </w:r>
    </w:p>
    <w:p w14:paraId="133E3D3E" w14:textId="77777777" w:rsidR="00E3202F" w:rsidRPr="004B3E47" w:rsidRDefault="00E3202F" w:rsidP="004B3E47">
      <w:pPr>
        <w:suppressAutoHyphens/>
        <w:spacing w:after="0" w:line="240" w:lineRule="auto"/>
        <w:ind w:firstLine="283"/>
        <w:jc w:val="both"/>
        <w:rPr>
          <w:rFonts w:ascii="Verdana" w:hAnsi="Verdana"/>
          <w:color w:val="000000"/>
          <w:sz w:val="20"/>
        </w:rPr>
      </w:pPr>
      <w:r w:rsidRPr="004B3E47">
        <w:rPr>
          <w:rFonts w:ascii="Verdana" w:hAnsi="Verdana"/>
          <w:color w:val="000000"/>
          <w:sz w:val="20"/>
        </w:rPr>
        <w:t>Oh? And being afraid, too?</w:t>
      </w:r>
    </w:p>
    <w:p w14:paraId="55C02E57" w14:textId="77777777" w:rsidR="00E3202F" w:rsidRPr="004B3E47" w:rsidRDefault="00E3202F" w:rsidP="004B3E47">
      <w:pPr>
        <w:suppressAutoHyphens/>
        <w:spacing w:after="0" w:line="240" w:lineRule="auto"/>
        <w:ind w:firstLine="283"/>
        <w:jc w:val="both"/>
        <w:rPr>
          <w:rFonts w:ascii="Verdana" w:hAnsi="Verdana"/>
          <w:color w:val="000000"/>
          <w:sz w:val="20"/>
        </w:rPr>
      </w:pPr>
      <w:r w:rsidRPr="004B3E47">
        <w:rPr>
          <w:rFonts w:ascii="Verdana" w:hAnsi="Verdana"/>
          <w:color w:val="000000"/>
          <w:sz w:val="20"/>
        </w:rPr>
        <w:t>“—and being afraid. Together, they equal the grand catharsis of true tragedy.”</w:t>
      </w:r>
    </w:p>
    <w:p w14:paraId="48BEAFFF" w14:textId="77777777" w:rsidR="00E3202F" w:rsidRPr="004B3E47" w:rsidRDefault="00E3202F" w:rsidP="004B3E47">
      <w:pPr>
        <w:suppressAutoHyphens/>
        <w:spacing w:after="0" w:line="240" w:lineRule="auto"/>
        <w:ind w:firstLine="283"/>
        <w:jc w:val="both"/>
        <w:rPr>
          <w:rFonts w:ascii="Verdana" w:hAnsi="Verdana"/>
          <w:color w:val="000000"/>
          <w:sz w:val="20"/>
        </w:rPr>
      </w:pPr>
      <w:r w:rsidRPr="004B3E47">
        <w:rPr>
          <w:rFonts w:ascii="Verdana" w:hAnsi="Verdana"/>
          <w:color w:val="000000"/>
          <w:sz w:val="20"/>
        </w:rPr>
        <w:t>He hiccupped.</w:t>
      </w:r>
    </w:p>
    <w:p w14:paraId="5672B528" w14:textId="77777777" w:rsidR="00E3202F" w:rsidRPr="004B3E47" w:rsidRDefault="00E3202F" w:rsidP="004B3E47">
      <w:pPr>
        <w:suppressAutoHyphens/>
        <w:spacing w:after="0" w:line="240" w:lineRule="auto"/>
        <w:ind w:firstLine="283"/>
        <w:jc w:val="both"/>
        <w:rPr>
          <w:rFonts w:ascii="Verdana" w:hAnsi="Verdana"/>
          <w:color w:val="000000"/>
          <w:sz w:val="20"/>
        </w:rPr>
      </w:pPr>
      <w:r w:rsidRPr="004B3E47">
        <w:rPr>
          <w:rFonts w:ascii="Verdana" w:hAnsi="Verdana"/>
          <w:color w:val="000000"/>
          <w:sz w:val="20"/>
        </w:rPr>
        <w:t>And the tragic figure, for whom you feel these things? He must be great and noble, mustn’t he?</w:t>
      </w:r>
    </w:p>
    <w:p w14:paraId="099CB27A" w14:textId="77777777" w:rsidR="00E3202F" w:rsidRPr="004B3E47" w:rsidRDefault="00E3202F" w:rsidP="004B3E47">
      <w:pPr>
        <w:suppressAutoHyphens/>
        <w:spacing w:after="0" w:line="240" w:lineRule="auto"/>
        <w:ind w:firstLine="283"/>
        <w:jc w:val="both"/>
        <w:rPr>
          <w:rFonts w:ascii="Verdana" w:hAnsi="Verdana"/>
          <w:color w:val="000000"/>
          <w:sz w:val="20"/>
        </w:rPr>
      </w:pPr>
      <w:r w:rsidRPr="004B3E47">
        <w:rPr>
          <w:rFonts w:ascii="Verdana" w:hAnsi="Verdana"/>
          <w:color w:val="000000"/>
          <w:sz w:val="20"/>
        </w:rPr>
        <w:t>“True,” he nodded, as though I were seated across the room from him, “and in the last moment when the unalterable jungle law is about to prevail,, he must stare into the faceless mask; of God, and bear himself, for thatbrief moment, above the pleas of his nature and the course of events.” We both looked at his watch.</w:t>
      </w:r>
    </w:p>
    <w:p w14:paraId="5B7797DC" w14:textId="1BCF9D27" w:rsidR="00E3202F" w:rsidRPr="004B3E47" w:rsidRDefault="00184F8D" w:rsidP="004B3E47">
      <w:pPr>
        <w:suppressAutoHyphens/>
        <w:spacing w:after="0" w:line="240" w:lineRule="auto"/>
        <w:ind w:firstLine="283"/>
        <w:jc w:val="both"/>
        <w:rPr>
          <w:rFonts w:ascii="Verdana" w:hAnsi="Verdana"/>
          <w:color w:val="000000"/>
          <w:sz w:val="20"/>
        </w:rPr>
      </w:pPr>
      <w:r>
        <w:rPr>
          <w:rFonts w:ascii="Verdana" w:hAnsi="Verdana"/>
          <w:color w:val="000000"/>
          <w:sz w:val="20"/>
        </w:rPr>
        <w:lastRenderedPageBreak/>
        <w:t>“</w:t>
      </w:r>
      <w:r w:rsidR="00E3202F" w:rsidRPr="004B3E47">
        <w:rPr>
          <w:rFonts w:ascii="Verdana" w:hAnsi="Verdana"/>
          <w:color w:val="000000"/>
          <w:sz w:val="20"/>
        </w:rPr>
        <w:t>What time will you be leaving?” In about fifteen minutes.</w:t>
      </w:r>
    </w:p>
    <w:p w14:paraId="1609ACD7" w14:textId="71E24A70" w:rsidR="00E3202F" w:rsidRPr="004B3E47" w:rsidRDefault="00184F8D" w:rsidP="004B3E47">
      <w:pPr>
        <w:suppressAutoHyphens/>
        <w:spacing w:after="0" w:line="240" w:lineRule="auto"/>
        <w:ind w:firstLine="283"/>
        <w:jc w:val="both"/>
        <w:rPr>
          <w:rFonts w:ascii="Verdana" w:hAnsi="Verdana"/>
          <w:color w:val="000000"/>
          <w:sz w:val="20"/>
        </w:rPr>
      </w:pPr>
      <w:r>
        <w:rPr>
          <w:rFonts w:ascii="Verdana" w:hAnsi="Verdana"/>
          <w:color w:val="000000"/>
          <w:sz w:val="20"/>
        </w:rPr>
        <w:t>“</w:t>
      </w:r>
      <w:r w:rsidR="00E3202F" w:rsidRPr="004B3E47">
        <w:rPr>
          <w:rFonts w:ascii="Verdana" w:hAnsi="Verdana"/>
          <w:color w:val="000000"/>
          <w:sz w:val="20"/>
        </w:rPr>
        <w:t>Good. You have time to listen to a record while I dress.”</w:t>
      </w:r>
    </w:p>
    <w:p w14:paraId="0C386663" w14:textId="77777777" w:rsidR="00E3202F" w:rsidRPr="004B3E47" w:rsidRDefault="00E3202F" w:rsidP="004B3E47">
      <w:pPr>
        <w:suppressAutoHyphens/>
        <w:spacing w:after="0" w:line="240" w:lineRule="auto"/>
        <w:ind w:firstLine="283"/>
        <w:jc w:val="both"/>
        <w:rPr>
          <w:rFonts w:ascii="Verdana" w:hAnsi="Verdana"/>
          <w:color w:val="000000"/>
          <w:sz w:val="20"/>
        </w:rPr>
      </w:pPr>
      <w:r w:rsidRPr="004B3E47">
        <w:rPr>
          <w:rFonts w:ascii="Verdana" w:hAnsi="Verdana"/>
          <w:color w:val="000000"/>
          <w:sz w:val="20"/>
        </w:rPr>
        <w:t>He switched on his stereo and selected an album.</w:t>
      </w:r>
    </w:p>
    <w:p w14:paraId="6ABC92DE" w14:textId="77777777" w:rsidR="00E3202F" w:rsidRPr="004B3E47" w:rsidRDefault="00E3202F" w:rsidP="004B3E47">
      <w:pPr>
        <w:suppressAutoHyphens/>
        <w:spacing w:after="0" w:line="240" w:lineRule="auto"/>
        <w:ind w:firstLine="283"/>
        <w:jc w:val="both"/>
        <w:rPr>
          <w:rFonts w:ascii="Verdana" w:hAnsi="Verdana"/>
          <w:color w:val="000000"/>
          <w:sz w:val="20"/>
        </w:rPr>
      </w:pPr>
      <w:r w:rsidRPr="004B3E47">
        <w:rPr>
          <w:rFonts w:ascii="Verdana" w:hAnsi="Verdana"/>
          <w:color w:val="000000"/>
          <w:sz w:val="20"/>
        </w:rPr>
        <w:t>I shifted uneasily.</w:t>
      </w:r>
    </w:p>
    <w:p w14:paraId="5F5B439C" w14:textId="5D1051DC" w:rsidR="00E3202F" w:rsidRPr="004B3E47" w:rsidRDefault="00184F8D" w:rsidP="004B3E47">
      <w:pPr>
        <w:suppressAutoHyphens/>
        <w:spacing w:after="0" w:line="240" w:lineRule="auto"/>
        <w:ind w:firstLine="283"/>
        <w:jc w:val="both"/>
        <w:rPr>
          <w:rFonts w:ascii="Verdana" w:hAnsi="Verdana"/>
          <w:color w:val="000000"/>
          <w:sz w:val="20"/>
        </w:rPr>
      </w:pPr>
      <w:r>
        <w:rPr>
          <w:rFonts w:ascii="Verdana" w:hAnsi="Verdana"/>
          <w:color w:val="000000"/>
          <w:sz w:val="20"/>
        </w:rPr>
        <w:t>If</w:t>
      </w:r>
      <w:r w:rsidR="00E3202F" w:rsidRPr="004B3E47">
        <w:rPr>
          <w:rFonts w:ascii="Verdana" w:hAnsi="Verdana"/>
          <w:color w:val="000000"/>
          <w:sz w:val="20"/>
        </w:rPr>
        <w:t xml:space="preserve"> it isn’t too long....</w:t>
      </w:r>
    </w:p>
    <w:p w14:paraId="4B3DA644" w14:textId="77777777" w:rsidR="00E3202F" w:rsidRPr="004B3E47" w:rsidRDefault="00E3202F" w:rsidP="004B3E47">
      <w:pPr>
        <w:suppressAutoHyphens/>
        <w:spacing w:after="0" w:line="240" w:lineRule="auto"/>
        <w:ind w:firstLine="283"/>
        <w:jc w:val="both"/>
        <w:rPr>
          <w:rFonts w:ascii="Verdana" w:hAnsi="Verdana"/>
          <w:color w:val="000000"/>
          <w:sz w:val="20"/>
        </w:rPr>
      </w:pPr>
      <w:r w:rsidRPr="004B3E47">
        <w:rPr>
          <w:rFonts w:ascii="Verdana" w:hAnsi="Verdana"/>
          <w:color w:val="000000"/>
          <w:sz w:val="20"/>
        </w:rPr>
        <w:t>He regarded the jacket.</w:t>
      </w:r>
    </w:p>
    <w:p w14:paraId="17205C71" w14:textId="77777777" w:rsidR="00E3202F" w:rsidRPr="004B3E47" w:rsidRDefault="00E3202F" w:rsidP="004B3E47">
      <w:pPr>
        <w:suppressAutoHyphens/>
        <w:spacing w:after="0" w:line="240" w:lineRule="auto"/>
        <w:ind w:firstLine="283"/>
        <w:jc w:val="both"/>
        <w:rPr>
          <w:rFonts w:ascii="Verdana" w:hAnsi="Verdana"/>
          <w:color w:val="000000"/>
          <w:sz w:val="20"/>
        </w:rPr>
      </w:pPr>
      <w:r w:rsidRPr="004B3E47">
        <w:rPr>
          <w:rFonts w:ascii="Verdana" w:hAnsi="Verdana"/>
          <w:color w:val="000000"/>
          <w:sz w:val="20"/>
        </w:rPr>
        <w:t>“Five minutes and eight seconds. I’ve always maintained that it is music for the last hour of Earth.”</w:t>
      </w:r>
    </w:p>
    <w:p w14:paraId="4F871771" w14:textId="77777777" w:rsidR="00E3202F" w:rsidRPr="004B3E47" w:rsidRDefault="00E3202F" w:rsidP="004B3E47">
      <w:pPr>
        <w:suppressAutoHyphens/>
        <w:spacing w:after="0" w:line="240" w:lineRule="auto"/>
        <w:ind w:firstLine="283"/>
        <w:jc w:val="both"/>
        <w:rPr>
          <w:rFonts w:ascii="Verdana" w:hAnsi="Verdana"/>
          <w:color w:val="000000"/>
          <w:sz w:val="20"/>
        </w:rPr>
      </w:pPr>
      <w:r w:rsidRPr="004B3E47">
        <w:rPr>
          <w:rFonts w:ascii="Verdana" w:hAnsi="Verdana"/>
          <w:color w:val="000000"/>
          <w:sz w:val="20"/>
        </w:rPr>
        <w:t>He placed it on the turntable and set the arm.</w:t>
      </w:r>
    </w:p>
    <w:p w14:paraId="0C9B3354" w14:textId="77777777" w:rsidR="00E3202F" w:rsidRPr="004B3E47" w:rsidRDefault="00E3202F" w:rsidP="004B3E47">
      <w:pPr>
        <w:suppressAutoHyphens/>
        <w:spacing w:after="0" w:line="240" w:lineRule="auto"/>
        <w:ind w:firstLine="283"/>
        <w:jc w:val="both"/>
        <w:rPr>
          <w:rFonts w:ascii="Verdana" w:hAnsi="Verdana"/>
          <w:color w:val="000000"/>
          <w:sz w:val="20"/>
        </w:rPr>
      </w:pPr>
      <w:r w:rsidRPr="004B3E47">
        <w:rPr>
          <w:rFonts w:ascii="Verdana" w:hAnsi="Verdana"/>
          <w:color w:val="000000"/>
          <w:sz w:val="20"/>
        </w:rPr>
        <w:t>“If Gabriel doesn’t show up, this will do.”</w:t>
      </w:r>
    </w:p>
    <w:p w14:paraId="390CD8DC" w14:textId="587F41D3" w:rsidR="00E3202F" w:rsidRPr="004B3E47" w:rsidRDefault="00E3202F" w:rsidP="004B3E47">
      <w:pPr>
        <w:suppressAutoHyphens/>
        <w:spacing w:after="0" w:line="240" w:lineRule="auto"/>
        <w:ind w:firstLine="283"/>
        <w:jc w:val="both"/>
        <w:rPr>
          <w:rFonts w:ascii="Verdana" w:hAnsi="Verdana"/>
          <w:color w:val="000000"/>
          <w:sz w:val="20"/>
        </w:rPr>
      </w:pPr>
      <w:r w:rsidRPr="004B3E47">
        <w:rPr>
          <w:rFonts w:ascii="Verdana" w:hAnsi="Verdana"/>
          <w:color w:val="000000"/>
          <w:sz w:val="20"/>
        </w:rPr>
        <w:t>He reached for his tie as the first notes of Miles Davis</w:t>
      </w:r>
      <w:r w:rsidR="00184F8D">
        <w:rPr>
          <w:rFonts w:ascii="Verdana" w:hAnsi="Verdana"/>
          <w:color w:val="000000"/>
          <w:sz w:val="20"/>
        </w:rPr>
        <w:t>’</w:t>
      </w:r>
      <w:r w:rsidRPr="004B3E47">
        <w:rPr>
          <w:rFonts w:ascii="Verdana" w:hAnsi="Verdana"/>
          <w:color w:val="000000"/>
          <w:sz w:val="20"/>
        </w:rPr>
        <w:t xml:space="preserve"> Saefa limped through the room, like a wounded thing climbing a hill.</w:t>
      </w:r>
    </w:p>
    <w:p w14:paraId="3CE8445E" w14:textId="77777777" w:rsidR="00E3202F" w:rsidRPr="004B3E47" w:rsidRDefault="00E3202F" w:rsidP="004B3E47">
      <w:pPr>
        <w:suppressAutoHyphens/>
        <w:spacing w:after="0" w:line="240" w:lineRule="auto"/>
        <w:ind w:firstLine="283"/>
        <w:jc w:val="both"/>
        <w:rPr>
          <w:rFonts w:ascii="Verdana" w:hAnsi="Verdana"/>
          <w:color w:val="000000"/>
          <w:sz w:val="20"/>
        </w:rPr>
      </w:pPr>
      <w:r w:rsidRPr="004B3E47">
        <w:rPr>
          <w:rFonts w:ascii="Verdana" w:hAnsi="Verdana"/>
          <w:color w:val="000000"/>
          <w:sz w:val="20"/>
        </w:rPr>
        <w:t>He hummed along with it as he reknotted his tie and' combed his hair. Davis talked through an Easter my with a tongue of brass, and the procession moved before us: Oedipus and blind Gloucester stumbled by, led by Antigone and Edgar—Prince Hamlet gave a fencer’s salute and plunged forward, whUe black Othello lumbered on behind—Hippolytus, all in white, and the Duchess of Malfi, sad, paraded through memory on a thousand stages.</w:t>
      </w:r>
    </w:p>
    <w:p w14:paraId="359398D3" w14:textId="77777777" w:rsidR="00E3202F" w:rsidRPr="004B3E47" w:rsidRDefault="00E3202F" w:rsidP="004B3E47">
      <w:pPr>
        <w:suppressAutoHyphens/>
        <w:spacing w:after="0" w:line="240" w:lineRule="auto"/>
        <w:ind w:firstLine="283"/>
        <w:jc w:val="both"/>
        <w:rPr>
          <w:rFonts w:ascii="Verdana" w:hAnsi="Verdana"/>
          <w:color w:val="000000"/>
          <w:sz w:val="20"/>
        </w:rPr>
      </w:pPr>
      <w:r w:rsidRPr="004B3E47">
        <w:rPr>
          <w:rFonts w:ascii="Verdana" w:hAnsi="Verdana"/>
          <w:color w:val="000000"/>
          <w:sz w:val="20"/>
        </w:rPr>
        <w:t>Phillip buttoned his jacket as the final notes sounded, and shut down the player. Carefully rejacketting the record, he placed it among his others.</w:t>
      </w:r>
    </w:p>
    <w:p w14:paraId="7A5AA5D9" w14:textId="77777777" w:rsidR="00E3202F" w:rsidRPr="004B3E47" w:rsidRDefault="00E3202F" w:rsidP="004B3E47">
      <w:pPr>
        <w:suppressAutoHyphens/>
        <w:spacing w:after="0" w:line="240" w:lineRule="auto"/>
        <w:ind w:firstLine="283"/>
        <w:jc w:val="both"/>
        <w:rPr>
          <w:rFonts w:ascii="Verdana" w:hAnsi="Verdana"/>
          <w:color w:val="000000"/>
          <w:sz w:val="20"/>
        </w:rPr>
      </w:pPr>
      <w:r w:rsidRPr="004B3E47">
        <w:rPr>
          <w:rFonts w:ascii="Verdana" w:hAnsi="Verdana"/>
          <w:color w:val="000000"/>
          <w:sz w:val="20"/>
        </w:rPr>
        <w:t>What are you going to do?</w:t>
      </w:r>
    </w:p>
    <w:p w14:paraId="029975D0" w14:textId="47F89CC2" w:rsidR="00E3202F" w:rsidRPr="004B3E47" w:rsidRDefault="00184F8D" w:rsidP="004B3E47">
      <w:pPr>
        <w:suppressAutoHyphens/>
        <w:spacing w:after="0" w:line="240" w:lineRule="auto"/>
        <w:ind w:firstLine="283"/>
        <w:jc w:val="both"/>
        <w:rPr>
          <w:rFonts w:ascii="Verdana" w:hAnsi="Verdana"/>
          <w:color w:val="000000"/>
          <w:sz w:val="20"/>
        </w:rPr>
      </w:pPr>
      <w:r>
        <w:rPr>
          <w:rFonts w:ascii="Verdana" w:hAnsi="Verdana"/>
          <w:color w:val="000000"/>
          <w:sz w:val="20"/>
        </w:rPr>
        <w:t>“</w:t>
      </w:r>
      <w:r w:rsidR="00E3202F" w:rsidRPr="004B3E47">
        <w:rPr>
          <w:rFonts w:ascii="Verdana" w:hAnsi="Verdana"/>
          <w:color w:val="000000"/>
          <w:sz w:val="20"/>
        </w:rPr>
        <w:t>Say good-bye. There’s a party up the street I hadn</w:t>
      </w:r>
      <w:r>
        <w:rPr>
          <w:rFonts w:ascii="Verdana" w:hAnsi="Verdana"/>
          <w:color w:val="000000"/>
          <w:sz w:val="20"/>
        </w:rPr>
        <w:t>’</w:t>
      </w:r>
      <w:r w:rsidR="00E3202F" w:rsidRPr="004B3E47">
        <w:rPr>
          <w:rFonts w:ascii="Verdana" w:hAnsi="Verdana"/>
          <w:color w:val="000000"/>
          <w:sz w:val="20"/>
        </w:rPr>
        <w:t>t planned on attending. I believe I’ll stop in for a drink. Good-bye to you also.</w:t>
      </w:r>
    </w:p>
    <w:p w14:paraId="54496954" w14:textId="2615D1F1" w:rsidR="00E3202F" w:rsidRPr="004B3E47" w:rsidRDefault="00E3202F" w:rsidP="004B3E47">
      <w:pPr>
        <w:suppressAutoHyphens/>
        <w:spacing w:after="0" w:line="240" w:lineRule="auto"/>
        <w:ind w:firstLine="283"/>
        <w:jc w:val="both"/>
        <w:rPr>
          <w:rFonts w:ascii="Verdana" w:hAnsi="Verdana"/>
          <w:color w:val="000000"/>
          <w:sz w:val="20"/>
        </w:rPr>
      </w:pPr>
      <w:r w:rsidRPr="004B3E47">
        <w:rPr>
          <w:rFonts w:ascii="Verdana" w:hAnsi="Verdana"/>
          <w:color w:val="000000"/>
          <w:sz w:val="20"/>
        </w:rPr>
        <w:t>“By the way,” he asked, “what is your name? I’ve known you for a long time, I ought to call you something now.</w:t>
      </w:r>
      <w:r w:rsidR="00184F8D">
        <w:rPr>
          <w:rFonts w:ascii="Verdana" w:hAnsi="Verdana"/>
          <w:color w:val="000000"/>
          <w:sz w:val="20"/>
        </w:rPr>
        <w:t>”</w:t>
      </w:r>
    </w:p>
    <w:p w14:paraId="1F5AA146" w14:textId="77777777" w:rsidR="00E3202F" w:rsidRPr="004B3E47" w:rsidRDefault="00E3202F" w:rsidP="004B3E47">
      <w:pPr>
        <w:suppressAutoHyphens/>
        <w:spacing w:after="0" w:line="240" w:lineRule="auto"/>
        <w:ind w:firstLine="283"/>
        <w:jc w:val="both"/>
        <w:rPr>
          <w:rFonts w:ascii="Verdana" w:hAnsi="Verdana"/>
          <w:color w:val="000000"/>
          <w:sz w:val="20"/>
        </w:rPr>
      </w:pPr>
      <w:r w:rsidRPr="004B3E47">
        <w:rPr>
          <w:rFonts w:ascii="Verdana" w:hAnsi="Verdana"/>
          <w:color w:val="000000"/>
          <w:sz w:val="20"/>
        </w:rPr>
        <w:t>He suggested one, half-consciously. I had never really had a name before, so I took it.</w:t>
      </w:r>
    </w:p>
    <w:p w14:paraId="72E9B82B" w14:textId="77777777" w:rsidR="00E3202F" w:rsidRPr="004B3E47" w:rsidRDefault="00E3202F" w:rsidP="004B3E47">
      <w:pPr>
        <w:suppressAutoHyphens/>
        <w:spacing w:after="0" w:line="240" w:lineRule="auto"/>
        <w:ind w:firstLine="283"/>
        <w:jc w:val="both"/>
        <w:rPr>
          <w:rFonts w:ascii="Verdana" w:hAnsi="Verdana"/>
          <w:color w:val="000000"/>
          <w:sz w:val="20"/>
        </w:rPr>
      </w:pPr>
      <w:r w:rsidRPr="004B3E47">
        <w:rPr>
          <w:rFonts w:ascii="Verdana" w:hAnsi="Verdana"/>
          <w:color w:val="000000"/>
          <w:sz w:val="20"/>
        </w:rPr>
        <w:t>Adrastea, I told him.</w:t>
      </w:r>
    </w:p>
    <w:p w14:paraId="0B4B3D3D" w14:textId="77777777" w:rsidR="00E3202F" w:rsidRPr="004B3E47" w:rsidRDefault="00E3202F" w:rsidP="004B3E47">
      <w:pPr>
        <w:suppressAutoHyphens/>
        <w:spacing w:after="0" w:line="240" w:lineRule="auto"/>
        <w:ind w:firstLine="283"/>
        <w:jc w:val="both"/>
        <w:rPr>
          <w:rFonts w:ascii="Verdana" w:hAnsi="Verdana"/>
          <w:color w:val="000000"/>
          <w:sz w:val="20"/>
        </w:rPr>
      </w:pPr>
      <w:r w:rsidRPr="004B3E47">
        <w:rPr>
          <w:rFonts w:ascii="Verdana" w:hAnsi="Verdana"/>
          <w:color w:val="000000"/>
          <w:sz w:val="20"/>
        </w:rPr>
        <w:t>He smirked again.</w:t>
      </w:r>
    </w:p>
    <w:p w14:paraId="60790B20" w14:textId="2EB647C4" w:rsidR="00E3202F" w:rsidRPr="004B3E47" w:rsidRDefault="00184F8D" w:rsidP="004B3E47">
      <w:pPr>
        <w:suppressAutoHyphens/>
        <w:spacing w:after="0" w:line="240" w:lineRule="auto"/>
        <w:ind w:firstLine="283"/>
        <w:jc w:val="both"/>
        <w:rPr>
          <w:rFonts w:ascii="Verdana" w:hAnsi="Verdana"/>
          <w:color w:val="000000"/>
          <w:sz w:val="20"/>
        </w:rPr>
      </w:pPr>
      <w:r>
        <w:rPr>
          <w:rFonts w:ascii="Verdana" w:hAnsi="Verdana"/>
          <w:color w:val="000000"/>
          <w:sz w:val="20"/>
        </w:rPr>
        <w:t>“</w:t>
      </w:r>
      <w:r w:rsidR="00E3202F" w:rsidRPr="004B3E47">
        <w:rPr>
          <w:rFonts w:ascii="Verdana" w:hAnsi="Verdana"/>
          <w:color w:val="000000"/>
          <w:sz w:val="20"/>
        </w:rPr>
        <w:t>No thought is safe from you, is it? Good-bye.”</w:t>
      </w:r>
    </w:p>
    <w:p w14:paraId="1EACACC9" w14:textId="77777777" w:rsidR="00E3202F" w:rsidRPr="004B3E47" w:rsidRDefault="00E3202F" w:rsidP="004B3E47">
      <w:pPr>
        <w:suppressAutoHyphens/>
        <w:spacing w:after="0" w:line="240" w:lineRule="auto"/>
        <w:ind w:firstLine="283"/>
        <w:jc w:val="both"/>
        <w:rPr>
          <w:rFonts w:ascii="Verdana" w:hAnsi="Verdana"/>
          <w:color w:val="000000"/>
          <w:sz w:val="20"/>
        </w:rPr>
      </w:pPr>
      <w:r w:rsidRPr="004B3E47">
        <w:rPr>
          <w:rFonts w:ascii="Verdana" w:hAnsi="Verdana"/>
          <w:color w:val="000000"/>
          <w:sz w:val="20"/>
        </w:rPr>
        <w:t>Good-bye.</w:t>
      </w:r>
    </w:p>
    <w:p w14:paraId="616D4C8C" w14:textId="77777777" w:rsidR="00E3202F" w:rsidRPr="004B3E47" w:rsidRDefault="00E3202F" w:rsidP="004B3E47">
      <w:pPr>
        <w:suppressAutoHyphens/>
        <w:spacing w:after="0" w:line="240" w:lineRule="auto"/>
        <w:ind w:firstLine="283"/>
        <w:jc w:val="both"/>
        <w:rPr>
          <w:rFonts w:ascii="Verdana" w:hAnsi="Verdana"/>
          <w:color w:val="000000"/>
          <w:sz w:val="20"/>
        </w:rPr>
      </w:pPr>
      <w:r w:rsidRPr="004B3E47">
        <w:rPr>
          <w:rFonts w:ascii="Verdana" w:hAnsi="Verdana"/>
          <w:color w:val="000000"/>
          <w:sz w:val="20"/>
        </w:rPr>
        <w:t>He closed the door behind him, and I passed throughthe ceilings and floors of the apartments overhead, then up, and into the night above the city. One eye in the building across the street winked out; as I watched, the other did the same.</w:t>
      </w:r>
    </w:p>
    <w:p w14:paraId="5F5FC27D" w14:textId="391E732C" w:rsidR="002F1421" w:rsidRPr="004B3E47" w:rsidRDefault="00E3202F" w:rsidP="004B3E47">
      <w:pPr>
        <w:suppressAutoHyphens/>
        <w:spacing w:after="0" w:line="240" w:lineRule="auto"/>
        <w:ind w:firstLine="283"/>
        <w:jc w:val="both"/>
        <w:rPr>
          <w:rFonts w:ascii="Verdana" w:hAnsi="Verdana"/>
          <w:color w:val="000000"/>
          <w:sz w:val="20"/>
        </w:rPr>
      </w:pPr>
      <w:r w:rsidRPr="004B3E47">
        <w:rPr>
          <w:rFonts w:ascii="Verdana" w:hAnsi="Verdana"/>
          <w:color w:val="000000"/>
          <w:sz w:val="20"/>
        </w:rPr>
        <w:t>Bodiless again, I fled upward wishing there was something I could feel.</w:t>
      </w:r>
    </w:p>
    <w:sectPr w:rsidR="002F1421" w:rsidRPr="004B3E47" w:rsidSect="004B3E47">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C144F3" w14:textId="77777777" w:rsidR="00303CC1" w:rsidRDefault="00303CC1" w:rsidP="004B3E47">
      <w:pPr>
        <w:spacing w:after="0" w:line="240" w:lineRule="auto"/>
      </w:pPr>
      <w:r>
        <w:separator/>
      </w:r>
    </w:p>
  </w:endnote>
  <w:endnote w:type="continuationSeparator" w:id="0">
    <w:p w14:paraId="786C1ACD" w14:textId="77777777" w:rsidR="00303CC1" w:rsidRDefault="00303CC1" w:rsidP="004B3E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3414A0" w14:textId="77777777" w:rsidR="004B3E47" w:rsidRDefault="004B3E47" w:rsidP="003F034D">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06C98CB" w14:textId="77777777" w:rsidR="004B3E47" w:rsidRDefault="004B3E47" w:rsidP="004B3E4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23EC2B" w14:textId="7BED7D0E" w:rsidR="004B3E47" w:rsidRPr="00184F8D" w:rsidRDefault="004B3E47" w:rsidP="004B3E47">
    <w:pPr>
      <w:pStyle w:val="Footer"/>
      <w:ind w:right="360"/>
      <w:rPr>
        <w:rFonts w:ascii="Arial" w:hAnsi="Arial" w:cs="Arial"/>
        <w:color w:val="999999"/>
        <w:sz w:val="20"/>
        <w:lang w:val="ru-RU"/>
      </w:rPr>
    </w:pPr>
    <w:r w:rsidRPr="00184F8D">
      <w:rPr>
        <w:rStyle w:val="PageNumber"/>
        <w:rFonts w:ascii="Arial" w:hAnsi="Arial" w:cs="Arial"/>
        <w:color w:val="999999"/>
        <w:sz w:val="20"/>
        <w:lang w:val="ru-RU"/>
      </w:rPr>
      <w:t xml:space="preserve">Библиотека «Артефакт» — </w:t>
    </w:r>
    <w:r w:rsidRPr="004B3E47">
      <w:rPr>
        <w:rStyle w:val="PageNumber"/>
        <w:rFonts w:ascii="Arial" w:hAnsi="Arial" w:cs="Arial"/>
        <w:color w:val="999999"/>
        <w:sz w:val="20"/>
      </w:rPr>
      <w:t>http</w:t>
    </w:r>
    <w:r w:rsidRPr="00184F8D">
      <w:rPr>
        <w:rStyle w:val="PageNumber"/>
        <w:rFonts w:ascii="Arial" w:hAnsi="Arial" w:cs="Arial"/>
        <w:color w:val="999999"/>
        <w:sz w:val="20"/>
        <w:lang w:val="ru-RU"/>
      </w:rPr>
      <w:t>://</w:t>
    </w:r>
    <w:r w:rsidRPr="004B3E47">
      <w:rPr>
        <w:rStyle w:val="PageNumber"/>
        <w:rFonts w:ascii="Arial" w:hAnsi="Arial" w:cs="Arial"/>
        <w:color w:val="999999"/>
        <w:sz w:val="20"/>
      </w:rPr>
      <w:t>artefact</w:t>
    </w:r>
    <w:r w:rsidRPr="00184F8D">
      <w:rPr>
        <w:rStyle w:val="PageNumber"/>
        <w:rFonts w:ascii="Arial" w:hAnsi="Arial" w:cs="Arial"/>
        <w:color w:val="999999"/>
        <w:sz w:val="20"/>
        <w:lang w:val="ru-RU"/>
      </w:rPr>
      <w:t>.</w:t>
    </w:r>
    <w:r w:rsidRPr="004B3E47">
      <w:rPr>
        <w:rStyle w:val="PageNumber"/>
        <w:rFonts w:ascii="Arial" w:hAnsi="Arial" w:cs="Arial"/>
        <w:color w:val="999999"/>
        <w:sz w:val="20"/>
      </w:rPr>
      <w:t>lib</w:t>
    </w:r>
    <w:r w:rsidRPr="00184F8D">
      <w:rPr>
        <w:rStyle w:val="PageNumber"/>
        <w:rFonts w:ascii="Arial" w:hAnsi="Arial" w:cs="Arial"/>
        <w:color w:val="999999"/>
        <w:sz w:val="20"/>
        <w:lang w:val="ru-RU"/>
      </w:rPr>
      <w:t>.</w:t>
    </w:r>
    <w:r w:rsidRPr="004B3E47">
      <w:rPr>
        <w:rStyle w:val="PageNumber"/>
        <w:rFonts w:ascii="Arial" w:hAnsi="Arial" w:cs="Arial"/>
        <w:color w:val="999999"/>
        <w:sz w:val="20"/>
      </w:rPr>
      <w:t>ru</w:t>
    </w:r>
    <w:r w:rsidRPr="00184F8D">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53A38" w14:textId="77777777" w:rsidR="004B3E47" w:rsidRDefault="004B3E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71BA4A" w14:textId="77777777" w:rsidR="00303CC1" w:rsidRDefault="00303CC1" w:rsidP="004B3E47">
      <w:pPr>
        <w:spacing w:after="0" w:line="240" w:lineRule="auto"/>
      </w:pPr>
      <w:r>
        <w:separator/>
      </w:r>
    </w:p>
  </w:footnote>
  <w:footnote w:type="continuationSeparator" w:id="0">
    <w:p w14:paraId="0AF44173" w14:textId="77777777" w:rsidR="00303CC1" w:rsidRDefault="00303CC1" w:rsidP="004B3E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A2554" w14:textId="77777777" w:rsidR="004B3E47" w:rsidRDefault="004B3E4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451813" w14:textId="426C96AE" w:rsidR="004B3E47" w:rsidRPr="00184F8D" w:rsidRDefault="004B3E47" w:rsidP="004B3E47">
    <w:pPr>
      <w:pStyle w:val="Header"/>
      <w:rPr>
        <w:rFonts w:ascii="Arial" w:hAnsi="Arial" w:cs="Arial"/>
        <w:color w:val="999999"/>
        <w:sz w:val="20"/>
        <w:lang w:val="ru-RU"/>
      </w:rPr>
    </w:pPr>
    <w:r w:rsidRPr="00184F8D">
      <w:rPr>
        <w:rFonts w:ascii="Arial" w:hAnsi="Arial" w:cs="Arial"/>
        <w:color w:val="999999"/>
        <w:sz w:val="20"/>
        <w:lang w:val="ru-RU"/>
      </w:rPr>
      <w:t xml:space="preserve">Библиотека «Артефакт» — </w:t>
    </w:r>
    <w:r w:rsidRPr="004B3E47">
      <w:rPr>
        <w:rFonts w:ascii="Arial" w:hAnsi="Arial" w:cs="Arial"/>
        <w:color w:val="999999"/>
        <w:sz w:val="20"/>
      </w:rPr>
      <w:t>http</w:t>
    </w:r>
    <w:r w:rsidRPr="00184F8D">
      <w:rPr>
        <w:rFonts w:ascii="Arial" w:hAnsi="Arial" w:cs="Arial"/>
        <w:color w:val="999999"/>
        <w:sz w:val="20"/>
        <w:lang w:val="ru-RU"/>
      </w:rPr>
      <w:t>://</w:t>
    </w:r>
    <w:r w:rsidRPr="004B3E47">
      <w:rPr>
        <w:rFonts w:ascii="Arial" w:hAnsi="Arial" w:cs="Arial"/>
        <w:color w:val="999999"/>
        <w:sz w:val="20"/>
      </w:rPr>
      <w:t>artefact</w:t>
    </w:r>
    <w:r w:rsidRPr="00184F8D">
      <w:rPr>
        <w:rFonts w:ascii="Arial" w:hAnsi="Arial" w:cs="Arial"/>
        <w:color w:val="999999"/>
        <w:sz w:val="20"/>
        <w:lang w:val="ru-RU"/>
      </w:rPr>
      <w:t>.</w:t>
    </w:r>
    <w:r w:rsidRPr="004B3E47">
      <w:rPr>
        <w:rFonts w:ascii="Arial" w:hAnsi="Arial" w:cs="Arial"/>
        <w:color w:val="999999"/>
        <w:sz w:val="20"/>
      </w:rPr>
      <w:t>lib</w:t>
    </w:r>
    <w:r w:rsidRPr="00184F8D">
      <w:rPr>
        <w:rFonts w:ascii="Arial" w:hAnsi="Arial" w:cs="Arial"/>
        <w:color w:val="999999"/>
        <w:sz w:val="20"/>
        <w:lang w:val="ru-RU"/>
      </w:rPr>
      <w:t>.</w:t>
    </w:r>
    <w:r w:rsidRPr="004B3E47">
      <w:rPr>
        <w:rFonts w:ascii="Arial" w:hAnsi="Arial" w:cs="Arial"/>
        <w:color w:val="999999"/>
        <w:sz w:val="20"/>
      </w:rPr>
      <w:t>ru</w:t>
    </w:r>
    <w:r w:rsidRPr="00184F8D">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42FCF" w14:textId="77777777" w:rsidR="004B3E47" w:rsidRDefault="004B3E4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84F8D"/>
    <w:rsid w:val="0029639D"/>
    <w:rsid w:val="002F1421"/>
    <w:rsid w:val="00303CC1"/>
    <w:rsid w:val="00326F90"/>
    <w:rsid w:val="004B3E47"/>
    <w:rsid w:val="00A63DEE"/>
    <w:rsid w:val="00AA1D8D"/>
    <w:rsid w:val="00B47730"/>
    <w:rsid w:val="00CB0664"/>
    <w:rsid w:val="00E3202F"/>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872D7C8"/>
  <w14:defaultImageDpi w14:val="300"/>
  <w15:docId w15:val="{EA4955C5-D16B-48E0-B802-7A201F492D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4B3E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1720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1406</Words>
  <Characters>8017</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9405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Thing of Terrible Beauty</dc:title>
  <dc:subject/>
  <dc:creator>Roger Zelazny</dc:creator>
  <cp:keywords/>
  <dc:description/>
  <cp:lastModifiedBy>Andrey Piskunov</cp:lastModifiedBy>
  <cp:revision>7</cp:revision>
  <dcterms:created xsi:type="dcterms:W3CDTF">2013-12-23T23:15:00Z</dcterms:created>
  <dcterms:modified xsi:type="dcterms:W3CDTF">2025-07-08T00:44:00Z</dcterms:modified>
  <cp:category/>
</cp:coreProperties>
</file>