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EB914" w14:textId="77777777" w:rsidR="00CB1EDF" w:rsidRPr="00C9424C" w:rsidRDefault="00CB1EDF" w:rsidP="00C9424C">
      <w:pPr>
        <w:pStyle w:val="Heading2"/>
        <w:keepNext w:val="0"/>
        <w:keepLines w:val="0"/>
        <w:suppressAutoHyphens/>
        <w:spacing w:before="0" w:line="240" w:lineRule="auto"/>
        <w:jc w:val="both"/>
        <w:rPr>
          <w:rFonts w:ascii="Verdana" w:hAnsi="Verdana"/>
          <w:color w:val="000000"/>
          <w:sz w:val="32"/>
        </w:rPr>
      </w:pPr>
      <w:r w:rsidRPr="00C9424C">
        <w:rPr>
          <w:rFonts w:ascii="Verdana" w:hAnsi="Verdana"/>
          <w:color w:val="000000"/>
          <w:sz w:val="32"/>
        </w:rPr>
        <w:t>He Who Shapes</w:t>
      </w:r>
    </w:p>
    <w:p w14:paraId="631A5170" w14:textId="77777777" w:rsidR="009F10F0" w:rsidRPr="00C9424C" w:rsidRDefault="009F10F0" w:rsidP="00C9424C">
      <w:pPr>
        <w:suppressAutoHyphens/>
        <w:spacing w:after="0" w:line="240" w:lineRule="auto"/>
        <w:jc w:val="both"/>
        <w:rPr>
          <w:rFonts w:ascii="Verdana" w:hAnsi="Verdana"/>
          <w:color w:val="000000"/>
          <w:sz w:val="24"/>
        </w:rPr>
      </w:pPr>
      <w:r w:rsidRPr="00C9424C">
        <w:rPr>
          <w:rFonts w:ascii="Verdana" w:hAnsi="Verdana"/>
          <w:color w:val="000000"/>
          <w:sz w:val="24"/>
        </w:rPr>
        <w:t>Roger Zelazny</w:t>
      </w:r>
    </w:p>
    <w:p w14:paraId="11FF2496" w14:textId="77777777" w:rsidR="00CB1EDF" w:rsidRPr="00C9424C" w:rsidRDefault="00CB1EDF" w:rsidP="00C9424C">
      <w:pPr>
        <w:suppressAutoHyphens/>
        <w:spacing w:after="0" w:line="240" w:lineRule="auto"/>
        <w:ind w:firstLine="283"/>
        <w:jc w:val="both"/>
        <w:rPr>
          <w:rFonts w:ascii="Verdana" w:hAnsi="Verdana"/>
          <w:color w:val="000000"/>
          <w:sz w:val="20"/>
        </w:rPr>
      </w:pPr>
    </w:p>
    <w:p w14:paraId="042B4CB0" w14:textId="41B46244" w:rsidR="00CB1EDF" w:rsidRPr="00C7407F" w:rsidRDefault="00CB1EDF" w:rsidP="00C9424C">
      <w:pPr>
        <w:suppressAutoHyphens/>
        <w:spacing w:after="0" w:line="240" w:lineRule="auto"/>
        <w:ind w:firstLine="283"/>
        <w:jc w:val="both"/>
        <w:rPr>
          <w:rFonts w:ascii="Verdana" w:hAnsi="Verdana"/>
          <w:i/>
          <w:iCs/>
          <w:color w:val="000000"/>
          <w:sz w:val="20"/>
        </w:rPr>
      </w:pPr>
      <w:r w:rsidRPr="00C7407F">
        <w:rPr>
          <w:rFonts w:ascii="Verdana" w:hAnsi="Verdana"/>
          <w:i/>
          <w:iCs/>
          <w:color w:val="000000"/>
          <w:sz w:val="20"/>
        </w:rPr>
        <w:t>This is the original novella for which they gave me a Nebula Award at that first, very formal SFWA banquet at the Overseas Press Club, and which I expanded at Damon Knight’s suggestion into the book The Dream Master. The novel contains some material which I am very happy to have written, but reflecting upon things after the passage of all this time I find that I prefer this, the shorter version. It is more streamlined and as such comes closer to the quasi-Classical notions I had in mind, in terms of economy and directness, in describing a great man with a flaw.</w:t>
      </w:r>
    </w:p>
    <w:p w14:paraId="402AA9B6" w14:textId="77777777" w:rsidR="00C7407F" w:rsidRPr="00C9424C" w:rsidRDefault="00C7407F" w:rsidP="00C9424C">
      <w:pPr>
        <w:suppressAutoHyphens/>
        <w:spacing w:after="0" w:line="240" w:lineRule="auto"/>
        <w:ind w:firstLine="283"/>
        <w:jc w:val="both"/>
        <w:rPr>
          <w:rFonts w:ascii="Verdana" w:hAnsi="Verdana"/>
          <w:color w:val="000000"/>
          <w:sz w:val="20"/>
        </w:rPr>
      </w:pPr>
    </w:p>
    <w:p w14:paraId="6DB1A84E" w14:textId="53929DA3" w:rsidR="00C7407F" w:rsidRDefault="00C7407F" w:rsidP="00C7407F">
      <w:pPr>
        <w:suppressAutoHyphens/>
        <w:spacing w:after="0" w:line="240" w:lineRule="auto"/>
        <w:jc w:val="both"/>
        <w:rPr>
          <w:rFonts w:ascii="Verdana" w:hAnsi="Verdana"/>
          <w:color w:val="000000"/>
          <w:sz w:val="20"/>
        </w:rPr>
      </w:pPr>
      <w:r>
        <w:rPr>
          <w:rFonts w:ascii="Verdana" w:hAnsi="Verdana"/>
          <w:color w:val="000000"/>
          <w:sz w:val="20"/>
        </w:rPr>
        <w:t>I</w:t>
      </w:r>
    </w:p>
    <w:p w14:paraId="09F02D82" w14:textId="77777777" w:rsidR="00C7407F" w:rsidRDefault="00C7407F" w:rsidP="00C9424C">
      <w:pPr>
        <w:suppressAutoHyphens/>
        <w:spacing w:after="0" w:line="240" w:lineRule="auto"/>
        <w:ind w:firstLine="283"/>
        <w:jc w:val="both"/>
        <w:rPr>
          <w:rFonts w:ascii="Verdana" w:hAnsi="Verdana"/>
          <w:color w:val="000000"/>
          <w:sz w:val="20"/>
        </w:rPr>
      </w:pPr>
    </w:p>
    <w:p w14:paraId="0C29A647" w14:textId="027CD47B"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Lovely as it was, with the blood and all. Render could sense that it was about to end.</w:t>
      </w:r>
    </w:p>
    <w:p w14:paraId="34DC96F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Therefore, each microsecond would be better off as a minute, he decided—and perhaps the temperature should be increased ... Somewhere, just at the periphery of everything, the darkness halted its constriction.</w:t>
      </w:r>
    </w:p>
    <w:p w14:paraId="0D98127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Something, like a crescendo of subliminal thunders, was arrested at one raging note. That note was a distillate of shame and pain and fear.</w:t>
      </w:r>
    </w:p>
    <w:p w14:paraId="1E083FE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Forum was stifling.</w:t>
      </w:r>
    </w:p>
    <w:p w14:paraId="3D89873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Caesar cowered outside the frantic circle. His forearm covered his eyes but it could not stop the seeing, not this time.</w:t>
      </w:r>
    </w:p>
    <w:p w14:paraId="60154F8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senators had no faces and their garments were spattered with blood. All their voices were like the cries of birds. With an inhuman frenzy they plunged their daggers into the fallen figure.</w:t>
      </w:r>
    </w:p>
    <w:p w14:paraId="2C99B6C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All, that is, but Render.The pool of blood in which he stood continued to widen. His arm seemed to be rising and falling with a mechanical regularity and his throat might have been shaping bird-cries, but he was simultaneously apart from and a part of the scene.</w:t>
      </w:r>
    </w:p>
    <w:p w14:paraId="2004DE7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For he was Render, the Shaper.</w:t>
      </w:r>
    </w:p>
    <w:p w14:paraId="75D802C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Crouched, anguished and envious, Caesar wailed his protests.</w:t>
      </w:r>
    </w:p>
    <w:p w14:paraId="7AEE796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have slain him! You have murdered Marcus Antonius—a blameless, useless fellow!”</w:t>
      </w:r>
    </w:p>
    <w:p w14:paraId="29B5709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turned to him and the dagger in his hand was quite enormous and quite gory.</w:t>
      </w:r>
    </w:p>
    <w:p w14:paraId="30AC2B0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“Aye,” said he.</w:t>
      </w:r>
    </w:p>
    <w:p w14:paraId="57FBF99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blade moved from side to side. Caesar, fascinated by the sharpened steel, swayed to the same rhythm.</w:t>
      </w:r>
    </w:p>
    <w:p w14:paraId="78A329B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 he cried. “Why?”</w:t>
      </w:r>
    </w:p>
    <w:p w14:paraId="26832D3D" w14:textId="5015D17B"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“Because,” answered Render, “he was a far nobler Roman then yourself.</w:t>
      </w:r>
      <w:r w:rsidR="00E34508">
        <w:rPr>
          <w:rFonts w:ascii="Verdana" w:hAnsi="Verdana"/>
          <w:color w:val="000000"/>
          <w:sz w:val="20"/>
        </w:rPr>
        <w:t>”</w:t>
      </w:r>
    </w:p>
    <w:p w14:paraId="116B5102" w14:textId="4CE39798"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lie</w:t>
      </w:r>
      <w:r w:rsidR="00E34508">
        <w:rPr>
          <w:rFonts w:ascii="Verdana" w:hAnsi="Verdana"/>
          <w:color w:val="000000"/>
          <w:sz w:val="20"/>
        </w:rPr>
        <w:t>!</w:t>
      </w:r>
      <w:r w:rsidRPr="00C9424C">
        <w:rPr>
          <w:rFonts w:ascii="Verdana" w:hAnsi="Verdana"/>
          <w:color w:val="000000"/>
          <w:sz w:val="20"/>
        </w:rPr>
        <w:t xml:space="preserve"> It is not so</w:t>
      </w:r>
      <w:r w:rsidR="00E34508">
        <w:rPr>
          <w:rFonts w:ascii="Verdana" w:hAnsi="Verdana"/>
          <w:color w:val="000000"/>
          <w:sz w:val="20"/>
        </w:rPr>
        <w:t>!</w:t>
      </w:r>
      <w:r w:rsidRPr="00C9424C">
        <w:rPr>
          <w:rFonts w:ascii="Verdana" w:hAnsi="Verdana"/>
          <w:color w:val="000000"/>
          <w:sz w:val="20"/>
        </w:rPr>
        <w:t>”</w:t>
      </w:r>
    </w:p>
    <w:p w14:paraId="5D0F770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shrugged and returned to the stabbing.</w:t>
      </w:r>
    </w:p>
    <w:p w14:paraId="3555C49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is not true!” screamed Caesar. “Not truel”</w:t>
      </w:r>
    </w:p>
    <w:p w14:paraId="3664DE6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turned to him again and waved the dagger. Puppetlike, Caesar mimicked the pendulum of the blade.</w:t>
      </w:r>
    </w:p>
    <w:p w14:paraId="56B4082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“Not true?” smiled Render. “And who are you to question an assassination such as this? You are no one! You detract from the dignity of this occasion! Begone!”</w:t>
      </w:r>
    </w:p>
    <w:p w14:paraId="53AA977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Jerkily, the pink-faced man rose to his feet, his hair half-wispy, half-wetplastered, a disarray of cotton. He turned, moved away; and as he walked, he looked back over his shoulder.</w:t>
      </w:r>
    </w:p>
    <w:p w14:paraId="52827AE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had moved far from the circle of assassins, but the scene did not diminish in size. It retained an electric clarity. It made him feel even further removed, ever more alone and apart.</w:t>
      </w:r>
    </w:p>
    <w:p w14:paraId="72B1468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rounded a previously unnoticed corner and stood before him, a blind beggar.</w:t>
      </w:r>
    </w:p>
    <w:p w14:paraId="15ECAB9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Caesar grasped the front of his garment.</w:t>
      </w:r>
    </w:p>
    <w:p w14:paraId="337FE9B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“Have you an ill omen for me this day?”</w:t>
      </w:r>
    </w:p>
    <w:p w14:paraId="4D36093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“Beware!” jeered Render.</w:t>
      </w:r>
    </w:p>
    <w:p w14:paraId="2D0C66DD" w14:textId="42CEBE2F"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“Yest Yes!” cried Caesar. “'Beware</w:t>
      </w:r>
      <w:r w:rsidR="00E34508">
        <w:rPr>
          <w:rFonts w:ascii="Verdana" w:hAnsi="Verdana"/>
          <w:color w:val="000000"/>
          <w:sz w:val="20"/>
        </w:rPr>
        <w:t>!</w:t>
      </w:r>
      <w:r w:rsidRPr="00C9424C">
        <w:rPr>
          <w:rFonts w:ascii="Verdana" w:hAnsi="Verdana"/>
          <w:color w:val="000000"/>
          <w:sz w:val="20"/>
        </w:rPr>
        <w:t xml:space="preserve"> That is good! Beware what?”</w:t>
      </w:r>
    </w:p>
    <w:p w14:paraId="7241C1B5" w14:textId="77777777" w:rsidR="00E34508"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ides—”</w:t>
      </w:r>
    </w:p>
    <w:p w14:paraId="4FD2E4A1" w14:textId="3F8CB42F" w:rsidR="00CB1EDF" w:rsidRPr="00C9424C" w:rsidRDefault="00E34508"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Yes? The ides—?</w:t>
      </w:r>
      <w:r>
        <w:rPr>
          <w:rFonts w:ascii="Verdana" w:hAnsi="Verdana"/>
          <w:color w:val="000000"/>
          <w:sz w:val="20"/>
        </w:rPr>
        <w:t>”</w:t>
      </w:r>
    </w:p>
    <w:p w14:paraId="6899E51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“—of Octember."He released the garment.</w:t>
      </w:r>
    </w:p>
    <w:p w14:paraId="72F716D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is that you say? What is Octember?”</w:t>
      </w:r>
    </w:p>
    <w:p w14:paraId="0C354F9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 month.”</w:t>
      </w:r>
    </w:p>
    <w:p w14:paraId="743B20F4" w14:textId="751567E8"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lie</w:t>
      </w:r>
      <w:r w:rsidR="00E34508">
        <w:rPr>
          <w:rFonts w:ascii="Verdana" w:hAnsi="Verdana"/>
          <w:color w:val="000000"/>
          <w:sz w:val="20"/>
        </w:rPr>
        <w:t>!</w:t>
      </w:r>
      <w:r w:rsidRPr="00C9424C">
        <w:rPr>
          <w:rFonts w:ascii="Verdana" w:hAnsi="Verdana"/>
          <w:color w:val="000000"/>
          <w:sz w:val="20"/>
        </w:rPr>
        <w:t xml:space="preserve"> There is no month of Octemberi”</w:t>
      </w:r>
    </w:p>
    <w:p w14:paraId="1B6C2D5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“And that is the date noble Caesar need fear—the “non-existent time, the never-to-be-calendared occasion.”</w:t>
      </w:r>
    </w:p>
    <w:p w14:paraId="2013863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vanished around another sudden corner.</w:t>
      </w:r>
    </w:p>
    <w:p w14:paraId="2810ED9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“Wait! Come backl”</w:t>
      </w:r>
    </w:p>
    <w:p w14:paraId="2C78364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laughed, and the Forum laughed with him. The bird-cries became a chorus of inhuman jeers.</w:t>
      </w:r>
    </w:p>
    <w:p w14:paraId="1AC78CB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mock me!” wept Caesar.</w:t>
      </w:r>
    </w:p>
    <w:p w14:paraId="746D845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Forum was an oven, and the perspiration formed like a glassy mask over Caesar’s narrow forehead, sharp nose and chinless jaw.</w:t>
      </w:r>
    </w:p>
    <w:p w14:paraId="287C061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want to be assassinated tool” he sobbed. “It isn’t fairl”</w:t>
      </w:r>
    </w:p>
    <w:p w14:paraId="390217E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And Render tore the Forum and the senators and the grinning corpse of Antony to pieces and stuffed them into a black sack—with the unseen movement of a single finger—and last of all went Caesar.</w:t>
      </w:r>
    </w:p>
    <w:p w14:paraId="205B4B8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Charles Render sat before the ninety white buttons and the two red ones, not really looking at any of them. His right arm moved in its soundless sling, across the lap-level surface of the console—pushing some of the buttons, skipping over others, moving on, retracing its path to press the next in the order of the Recall Series.</w:t>
      </w:r>
    </w:p>
    <w:p w14:paraId="696CB79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Sensations throttled, emotions reduced to nothing, Representative Erikson knew the oblivion of the womb.</w:t>
      </w:r>
    </w:p>
    <w:p w14:paraId="0ACBA48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was a soft click.</w:t>
      </w:r>
    </w:p>
    <w:p w14:paraId="41746B6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Render’s hand had glided to the end of the bottom row of buttons. An act of conscious intent—will, if you like—was required to push the red button.</w:t>
      </w:r>
    </w:p>
    <w:p w14:paraId="2A48E80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freed his arm and lifted off his crown of Medusa-hair leads and microminiature circuitry. He slid from behind his desk-couch and raised the hood. He walked to the window and transpared it, fingering forth a cigarette.</w:t>
      </w:r>
    </w:p>
    <w:p w14:paraId="49FACC7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One minute in the ro-womb, he decided. No more. This is a crucial one.... Hope it doesn’t snow till later— those clouds look mean....</w:t>
      </w:r>
    </w:p>
    <w:p w14:paraId="3583666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was smooth yellow trellises and high towers, glassy and gray, all smouldering into evening under a shalecolored sky; the city was squared volcanic islands, glow-ing in the end-of-day light, rumbling deep down under the earth; it was fat, incessant rivers of traffic, rushing.</w:t>
      </w:r>
    </w:p>
    <w:p w14:paraId="0CFC171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turned away from the window and approached the great egg that lay beside his desk, smooth and glittering. It threw back a reflection that smashed all aquilinity from his nose, turned his eyes to gray saucers, transformed his hair into a light-streaked skyline; his reddish necktie became the wide tongue of a ghoul.</w:t>
      </w:r>
    </w:p>
    <w:p w14:paraId="3E0FBF5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smiled, reached across the desk. He pressed the second red button.</w:t>
      </w:r>
    </w:p>
    <w:p w14:paraId="7D2CB74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With a sigh, the egg lost its dazzling opacity and a horizontal crack appeared about its middle. Through the now-transparent shell. Render could see Erikson grimacing, squeezing his eyes tight, fighting against a return to consciousness and the thing it would contain. The upper half of the egg rose vertical to the base, exposing him knobby and pink on half-shell When his eyes opened he did not look at Render. He rose to his feet and began dressing. Render used this time to check the ro-womb.</w:t>
      </w:r>
    </w:p>
    <w:p w14:paraId="3780525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leaned back across his desk and pressed the buttons: temperature control, full range, check; exotic sounds—he raised the earphone—check, on bells, on buzzes, on violin notes and whistles, on squeals and moans, on traffic noises and the sound of surf; check, on the feedback circuit—holding the patient’s own voice, trapped earlier in analysis; check, on the sound blanket, the moisture spray, the odor banks; check, on the couch agitator and the colored lights, the taste stimulants ...</w:t>
      </w:r>
    </w:p>
    <w:p w14:paraId="50E2F5B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closed the egg and shut off its power. He pushed the unit into the closet, palmed shut the door. The tapes had registered a valid sequence.</w:t>
      </w:r>
    </w:p>
    <w:p w14:paraId="2DF97D3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“Sit down,” he directed Erikson.</w:t>
      </w:r>
    </w:p>
    <w:p w14:paraId="5744A97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man did so, fidgeting with his collar.</w:t>
      </w:r>
    </w:p>
    <w:p w14:paraId="00267DA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have full recall,” said Render, “so there is no need for me to summarize what occurred. Nothing can be hidden from me. I was there.”</w:t>
      </w:r>
    </w:p>
    <w:p w14:paraId="5FAEF1F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Erikson nodded.</w:t>
      </w:r>
    </w:p>
    <w:p w14:paraId="558668F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“The significance of the episode should be apparent to you.”</w:t>
      </w:r>
    </w:p>
    <w:p w14:paraId="20752C0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Erikson nodded again, finally finding his voice. “But was it valid?” he asked. “I mean, you constructed the dream and you controlled it, all the way. I didn’t reallydream it—in the way I would normally dream. Your ability to make things happen stacks the deck for whatever you’re going to say—doesn’t it?”</w:t>
      </w:r>
    </w:p>
    <w:p w14:paraId="4A27357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shook his head slowly, flicked an ash into the southern hemisphere of his globe-made-ashtray, and met Erikson’s eyes.</w:t>
      </w:r>
    </w:p>
    <w:p w14:paraId="5D3B6BD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is true that I supplied the format and modified the forms. You, however, filled them with an emotional significance, promoted them to the status of symbols corresponding to your problem. If the dream was not a valid analogue it would not have provoked the reactions it did. It would have been devoid of the anxiety-patterns which were registered on the tapes.</w:t>
      </w:r>
    </w:p>
    <w:p w14:paraId="4BA55E9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have been in analysis for many months now,” he continued, “and everything I have learned thus far serves to convince me that your fears of assassination are without any basis in fact.”</w:t>
      </w:r>
    </w:p>
    <w:p w14:paraId="2229A86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Erikson glared.</w:t>
      </w:r>
    </w:p>
    <w:p w14:paraId="332D8AE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“Then why the hell do I have them?”</w:t>
      </w:r>
    </w:p>
    <w:p w14:paraId="753758F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“Because,” said Render, “you would like very much to be the subject of an assassination.”</w:t>
      </w:r>
    </w:p>
    <w:p w14:paraId="675D2F1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Erikson smiled then, his composure beginning to return.</w:t>
      </w:r>
    </w:p>
    <w:p w14:paraId="7CE5195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assure you, doctor, I have never contemplated suicide, nor have I any desire to stop living.”</w:t>
      </w:r>
    </w:p>
    <w:p w14:paraId="7C09119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produced a cigar and applied a flame to it. His band shook.</w:t>
      </w:r>
    </w:p>
    <w:p w14:paraId="02F4ADB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“When you came to me this summer,” said Render, “you stated that you were in fear of an attempt on your life. You were quite vague as to why anyone should want to kill you—”</w:t>
      </w:r>
    </w:p>
    <w:p w14:paraId="7FB81F1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“My position! You can’t be a Representative as long as I have and make no enemies!”</w:t>
      </w:r>
    </w:p>
    <w:p w14:paraId="558C98C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“Yet,” replied Render, “it appears that you have managed it. When you permitted me to discuss this with your detectives I was informed that they could unearth nothing to indicate that your fears might have any real foundation. Nothing.”</w:t>
      </w:r>
    </w:p>
    <w:p w14:paraId="0DCD234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“They haven’t looked far enough—or in the right places. They’ll turn up something.”</w:t>
      </w:r>
    </w:p>
    <w:p w14:paraId="11CECAE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“I’m afraid not.”</w:t>
      </w:r>
    </w:p>
    <w:p w14:paraId="454B130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w:t>
      </w:r>
    </w:p>
    <w:p w14:paraId="6C24D65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“Because, I repeat, your feelings are without any objective basis. —Be honest with me. Have you any infor-mation whatsoever indicating that someone hates you enough to want to kill you?”</w:t>
      </w:r>
    </w:p>
    <w:p w14:paraId="5C3FC4A9" w14:textId="3F047430"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receive many threatening letters....</w:t>
      </w:r>
      <w:r w:rsidR="00621AEB">
        <w:rPr>
          <w:rFonts w:ascii="Verdana" w:hAnsi="Verdana"/>
          <w:color w:val="000000"/>
          <w:sz w:val="20"/>
        </w:rPr>
        <w:t>”</w:t>
      </w:r>
    </w:p>
    <w:p w14:paraId="15686761" w14:textId="38336A59"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“As do all Representatives—and all of those directed to you during the past year have been investigated and found to be the work of cranks. Can you offer me one piece of evidence to substantiate your claims?</w:t>
      </w:r>
      <w:r w:rsidR="00621AEB">
        <w:rPr>
          <w:rFonts w:ascii="Verdana" w:hAnsi="Verdana"/>
          <w:color w:val="000000"/>
          <w:sz w:val="20"/>
        </w:rPr>
        <w:t>”</w:t>
      </w:r>
    </w:p>
    <w:p w14:paraId="6152C1D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Erikson studied the tip of his cigar.</w:t>
      </w:r>
    </w:p>
    <w:p w14:paraId="3EE41C0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came to you on the advice of a colleague,” he said, “came to you to have you poke around inside my mind to find me something of that sort, to give my detectives something to work with. —Someone I’ve injured severely perhaps—or some damaging piece of legislation I’ve dealt with ...”</w:t>
      </w:r>
    </w:p>
    <w:p w14:paraId="5013B266" w14:textId="031A8ADE"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—And I found nothing,” said Render, “nothing, that is, but the cause of your discontent. Now, of course, you are afraid to hear it, and you are attempting to divert me from explaining my diagnosis—”</w:t>
      </w:r>
    </w:p>
    <w:p w14:paraId="1EAFD0F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am not!”</w:t>
      </w:r>
    </w:p>
    <w:p w14:paraId="59EF77E1" w14:textId="497B6440"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Then listen. You can comment afterward if you want, but you’ve poked and dawdled around here for months, unwilling to accept what I presented to you in a dozen different forms. Now I am going to tell you outright what it is, and you can do what you want about it.”</w:t>
      </w:r>
    </w:p>
    <w:p w14:paraId="52D6D3C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“Fine.”</w:t>
      </w:r>
    </w:p>
    <w:p w14:paraId="16870F0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“First,” he said, “you would like very much to have an enemy or enemies—”</w:t>
      </w:r>
    </w:p>
    <w:p w14:paraId="5658269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“Ridiculous!”</w:t>
      </w:r>
    </w:p>
    <w:p w14:paraId="0ECCEDF6" w14:textId="1943357B"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—Because it is the only alternative to having friends—”</w:t>
      </w:r>
    </w:p>
    <w:p w14:paraId="66D1A2F3" w14:textId="170E42A2"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I have lots of friends!”</w:t>
      </w:r>
    </w:p>
    <w:p w14:paraId="1365210B" w14:textId="556D36B8"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CB1EDF" w:rsidRPr="00C9424C">
        <w:rPr>
          <w:rFonts w:ascii="Verdana" w:hAnsi="Verdana"/>
          <w:color w:val="000000"/>
          <w:sz w:val="20"/>
        </w:rPr>
        <w:t>—Because nobody wants to be completely ignored, to be an object for whom no one has really strong feelings. Hatred and love are the ultimate forms of human regard. Lacking one, and unable to achieve it, you sought the other. You wanted it so badly that you succeeded in convincing yourself it existed. But there is always a psychic pricetag on these things. Answering a genuine emotional need with a body of desire-surrogates does not produce real satisfaction, but anxiety, discomfort—because in these matters the psyche should be an open system. You did not seek outside yourself for human regard. You were closed eff. You created that which you needed from the stuff ofyour own being. You are a man very much in need of strong relationships with other people.”</w:t>
      </w:r>
    </w:p>
    <w:p w14:paraId="29B15187" w14:textId="7D9C1F83" w:rsidR="00CB1EDF" w:rsidRPr="00C9424C" w:rsidRDefault="00621AEB" w:rsidP="00C9424C">
      <w:pPr>
        <w:suppressAutoHyphens/>
        <w:spacing w:after="0" w:line="240" w:lineRule="auto"/>
        <w:ind w:firstLine="283"/>
        <w:jc w:val="both"/>
        <w:rPr>
          <w:rFonts w:ascii="Verdana" w:hAnsi="Verdana"/>
          <w:color w:val="000000"/>
          <w:sz w:val="20"/>
        </w:rPr>
      </w:pPr>
      <w:r w:rsidRPr="00621AEB">
        <w:rPr>
          <w:rFonts w:ascii="Verdana" w:hAnsi="Verdana"/>
          <w:color w:val="000000"/>
          <w:sz w:val="20"/>
        </w:rPr>
        <w:t>“Manure!” said Render</w:t>
      </w:r>
      <w:r>
        <w:rPr>
          <w:rFonts w:ascii="Verdana" w:hAnsi="Verdana"/>
          <w:color w:val="000000"/>
          <w:sz w:val="20"/>
        </w:rPr>
        <w:t>.</w:t>
      </w:r>
    </w:p>
    <w:p w14:paraId="12917A2B" w14:textId="52714556"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Take it or leave it,” said Render. '*! suggest you take it.”</w:t>
      </w:r>
    </w:p>
    <w:p w14:paraId="72087A1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“I’ve been paying you for half a year to help find out who wants to kill me. Now you sit there and tell me I made the whole thing up to satisfy a desire to have someone hate me.”</w:t>
      </w:r>
    </w:p>
    <w:p w14:paraId="4A40C69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“Hate you, or love you. That’s right.”</w:t>
      </w:r>
    </w:p>
    <w:p w14:paraId="320F104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“It’s absurd! I meet so many people that I carry a pocket recorder and a lapel-camera, just so I can recall them all....”</w:t>
      </w:r>
    </w:p>
    <w:p w14:paraId="06F05EF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“Meeting quantities of people is hardly what I was speaking of. —Tell me, did that dream sequence have a strong meaning for you?”</w:t>
      </w:r>
    </w:p>
    <w:p w14:paraId="4E7713A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Erikson was silent for several tickings of the huge wallclock.</w:t>
      </w:r>
    </w:p>
    <w:p w14:paraId="4939A7D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he finally conceded, “it did. But your interpretation of the matter is still absurd. Granting though, just for the sake of argument, that what you say is correct—what would I do to get out of this bind?”</w:t>
      </w:r>
    </w:p>
    <w:p w14:paraId="43E7AE9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leaned back in his chair.</w:t>
      </w:r>
    </w:p>
    <w:p w14:paraId="2A22343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“Rechannel the energies that went into producing the thing. Meet some people as yourself, Joe Erikson, rather than Representative Erikson. Take up something you can do with other people—something non-political, and perhaps somewhat competitive—and make some real friends or enemies, preferably the former. I’ve encouraged you to do this all along.”</w:t>
      </w:r>
    </w:p>
    <w:p w14:paraId="7D392B5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“Then tell me something else.”</w:t>
      </w:r>
    </w:p>
    <w:p w14:paraId="1541A0C0" w14:textId="7761A2E6"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Gladly.”</w:t>
      </w:r>
    </w:p>
    <w:p w14:paraId="11C092E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“Assuming you are right, why is it that I am neither liked nor hated, and never have been? I have a responsible position in the Legislature. I meet people all the time. Why am I so neutral a—thing?”</w:t>
      </w:r>
    </w:p>
    <w:p w14:paraId="23D1A29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Highly familiar now with Erikson’s career. Render had to push aside his true thoughts on the matter, as they were of no operational value. He wanted to cite him Dante’s observations concerning the trimmers—those souls who, denied heaven for their lack of virtue, were also denied entrance to hell for a lack of significant vices—in short, the ones who trimmed their sails to move them with every wind of the times, who lacked direction, who were notreally concerned toward which ports they were pushed. Such was Erikson’s long and colorless career of migrant loyalties, of political reversals.</w:t>
      </w:r>
    </w:p>
    <w:p w14:paraId="3C57EE9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said:</w:t>
      </w:r>
    </w:p>
    <w:p w14:paraId="146938B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“More and more people find themselves in such circumstances these days. It is due largely to the increasing complexity of society and the depersonalization of the individual into a sociometric unit. Even the act of cathecting toward other persons has grown more forced as a result. There are so many of us these days.”</w:t>
      </w:r>
    </w:p>
    <w:p w14:paraId="23B1120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Erikson. nodded, and Render smiled inwardly.</w:t>
      </w:r>
    </w:p>
    <w:p w14:paraId="5B0E738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Sometimes the gruff line, and then the lecture ...</w:t>
      </w:r>
    </w:p>
    <w:p w14:paraId="547411E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“I’ve got the feeling you could be right,” said Erikson. —Sometimes I do feel like what you just described—a unit, something depersonalized....”</w:t>
      </w:r>
    </w:p>
    <w:p w14:paraId="03E0E7A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glanced at the clock.</w:t>
      </w:r>
    </w:p>
    <w:p w14:paraId="6622AAE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you choose to do about it from here is, of course, your own decision to make. I think you’d be wasting your time to remain in analysis any longer. We are now both aware of the cause of your complaint. I cant take you by the hand and show you how to lead your life. I can indicate, I can commiserate—but no more deep probing. Make an appointment as soon as you feel a need to discuss your activities and relatff them to my diagnosis.”</w:t>
      </w:r>
    </w:p>
    <w:p w14:paraId="5B027E0F" w14:textId="314E3A38"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will,” nodded Erikson, “and—damn that dream! It got to me. You can make them seem as vivid as waking life—more vivid</w:t>
      </w:r>
      <w:r w:rsidR="00621AEB">
        <w:rPr>
          <w:rFonts w:ascii="Verdana" w:hAnsi="Verdana"/>
          <w:color w:val="000000"/>
          <w:sz w:val="20"/>
        </w:rPr>
        <w:t>..</w:t>
      </w:r>
      <w:r w:rsidRPr="00C9424C">
        <w:rPr>
          <w:rFonts w:ascii="Verdana" w:hAnsi="Verdana"/>
          <w:color w:val="000000"/>
          <w:sz w:val="20"/>
        </w:rPr>
        <w:t>.. It may be a long while before I can forget it.”</w:t>
      </w:r>
    </w:p>
    <w:p w14:paraId="09AAFD1D" w14:textId="02992A52"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“I hope so.</w:t>
      </w:r>
      <w:r w:rsidR="00621AEB">
        <w:rPr>
          <w:rFonts w:ascii="Verdana" w:hAnsi="Verdana"/>
          <w:color w:val="000000"/>
          <w:sz w:val="20"/>
        </w:rPr>
        <w:t>”</w:t>
      </w:r>
    </w:p>
    <w:p w14:paraId="7FBCF81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“Okay, doctor.” He rose to his feet, extended a hand. “Ill probably be back in a couple weeks. I’ll give this socializing a fair try.” He grinned at the word he normally frowned upon. “In fact, I’ll start now. May I buy you a drink around the corner, downstairs?”</w:t>
      </w:r>
    </w:p>
    <w:p w14:paraId="0F86207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met the moist palm which seemed as weary of (he performance as a lead actor in too successful a play. He felt almost sorry as he said, “Thank you, but I have an engagement.”</w:t>
      </w:r>
    </w:p>
    <w:p w14:paraId="279818D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helped him on with his coat then, handed him his hat and saw him to the door. “Well, good night.” —Good night”</w:t>
      </w:r>
    </w:p>
    <w:p w14:paraId="10FD14D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As the door closed soundlessly behind him. Render re- crossed the dark Astrakhan to his mahogany fortress and flipped his cigarette into the southern hemisphere of a globe ashtray. He leaned back in his chair, hands behind his head, eyes closed.</w:t>
      </w:r>
    </w:p>
    <w:p w14:paraId="5815732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“Of course it was more real than life,” he informed no one in particular, “I shaped it.”</w:t>
      </w:r>
    </w:p>
    <w:p w14:paraId="49F0042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Smiling, he reviewed the dream sequence step by step, wishing some of his former instructors could have witnessed it. It had been well-constructed and powerfully executed, as well as being precisely appropriate for the case at hand. But then, he was Render, the Shaper— one of the two hundred or so special analysts whose own psychic makeup permitted them to enter into neurotic patterns without carrying away more than an esthetic gratification from the mimesis of aberrance—a Sane Hatter.</w:t>
      </w:r>
    </w:p>
    <w:p w14:paraId="17DC033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stirred his recollections. He had been analyzed himself, analyzed and passed upon as a granite-willed, ultra-stable outsider—tough enough to weather the basilisk gaze of a fixation, walk unscathed amidst the chimarae of perversions, force dark Mother Medusa to close her eyes before the caduceus of his art. His own analysis had not been difficult. Nine years before (it seemed much longer) he had suffered a willing injection of novocain into the most painful area of bis spirit It was after the auto wreck, after the death of Ruth, and of Miranda, their daughter, that he had begun to feel detached. Perhaps he did not want to recover certain empathies; perhaps his own world was now based upon a certain rigidity of feeling. If this was true, he was wise enough in the ways of the mind to realize it, and perhaps he had decided that such a world had its own compensations.</w:t>
      </w:r>
    </w:p>
    <w:p w14:paraId="6E75286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His son Peter was now ten years old. He was attending a school of quality, and he penned his father a letter every week. The letters were becoming progressively literate, showing signs of a precociousness of which Render could not but approve. He would take the boy with him to Europe in the summer.</w:t>
      </w:r>
    </w:p>
    <w:p w14:paraId="1F9BF12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As for Jill—Jill DeVille (what a luscious, ridiculous namel—he loved her for it)—she was growing if anything, more interesting to him. (He wondered if this was an indication of early middle age.) He was vastly taken by her unmusical nasal voice, her sudden interest in architecture, her concern with the unremovable mole on theright side of her otherwise well-designed nose. He should really call her immediately and go in search of a new restaurant For some reason though, he did not feel like it.</w:t>
      </w:r>
    </w:p>
    <w:p w14:paraId="3C802BA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had been several weeks since he had visited his club. The Partridge and Scalpel, and he felt a strong desire to eat from an oaken table, alone, in the split-level dining room with the three fireplaces, beneath the artificial torches and the boars’ heads like gin ads. So he pushed his perforated membership card into the phoneslot on his desk and there were two buzzes behind the voice-screen.</w:t>
      </w:r>
    </w:p>
    <w:p w14:paraId="1C16A8F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“Hello, Partridge and ScalpeL” said the voice. “May I help you?”</w:t>
      </w:r>
    </w:p>
    <w:p w14:paraId="2C5DC229" w14:textId="2B497C6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“Charles Render,” he said. “I’d like a table in about half an hour.</w:t>
      </w:r>
      <w:r w:rsidR="00621AEB">
        <w:rPr>
          <w:rFonts w:ascii="Verdana" w:hAnsi="Verdana"/>
          <w:color w:val="000000"/>
          <w:sz w:val="20"/>
        </w:rPr>
        <w:t>”</w:t>
      </w:r>
    </w:p>
    <w:p w14:paraId="23EE66FA" w14:textId="1D532180"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“How many will there be?</w:t>
      </w:r>
      <w:r w:rsidR="00621AEB">
        <w:rPr>
          <w:rFonts w:ascii="Verdana" w:hAnsi="Verdana"/>
          <w:color w:val="000000"/>
          <w:sz w:val="20"/>
        </w:rPr>
        <w:t>”</w:t>
      </w:r>
    </w:p>
    <w:p w14:paraId="0BF1549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“Just me.”</w:t>
      </w:r>
    </w:p>
    <w:p w14:paraId="44481C65" w14:textId="57293EBC"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“Very good, sir. Half an hour, then.—That’s </w:t>
      </w:r>
      <w:r w:rsidR="00621AEB">
        <w:rPr>
          <w:rFonts w:ascii="Verdana" w:hAnsi="Verdana"/>
          <w:color w:val="000000"/>
          <w:sz w:val="20"/>
        </w:rPr>
        <w:t>‘</w:t>
      </w:r>
      <w:r w:rsidRPr="00C9424C">
        <w:rPr>
          <w:rFonts w:ascii="Verdana" w:hAnsi="Verdana"/>
          <w:color w:val="000000"/>
          <w:sz w:val="20"/>
        </w:rPr>
        <w:t>render</w:t>
      </w:r>
      <w:r w:rsidR="00621AEB">
        <w:rPr>
          <w:rFonts w:ascii="Verdana" w:hAnsi="Verdana"/>
          <w:color w:val="000000"/>
          <w:sz w:val="20"/>
        </w:rPr>
        <w:t>’</w:t>
      </w:r>
      <w:r w:rsidRPr="00C9424C">
        <w:rPr>
          <w:rFonts w:ascii="Verdana" w:hAnsi="Verdana"/>
          <w:color w:val="000000"/>
          <w:sz w:val="20"/>
        </w:rPr>
        <w:t>? —R-e-n-d-er-?”</w:t>
      </w:r>
    </w:p>
    <w:p w14:paraId="1D76373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“Right.”</w:t>
      </w:r>
    </w:p>
    <w:p w14:paraId="5B3121BB" w14:textId="377A448E"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Thank you.</w:t>
      </w:r>
      <w:r>
        <w:rPr>
          <w:rFonts w:ascii="Verdana" w:hAnsi="Verdana"/>
          <w:color w:val="000000"/>
          <w:sz w:val="20"/>
        </w:rPr>
        <w:t>”</w:t>
      </w:r>
    </w:p>
    <w:p w14:paraId="06E7DA3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broke the connection and rose from his desk. Outside, the day had vanished.</w:t>
      </w:r>
    </w:p>
    <w:p w14:paraId="07ABAE0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monoliths and the towers gave forth their own light now. A soft snow, like sugar, was sifting down through the shadows and transforming itself into beads on the windowpane.</w:t>
      </w:r>
    </w:p>
    <w:p w14:paraId="603F020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shrugged into his overcoat, turned off the lights, locked the inner office. There was a note on Mrs. Hedges’ blotter.</w:t>
      </w:r>
    </w:p>
    <w:p w14:paraId="6C3E949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Miss DeVille called, it said.</w:t>
      </w:r>
    </w:p>
    <w:p w14:paraId="37D69BC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He crumpled the note and tossed it into the wastechute. He would call her tomorrow and say he had been working until late on his lecture.</w:t>
      </w:r>
    </w:p>
    <w:p w14:paraId="3F23DD9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switched off the final light, clapped his hat onto his head and passed through the outer door, locking it as he went. The drop took him to the sub-subcellar where his auto was parked.</w:t>
      </w:r>
    </w:p>
    <w:p w14:paraId="5DF7D23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was chilly in the sub-sub, and his footsteps seemed loud on the concrete as he passed among the parked vehicles. Beneath the glare of the naked lights, his S-7 Spinner was a sleek gray cocoon from which it seemed turbulent wings might at any moment emerge. The doublerow of antennae which fanned forward from the slope of its hood added to this feeling. Render thumbed open the door.</w:t>
      </w:r>
    </w:p>
    <w:p w14:paraId="0747D62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touched the ignition and there was the sound of a lone bee awakening in a great hive. The door swung soundlessly shut as he raised the steering wheel and locked it into place. He spun up the spiral ramp and came to a roiling stop before the big overhead.</w:t>
      </w:r>
    </w:p>
    <w:p w14:paraId="69EF780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As the door rattled upward he lighted his destination screen and turned the knob that shifted {he broadcast map. —Left to right, top to bottom, section by section he shifted it, until he located the portion of Carnegie Avenue he desired. He punched out its coordinates and lowered the wheel. The car switched over to monitor and moved out onto the highway marginal. Render lit a cigarette.</w:t>
      </w:r>
    </w:p>
    <w:p w14:paraId="22DC609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Pushing his seat back into the centerspace, he left all the windows transparent. It was pleasant to half-recline and watch the oncoming cars drift past him like swarms of fireflies. He pushed his hat back on his head and stared upward.</w:t>
      </w:r>
    </w:p>
    <w:p w14:paraId="7B713AB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could remember a time when he had loved snow, when it had reminded him of novels by Thomas Mann and music by Scandanavian composers. In his mind now, though, there was another element from which it could never be wholly dissociated. He could visualize so clearly the eddies of milk-white coldness that swirled about his old manual-steer auto, flowing into its firecharred interior to rewhiten that which had been blackened; so clearly—as though he had walked toward it across a chalky lakebottom—it, the sunken wreck, and he, the diver—unable to open his mouth to speak, for fear of drowning; and he knew, whenever he looked upon falling snow, that somewhere skulls were whitening. But nine years had washed away much of the pain, and he also knew that the night was lovely.</w:t>
      </w:r>
    </w:p>
    <w:p w14:paraId="41E7815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was sped along the wide, wide roads, shot across high bridges, their surfaces slick and gleaming beneath his lights, was woven through frantic cloverieafs and plunged into a tunnel whose dimly glowing walls blurred by him like a mirage. Finally, he switched the windows to opaque and closed his eyes.</w:t>
      </w:r>
    </w:p>
    <w:p w14:paraId="695992E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could not remember whether he had dozed for a moment or not, which meant he probably had. He felt thecar slowing, and he moved the seat forward and turned on the windows again. Almost simultaneously, the cut-off buzzer sounded. He raised the steering wheel and pulled into the parking dome, stepped out onto the ramp and left the car to the parking unit, receiving his ticket from that bos-headed robot which took its solemn revenge on mankind by sticking forth a cardboard tongue at everyone it served.</w:t>
      </w:r>
    </w:p>
    <w:p w14:paraId="2C64F5B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As always, the noises were as subdued as the lighting. The place seemed to absorb sound and convert it into warmth, to lull the tongue with aromas strong enough to be tasted, to hypnotize the ear with the vivid crackle of the triple hearths.</w:t>
      </w:r>
    </w:p>
    <w:p w14:paraId="383352D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was pleased to see that his favorite table, in the comer off to the right of the smaller fireplace, had been held for him. He knew the menu from memory, but he studied it with zeal as he sipped a Manhattan and worked up an order to match his appetite. Shaping sessions always left him ravenously hungry.</w:t>
      </w:r>
    </w:p>
    <w:p w14:paraId="23FE928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“Doctor Render ... ?”</w:t>
      </w:r>
    </w:p>
    <w:p w14:paraId="7848C96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He looked up.</w:t>
      </w:r>
    </w:p>
    <w:p w14:paraId="1B63EF6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“Doctor Shallot would like to speak with you,” said the waiter.</w:t>
      </w:r>
    </w:p>
    <w:p w14:paraId="63E5159E" w14:textId="160CCEBD"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don’t know anyone named Shallot,” he said. “Are you sure he doesn’t want Bender? He’s a surgeon from Metro who sometimes eats here...</w:t>
      </w:r>
      <w:r w:rsidR="00621AEB">
        <w:rPr>
          <w:rFonts w:ascii="Verdana" w:hAnsi="Verdana"/>
          <w:color w:val="000000"/>
          <w:sz w:val="20"/>
        </w:rPr>
        <w:t>”</w:t>
      </w:r>
    </w:p>
    <w:p w14:paraId="667B334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waiter shook his head,</w:t>
      </w:r>
    </w:p>
    <w:p w14:paraId="1F6A0AD3" w14:textId="4FC28C31"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No, sir—</w:t>
      </w:r>
      <w:r>
        <w:rPr>
          <w:rFonts w:ascii="Verdana" w:hAnsi="Verdana"/>
          <w:color w:val="000000"/>
          <w:sz w:val="20"/>
        </w:rPr>
        <w:t>‘</w:t>
      </w:r>
      <w:r w:rsidR="00CB1EDF" w:rsidRPr="00C9424C">
        <w:rPr>
          <w:rFonts w:ascii="Verdana" w:hAnsi="Verdana"/>
          <w:color w:val="000000"/>
          <w:sz w:val="20"/>
        </w:rPr>
        <w:t>render</w:t>
      </w:r>
      <w:r>
        <w:rPr>
          <w:rFonts w:ascii="Verdana" w:hAnsi="Verdana"/>
          <w:color w:val="000000"/>
          <w:sz w:val="20"/>
        </w:rPr>
        <w:t>’</w:t>
      </w:r>
      <w:r w:rsidR="00CB1EDF" w:rsidRPr="00C9424C">
        <w:rPr>
          <w:rFonts w:ascii="Verdana" w:hAnsi="Verdana"/>
          <w:color w:val="000000"/>
          <w:sz w:val="20"/>
        </w:rPr>
        <w:t>. See here?” He extended a threeby-five card on which Render’s full name was typed in capital letters. “Doctor Shallot has dined here nearly every night for the past two weeks,” he explained, “and on each occasion has asked to be notified if you came in.”</w:t>
      </w:r>
    </w:p>
    <w:p w14:paraId="422DFBB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“Hm?” mused Render. 'That’s odd. Why didn’t he just call me at my office?”</w:t>
      </w:r>
    </w:p>
    <w:p w14:paraId="791DBA9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The waiter smiled and made a vague gesture.</w:t>
      </w:r>
    </w:p>
    <w:p w14:paraId="048C5EB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“Well, tell him to come on over,” he said, gulping his Manhattan, “and bring roe another of these.”</w:t>
      </w:r>
    </w:p>
    <w:p w14:paraId="181B6CE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“Unfortunately, Doctor Shallot is blind,” explained the waiter. “It would be easier if you—”</w:t>
      </w:r>
    </w:p>
    <w:p w14:paraId="6F2C9CA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“All right, sure.” Render stood up, relinquishing his favorite table with a strong premonition that he would not be returning to it that evening."Lead on,”</w:t>
      </w:r>
    </w:p>
    <w:p w14:paraId="1D826CE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They threaded their way among the diners, heading up to the next level. A familiar face said “hello” from a table set back against the wall, and Render nodded a greeting to a former seminar pupil whose name was Jurgens or Jirkans or something like that.</w:t>
      </w:r>
    </w:p>
    <w:p w14:paraId="2F981F8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moved on, into the smaller dining room wherein only two tables were occupied. No, three. There was one set in the comer at the far end of the darkened bar, partly masked by an ancient suit of armor. The waiter was heading him in that direction.</w:t>
      </w:r>
    </w:p>
    <w:p w14:paraId="79FF2AF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They stopped before the table and Render stared down into the darkened glasses that had tilted upward- as they approached. Doctor Shallot was a woman, somewhere in the vicinity of her early thirties. Her low bronze bangs did not fully conceal the spot of silver which she wore on her forehead like a caste-mark. Render inhaled, and her head jerked slightly as the tip of his cigarette flared. She appeared to be staring straight up into his eyes. It was an uncomfortable feeling, even knowing that all she could distinguish of him was that which her minute photoelectric cell transmitted to her visual cortex over the hairfine wire implants attached to that oscillator converter: in short, the glow of his cigarette.</w:t>
      </w:r>
    </w:p>
    <w:p w14:paraId="4D1FBE7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“Doctor Shallot, this is Doctor Render,” the waiter was saying.</w:t>
      </w:r>
    </w:p>
    <w:p w14:paraId="55DA9D6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“Good evening,” said Render.</w:t>
      </w:r>
    </w:p>
    <w:p w14:paraId="3ED4EE1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“Good evening,” she said. “My name is Eileen and I’ve wanted very badly to meet you.” He thought he detected a slight quaver in her voice. “Will you join me for dinner?”</w:t>
      </w:r>
    </w:p>
    <w:p w14:paraId="09BE4C9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“My pleasure,” he acknowledged, and the waiter drew out the chair.</w:t>
      </w:r>
    </w:p>
    <w:p w14:paraId="648BD4E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sat down, noting that the woman across from him already had a drink. He reminded the waiter of his second Manhattan.</w:t>
      </w:r>
    </w:p>
    <w:p w14:paraId="637287C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“Have you ordered yet?” he inquired.</w:t>
      </w:r>
    </w:p>
    <w:p w14:paraId="3BD0383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w:t>
      </w:r>
    </w:p>
    <w:p w14:paraId="3E0A263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And two menus—” he started to say, then bit his tongue.</w:t>
      </w:r>
    </w:p>
    <w:p w14:paraId="2668222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“Only one,” she smiled.</w:t>
      </w:r>
    </w:p>
    <w:p w14:paraId="03F42CA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“Make it none,” he amended, and recited the menu.</w:t>
      </w:r>
    </w:p>
    <w:p w14:paraId="4961083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They ordered. Then:</w:t>
      </w:r>
    </w:p>
    <w:p w14:paraId="3F0F7CFF" w14:textId="77777777" w:rsidR="0083446F"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 you always do that?</w:t>
      </w:r>
      <w:r w:rsidR="0083446F">
        <w:rPr>
          <w:rFonts w:ascii="Verdana" w:hAnsi="Verdana"/>
          <w:color w:val="000000"/>
          <w:sz w:val="20"/>
        </w:rPr>
        <w:t>”</w:t>
      </w:r>
    </w:p>
    <w:p w14:paraId="496F8F2D" w14:textId="503B1B34" w:rsidR="00621AEB" w:rsidRDefault="0083446F"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What?</w:t>
      </w:r>
      <w:r w:rsidR="00621AEB">
        <w:rPr>
          <w:rFonts w:ascii="Verdana" w:hAnsi="Verdana"/>
          <w:color w:val="000000"/>
          <w:sz w:val="20"/>
        </w:rPr>
        <w:t>”</w:t>
      </w:r>
    </w:p>
    <w:p w14:paraId="2A85C748" w14:textId="57D4A051"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Carry menus in your head.”</w:t>
      </w:r>
    </w:p>
    <w:p w14:paraId="693AD4B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**0nly a few,” he said, “for awkward occasions. What was it you wanted to see—talk to me about?”</w:t>
      </w:r>
    </w:p>
    <w:p w14:paraId="10FE8BB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“You’re a neuroparticipant therapist,” she stated, “a Shaper.”</w:t>
      </w:r>
    </w:p>
    <w:p w14:paraId="1042467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“And you are—?”</w:t>
      </w:r>
    </w:p>
    <w:p w14:paraId="59962769" w14:textId="26D45321"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—a resident in psychiatry at State Psych. I have a year remaining.”</w:t>
      </w:r>
    </w:p>
    <w:p w14:paraId="7072BB5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knew Sam Riscomb then.”</w:t>
      </w:r>
    </w:p>
    <w:p w14:paraId="7C8ABEE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he helped me get my appointment. He was my adviser.”</w:t>
      </w:r>
    </w:p>
    <w:p w14:paraId="71CB190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was a very good friend of mine. We studied together at Menninger.”</w:t>
      </w:r>
    </w:p>
    <w:p w14:paraId="178B414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nodded.</w:t>
      </w:r>
    </w:p>
    <w:p w14:paraId="5453719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“I’d often heard him speak of you—that’s one of the reasons I wanted to meet you. He’s responsible for encouraging me to go ahead with my plans, despite my handicap.”</w:t>
      </w:r>
    </w:p>
    <w:p w14:paraId="2039AE4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stared at her. She was wearing a dark green dress which appeared to be made of velvet About three inches to the left of the bodice was a pin which might have been gold. It displayed a red stone which could have been a ruby, around which the outline of a goblet was cast. Or was it really two profiles that were outlined, staring through the stone at one another? It seemed vaguely familiar to him, but he could not place it at the moment. It glittered expensively in the dim light.</w:t>
      </w:r>
    </w:p>
    <w:p w14:paraId="5FDFE6B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accepted his drink from the waiter.</w:t>
      </w:r>
    </w:p>
    <w:p w14:paraId="2BA3875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want to become a neuroparticipant therapist,” she told him.</w:t>
      </w:r>
    </w:p>
    <w:p w14:paraId="3B8B4A8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And if she had possessed vision Render would have thought she was staring at him, hoping for some response in his expression. He could not quite calculate what she wanted him to say.</w:t>
      </w:r>
    </w:p>
    <w:p w14:paraId="69B5F80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commend your choice,” he said, “and I respect your ambition.” He tried to put his smile into his voice. “It is not an easy thing, of course, not all of the requirements being academic ones.”</w:t>
      </w:r>
    </w:p>
    <w:p w14:paraId="04F9E59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know,” she said, “But then, I have been blind since birth and it was not an easy thing to come this far.”</w:t>
      </w:r>
    </w:p>
    <w:p w14:paraId="01EA782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“Since birth?” he repeated. “I thought you might have lost your sight recently. You did your undergrad workthen, and went on through med school without eyes.... That’s—rather impressive.”</w:t>
      </w:r>
    </w:p>
    <w:p w14:paraId="1B111C6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“Thank you,” she said, “but it isn’t. Not really. I heard about the first neuroparticipants—Bartelmetz and the rest —when I was a child, and I decided then that I wanted to be one. My life ever since has been governed by that desire.”</w:t>
      </w:r>
    </w:p>
    <w:p w14:paraId="7A7B954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did you do in the labs?” be inquired. “—Not being able to see a specimen, look through a microscope ... ? Or all that reading?”</w:t>
      </w:r>
    </w:p>
    <w:p w14:paraId="7219B66D" w14:textId="51F2DE26"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hired people to read my assignments to me. I taped everything. The school understood that I wanted to go into psychiatry and they permitted a special arrangement for labs. I’ve been guided through the dissection of cadavers by lab assistants, and I’ve had everything described to me. I can tell things by touch ... and I have a memory like yours with the menu,” she smiled. ” 'The quality of psychoparticipation phenomena can only be gauged by the therapist himself, at that moment outside of time and space as we normally know it, when he stands in the midst of a world erected from the stuff of another man’s dreams, recognizes there the nonEuclidian architecture of aberrance, and then takes his patient by the hand and tours the landscape</w:t>
      </w:r>
      <w:r w:rsidR="00621AEB">
        <w:rPr>
          <w:rFonts w:ascii="Verdana" w:hAnsi="Verdana"/>
          <w:color w:val="000000"/>
          <w:sz w:val="20"/>
        </w:rPr>
        <w:t>..</w:t>
      </w:r>
      <w:r w:rsidRPr="00C9424C">
        <w:rPr>
          <w:rFonts w:ascii="Verdana" w:hAnsi="Verdana"/>
          <w:color w:val="000000"/>
          <w:sz w:val="20"/>
        </w:rPr>
        <w:t>.. If he can lead him back to the common earth, then his judgments were sound, his actions valid.' ”</w:t>
      </w:r>
    </w:p>
    <w:p w14:paraId="5F786F4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“From Why No Psychometrics in This Place,” reflected Render.</w:t>
      </w:r>
    </w:p>
    <w:p w14:paraId="2A52D8F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“—by Charles Render, M.D.”</w:t>
      </w:r>
    </w:p>
    <w:p w14:paraId="475AE04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“Our dinner is already moving in this direction,'* he noted, picking up his drink as the speed-cooked meal was pushed toward them in the kitchen-buoy.</w:t>
      </w:r>
    </w:p>
    <w:p w14:paraId="045A445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“That’s one of the reasons I wanted to meet you,” she continued, raising her glass as the dishes rattled before her. “I want you to help me become a Shaper.”</w:t>
      </w:r>
    </w:p>
    <w:p w14:paraId="15FC2A2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Her shaded eyes, as vacant as a statue’s, sought him again.</w:t>
      </w:r>
    </w:p>
    <w:p w14:paraId="05E8DEC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“Yours is a completely unique situation,” he commented. “There has never been a congenitally blind neuroparticipant—for obvious reasons. I’d have to consider all the aspects of the situation before I could advise you. Let’s eat now, though. I’m starved.”</w:t>
      </w:r>
    </w:p>
    <w:p w14:paraId="51B720E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“All right. But my blindness does not mean that I have never seen."He did not ask her what she meant by that, because prime ribs were standing in front of him now and there was a bottle of Chambertm at bis elbow- He did pause long enough to notice though, as she raised her left hand from beneath the table, that she wore no rings.</w:t>
      </w:r>
    </w:p>
    <w:p w14:paraId="797628F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wonder if it’s still snowing,” he commented as they drank their coffee. “It was coming down pretty hard when I pulled into the dome.”</w:t>
      </w:r>
    </w:p>
    <w:p w14:paraId="78D8EABA" w14:textId="77777777" w:rsidR="00621AEB"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hope so,” she said, “even though it diffuses the light and I can’t ’see' anything at all through it. I like to feel it falling about me and blowing against my face.</w:t>
      </w:r>
      <w:r w:rsidR="00621AEB">
        <w:rPr>
          <w:rFonts w:ascii="Verdana" w:hAnsi="Verdana"/>
          <w:color w:val="000000"/>
          <w:sz w:val="20"/>
        </w:rPr>
        <w:t>”</w:t>
      </w:r>
    </w:p>
    <w:p w14:paraId="450F6167" w14:textId="34B1CCB8"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How do you get about?”</w:t>
      </w:r>
    </w:p>
    <w:p w14:paraId="7A18910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“My dog, Sigmund—I gave him the night off,” she smiled, “—he can guide me anywhere. He’s a mutie Shepherd.”</w:t>
      </w:r>
    </w:p>
    <w:p w14:paraId="1B81510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“Oh?” Render grew curious. “Can he talk much?” She nodded.</w:t>
      </w:r>
    </w:p>
    <w:p w14:paraId="4B0E411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“That operation wasn’t as successful on him as on some of them, though. He has a vocabulary of about four hundred words, but I think it causes him pain to speak. He’s quite intelligent. You’ll have to meet him sometime.”</w:t>
      </w:r>
    </w:p>
    <w:p w14:paraId="7CE447D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Render began speculating immediately. He had spoken with such animals at recent medical conferences, and had been startled by their combination of reasoning ability and their devotion to their handlers. Much chromosome tinkering, followed by delicate embryo-surgery, was required to give a dog a brain capacity greater than a chimpanzee’s. Several followup operations were necessary to produce vocal abilities. Most such experiments ended in failure, and the dozen or so puppies a year on which they succeeded were valued in the neighborhood of a hundred thousand dollars each. He realized then, as he lit a cigarette and held the light for a moment, that the stone in Miss </w:t>
      </w:r>
      <w:r w:rsidRPr="00C9424C">
        <w:rPr>
          <w:rFonts w:ascii="Verdana" w:hAnsi="Verdana"/>
          <w:color w:val="000000"/>
          <w:sz w:val="20"/>
        </w:rPr>
        <w:lastRenderedPageBreak/>
        <w:t>Shallot’s medallion was a genuine ruby. He began to suspect that her admission to a medical school might, in addition to her academic record, have been based upon a sizeable endowment to the college of her choice. Perhaps he was being unfair though, he chided himself.</w:t>
      </w:r>
    </w:p>
    <w:p w14:paraId="469CF286" w14:textId="77777777" w:rsidR="0083446F"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he said, “we might do a paper on canine neuroses. Does he ever refer to his father as 'that son of a female Shepherd'?</w:t>
      </w:r>
      <w:r w:rsidR="0083446F">
        <w:rPr>
          <w:rFonts w:ascii="Verdana" w:hAnsi="Verdana"/>
          <w:color w:val="000000"/>
          <w:sz w:val="20"/>
        </w:rPr>
        <w:t>”</w:t>
      </w:r>
    </w:p>
    <w:p w14:paraId="5CA4717F" w14:textId="0E10C68A" w:rsidR="00CB1EDF" w:rsidRPr="00C9424C" w:rsidRDefault="0083446F"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He never met his father,” she said, quite soberly. “He was raised apart from other dogs. His attitude could hardly be typical. I don’t think you’ll ever learn the functional psychology of the dog from a mutie.”</w:t>
      </w:r>
    </w:p>
    <w:p w14:paraId="2BA2FB1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imagine you’re right,” he dismissed it. “More coffee?”</w:t>
      </w:r>
    </w:p>
    <w:p w14:paraId="2688698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thanks.”</w:t>
      </w:r>
    </w:p>
    <w:p w14:paraId="5A45C37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Deciding it was time to continue the discussion, he said, “So you want to be a Shaper....”</w:t>
      </w:r>
    </w:p>
    <w:p w14:paraId="4167F75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w:t>
      </w:r>
    </w:p>
    <w:p w14:paraId="4C88489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hate to be the one to destroy anybody’s high ambitions,” he told her. “Like poison, I hate it. Unless they have no foundation at all in reality. Then I can be ruthless. So—honestly, frankly, and in all sincerity, I do not see how it could ever be managed. Perhaps you’re a fine psychiatrist—but in my opinion, it is a physical and mental impossibility for you ever to become a neuroparticipant. As for my reasons—”</w:t>
      </w:r>
    </w:p>
    <w:p w14:paraId="2355214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“Wait,” she said. “Not here, please. Humor me. I’m tired of this stuffy place—take me somewhere else to talk. I think I might be able to convince you there is a way.”</w:t>
      </w:r>
    </w:p>
    <w:p w14:paraId="13EB17AF" w14:textId="3E51913E"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 not?” he shrugged. “I have plenty time. Sure—you call it. Where?”</w:t>
      </w:r>
    </w:p>
    <w:p w14:paraId="3CF85B7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“Blindspin?”</w:t>
      </w:r>
    </w:p>
    <w:p w14:paraId="1ED96AE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suppressed an unwilling chuckle at the expression, but she laughed aloud.</w:t>
      </w:r>
    </w:p>
    <w:p w14:paraId="15E6D9C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“Fine,” he said, “but I’m still thirsty.”</w:t>
      </w:r>
    </w:p>
    <w:p w14:paraId="543CF05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 bottle of champagne was tallied and he signed the check despite her protests. It arrived in a colorful “Drink While You Drive” basket, and they stood then, and she was tall, but he was taller.</w:t>
      </w:r>
    </w:p>
    <w:p w14:paraId="40DE40E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Blindspin.</w:t>
      </w:r>
    </w:p>
    <w:p w14:paraId="296BE5C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 single name of a multitude of practices centered about the auto-driven auto. Flashing across the country in the sure hands of an invisible chauffeur, windows all opaque, night dark, sky high, tires assailing the road below like four phantom buzzsaws—and starting from scratch and ending in the same place, and never knowing where you are going or where you have been—it is possible, for a moment, to kindle some feeling of individuality in the coldest brainpan, to produce a momentary awareness of self by virtue of an apartness from all but a sense of motion. This is because movement through dark-ness is the ultimate abstraction of life itself—at least that’s what one of the Vital Comedians said, and everybody in the place laughed.</w:t>
      </w:r>
    </w:p>
    <w:p w14:paraId="2B5C098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Actually now, the phenomenon known as blindspin first became prevalent (as might be suspected) among certain younger members of the community, when monitored highways deprived them of the means to exercise their automobiles in some of the more individualistic ways which had come to be frowned upon by the National Traffic Control Authority. Something had to be done.</w:t>
      </w:r>
    </w:p>
    <w:p w14:paraId="04E60C8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was.</w:t>
      </w:r>
    </w:p>
    <w:p w14:paraId="087C8A3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first, disastrous reaction involved the simple engineering feat of disconnecting the broadcast control unit after one had entered onto a monitored highway. This resulted in the car’s vanishing from the ken of the monitor and passing back into the control of its occupants. Jealous as a deity, a monitor will not tolerate that which denies its programmed omniscience: it will thunder and lightning in the Highway Control Station nearest the point of last contact, sending winged seraphs in search of that which has slipped from sight.</w:t>
      </w:r>
    </w:p>
    <w:p w14:paraId="2CD01A2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Often, however, this was too late in happening, for the roads are many and well-paved. Escape from detection was, at first, relatively easy to achieve.</w:t>
      </w:r>
    </w:p>
    <w:p w14:paraId="46883BC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Other vehicles, though, necessarily behave as if a rebel has no actual existence. Its presence cannot be allowed for.</w:t>
      </w:r>
    </w:p>
    <w:p w14:paraId="7369696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Boxed-in on a heavily-traveled section of roadway, the offender is subject to immediate annihilation in the event of any overall speedup or shift in traffic pattern which involves movement through his theoretically vacant position. This, in the early days of monitor-controls, caused a rapid series of collisions. Monitoring devices later became far </w:t>
      </w:r>
      <w:r w:rsidRPr="00C9424C">
        <w:rPr>
          <w:rFonts w:ascii="Verdana" w:hAnsi="Verdana"/>
          <w:color w:val="000000"/>
          <w:sz w:val="20"/>
        </w:rPr>
        <w:lastRenderedPageBreak/>
        <w:t>more sophisticated, and mechanized cutoffs reduced the collision incidence subsequent to such an action. The quality of the pulpefactions and contusions which did occur, however, remained unaltered.</w:t>
      </w:r>
    </w:p>
    <w:p w14:paraId="2DFD6BC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next reaction was based on a thing which had been overlooked because it was obvious. The monitors took people where they wanted to go only because people told them they wanted to go there. A person pressing a random series of coordinates, without reference to any map, would either be left with a stalled automobile anda “RECHECK YOUR COORDINATES” light, or would suddenly be whisked away in any direction. The latter possesses a certain romantic appeal in that it offers speed, unexpected sights, and free hands. Also, it is perfectly legal: and it is possible to navigate all over two continents in this manner, if one is possessed of sufficient wherewithal and gluteal stamina.</w:t>
      </w:r>
    </w:p>
    <w:p w14:paraId="6E1CD01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As is the case in all such matters, the practice diffused upwards through the age brackets. School teachers who only drove on Sundays fell into disrepute as selling points for used autos. Such is the way a world ends, said the entertainer.</w:t>
      </w:r>
    </w:p>
    <w:p w14:paraId="6266F20B" w14:textId="0F147FCA"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End or no, the car designed to move on monitored highways is a mobile efficiency unit, complete with latrine, cupboard, refrigerator compartment and gaming table. It also sleeps two with ease and four with some crowding. On occasion, three can be a real crowd</w:t>
      </w:r>
      <w:r w:rsidR="00621AEB">
        <w:rPr>
          <w:rFonts w:ascii="Verdana" w:hAnsi="Verdana"/>
          <w:color w:val="000000"/>
          <w:sz w:val="20"/>
        </w:rPr>
        <w:t>.</w:t>
      </w:r>
    </w:p>
    <w:p w14:paraId="2260702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drove out of the dome and into the marginal aisle. He halted the car.</w:t>
      </w:r>
    </w:p>
    <w:p w14:paraId="68BA7D8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“Want to jab some coordinates?” he asked.</w:t>
      </w:r>
    </w:p>
    <w:p w14:paraId="556F62B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do it. My fingers know too many.”</w:t>
      </w:r>
    </w:p>
    <w:p w14:paraId="2D2ACDD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punched random buttons. The Spinner moved onto the highway. Render asked speed of the vehicle then, and it moved into the high-acceleration lane.</w:t>
      </w:r>
    </w:p>
    <w:p w14:paraId="5E267B6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Spinner’s lights burnt holes in the darkness. The city backed away fast; it was a smouldering bonfire on both sides of the road, stirred by sudden gusts of wind, hidden by white swirlings, obscured by the steady fall of gray ash. Render knew his speed was only about sixty percent of what it would have been on a clear, dry night.</w:t>
      </w:r>
    </w:p>
    <w:p w14:paraId="05590C4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did not blank the windows, but leaned back and stared out through them. Eileen “looked” ahead into what light there was. Neither of them said anything for ten or fifteen minutes.</w:t>
      </w:r>
    </w:p>
    <w:p w14:paraId="44384B1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city shrank to sub-city as they sped on. After a time, short sections of open road began to appear.</w:t>
      </w:r>
    </w:p>
    <w:p w14:paraId="3EA6A38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“Tell roe what it looks like outside,” she said.</w:t>
      </w:r>
    </w:p>
    <w:p w14:paraId="19DB4B0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 didn’t you ask me to describe your dinner, or the suit of armor beside our table?”</w:t>
      </w:r>
    </w:p>
    <w:p w14:paraId="0CDA2A1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“Because I tasted one and felt the other. This is different.”</w:t>
      </w:r>
    </w:p>
    <w:p w14:paraId="1320788B" w14:textId="77777777" w:rsidR="0083446F"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is snow falling outside. Take it away and what you have left is black.</w:t>
      </w:r>
      <w:r w:rsidR="0083446F">
        <w:rPr>
          <w:rFonts w:ascii="Verdana" w:hAnsi="Verdana"/>
          <w:color w:val="000000"/>
          <w:sz w:val="20"/>
        </w:rPr>
        <w:t>”</w:t>
      </w:r>
    </w:p>
    <w:p w14:paraId="288E0A21" w14:textId="5FBD2D88" w:rsidR="00CB1EDF" w:rsidRPr="00C9424C" w:rsidRDefault="0083446F"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What else?”</w:t>
      </w:r>
    </w:p>
    <w:p w14:paraId="6C274FE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is slush on the road. When it starts to freeze, traffic will drop to a crawl unless we outrun this storm. The slush looks like an old, dark syrup, just starting to get sugary on top.”</w:t>
      </w:r>
    </w:p>
    <w:p w14:paraId="3B32434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“Anything else?”</w:t>
      </w:r>
    </w:p>
    <w:p w14:paraId="124C420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“That’s it, lady.”</w:t>
      </w:r>
    </w:p>
    <w:p w14:paraId="128DDFB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“Is it snowing harder or less hard than when we left the club?”</w:t>
      </w:r>
    </w:p>
    <w:p w14:paraId="67CC026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“Harder, I should say.”</w:t>
      </w:r>
    </w:p>
    <w:p w14:paraId="18865AC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“Would you pour me a drink?” she asked him.</w:t>
      </w:r>
    </w:p>
    <w:p w14:paraId="75565BB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“Certainly.”</w:t>
      </w:r>
    </w:p>
    <w:p w14:paraId="0D085A6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They turned their seats inward and Render raised the table. He fetched two glasses from the cupboard.</w:t>
      </w:r>
    </w:p>
    <w:p w14:paraId="14804DB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“Your health,” said Render, after be had poured.</w:t>
      </w:r>
    </w:p>
    <w:p w14:paraId="1932902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“Here’s looking at you.”</w:t>
      </w:r>
    </w:p>
    <w:p w14:paraId="43D192E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downed his drink. She sipped hers. He waited for her next comment. He knew that two cannot play at the Socratic game, and he expected more questions before she said what she wanted to say.</w:t>
      </w:r>
    </w:p>
    <w:p w14:paraId="59FE1E4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said: “What is the most beautiful thing you have ever seen?”</w:t>
      </w:r>
    </w:p>
    <w:p w14:paraId="04DC92F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he decided, he had guessed correctly.</w:t>
      </w:r>
    </w:p>
    <w:p w14:paraId="1CFFBDC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replied without hesitation: “The sinking of Atlantis.”</w:t>
      </w:r>
    </w:p>
    <w:p w14:paraId="1A20CBF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was serious.”</w:t>
      </w:r>
    </w:p>
    <w:p w14:paraId="773DBDE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 was I.”</w:t>
      </w:r>
    </w:p>
    <w:p w14:paraId="16AB852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“Would you care to elaborate?” lt! sank Atlantis,” he said, “personally.</w:t>
      </w:r>
    </w:p>
    <w:p w14:paraId="4D2056E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was about three years ago. And Godi it was lovely! It was all ivory towers and golden minarets and silver balconies. There were bridges of opal, and crimson penants and a milk-white river flowing between lemoncolored banks. There were jade steeples, and trees as old as the world tickling the bellies of clouds, and ships in the great sea-harbor of Xanadu, as delicately constructed as musical instruments, all swaying with the tides. The twieve princes of the realm held court in the dozenpillared Colliseum of the Zodiac, to listen to a Greek tenor sax play at sunset</w:t>
      </w:r>
    </w:p>
    <w:p w14:paraId="6CB3A48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Greek, of course, was a patient of mine— paranoiac. The etiology of the thing is rather complicated, but that’s what I wandered into inside his mind. I gave him free rein for awhile, and in the end I had to splitAtlantis in half and sink it full fathom five. He’s playing again and you’ve doubtless beard his sounds, if you like such sounds at all. He’s good. I still see him periodically, but he is no longer the last descendent of the greatest minstrel of Atlantis. He’s just a fine, late twentiethcentury saxman.</w:t>
      </w:r>
    </w:p>
    <w:p w14:paraId="42BCA8F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“Sometimes though, as I look back on the apocalypse I worked within his vision of grandeur, I experience a fleeting sense of lost beauty—because, for a single moment, his abnormally intense feelings were my feelings, and he felt that his dream was the most beautiful thing in the world.”</w:t>
      </w:r>
    </w:p>
    <w:p w14:paraId="5AABBDD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refilled their glasses.</w:t>
      </w:r>
    </w:p>
    <w:p w14:paraId="099DAE7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“That wasn’t exactly what I meant,” she said.</w:t>
      </w:r>
    </w:p>
    <w:p w14:paraId="013B56F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know.”</w:t>
      </w:r>
    </w:p>
    <w:p w14:paraId="5C83F0A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meant something real.”</w:t>
      </w:r>
    </w:p>
    <w:p w14:paraId="4CB36BD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was more real than real, I assure you.'*</w:t>
      </w:r>
    </w:p>
    <w:p w14:paraId="1A3C04A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don’t doubt it, but...”</w:t>
      </w:r>
    </w:p>
    <w:p w14:paraId="0B8A1D7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“—But I destroyed the foundation you were laying for your argument. Okay, I apologize. I’ll hand it back to you. Here’s something that could be real:</w:t>
      </w:r>
    </w:p>
    <w:p w14:paraId="4C99C9B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“We are moving along the edge of a great bowl of sand,” he said. “Into it, the snow is gently drifting. In the spring the snow will melt, the waters will run down into the earth, or be evaporated away by the heat of the sun. Then only the sand will remain. Nothing grows in the sand, except for an occasional cactus. Nothing lives here but snakes, a few birds, insects, burrowing things, and a wandering coyote or two. In the afternoon these things will look for shade. Any place where there’s an old fence post or a rock or a skull or a cactus to block out the sun, there you will witness life cowering before the elements. But the colors are beyond belief, and the elements are more lovely, almost, than the things they destroy.”</w:t>
      </w:r>
    </w:p>
    <w:p w14:paraId="42DCE0C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is no such place near here,” she said.</w:t>
      </w:r>
    </w:p>
    <w:p w14:paraId="2EA8F875" w14:textId="53060EA3"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“If I say it, then there is. Isn’t there? I’ve seen i</w:t>
      </w:r>
      <w:r w:rsidR="00621AEB">
        <w:rPr>
          <w:rFonts w:ascii="Verdana" w:hAnsi="Verdana"/>
          <w:color w:val="000000"/>
          <w:sz w:val="20"/>
        </w:rPr>
        <w:t>t.”</w:t>
      </w:r>
    </w:p>
    <w:p w14:paraId="23506E2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 you’re right.”</w:t>
      </w:r>
    </w:p>
    <w:p w14:paraId="5F9DC8B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“And it doesn’t matter if it’s a painting by a woman named O'Keefe, or something right outside our window, does it? If I’ve seen it?”</w:t>
      </w:r>
    </w:p>
    <w:p w14:paraId="432A27C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acknowledge the truth of the diagnosis,” she said. “Do you want to speak it for me?”</w:t>
      </w:r>
    </w:p>
    <w:p w14:paraId="43454E4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go ahead.”</w:t>
      </w:r>
    </w:p>
    <w:p w14:paraId="54D8776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refilled the small glasses once more."The damage is in my eyes,” she told him, “not my brain.”</w:t>
      </w:r>
    </w:p>
    <w:p w14:paraId="0F693EB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lit her cigarette.</w:t>
      </w:r>
    </w:p>
    <w:p w14:paraId="539821A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can see with other eyes if I can enter other brains.”</w:t>
      </w:r>
    </w:p>
    <w:p w14:paraId="0E50442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lit his own cigarette.</w:t>
      </w:r>
    </w:p>
    <w:p w14:paraId="3853A4B9" w14:textId="674EBF61"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“Neuroparticipation is based upon the fact that two nervous systems can share the same impulses, the same fantasies....”</w:t>
      </w:r>
    </w:p>
    <w:p w14:paraId="7BE3202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“Controlled fantasies.”</w:t>
      </w:r>
    </w:p>
    <w:p w14:paraId="535554E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could perform therapy and at the same time experience genuine visual impressions.”</w:t>
      </w:r>
    </w:p>
    <w:p w14:paraId="0BA8038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said Render.</w:t>
      </w:r>
    </w:p>
    <w:p w14:paraId="479B4BE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don’t know what it’s like to be cut off from a whole area of stimuli! To know that a Mongoloid idiot can experience something you can never know—and that he cannot appreciate it because, like you, he was condemned before birth in a court of biological hapstance, — in a place where there is no justice—only fortuity, pure and simple.”</w:t>
      </w:r>
    </w:p>
    <w:p w14:paraId="2BBC715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“The universe did not invent justice. Man did. Unfortunately, man must reside in the universe.”</w:t>
      </w:r>
    </w:p>
    <w:p w14:paraId="77548020" w14:textId="1DE9895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“I’m not asking the universe to help me—I’m asking you.</w:t>
      </w:r>
      <w:r w:rsidR="00621AEB">
        <w:rPr>
          <w:rFonts w:ascii="Verdana" w:hAnsi="Verdana"/>
          <w:color w:val="000000"/>
          <w:sz w:val="20"/>
        </w:rPr>
        <w:t>”</w:t>
      </w:r>
    </w:p>
    <w:p w14:paraId="7FC438F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“I’m sorry,” said Render.</w:t>
      </w:r>
    </w:p>
    <w:p w14:paraId="25C9765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 won’t you help me?”</w:t>
      </w:r>
    </w:p>
    <w:p w14:paraId="3CCE3DD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“At this moment you are demonstrating my main reason.”</w:t>
      </w:r>
    </w:p>
    <w:p w14:paraId="4F26AD68" w14:textId="0EDFB14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“Which is ...</w:t>
      </w:r>
      <w:r w:rsidR="00621AEB">
        <w:rPr>
          <w:rFonts w:ascii="Verdana" w:hAnsi="Verdana"/>
          <w:color w:val="000000"/>
          <w:sz w:val="20"/>
        </w:rPr>
        <w:t>”</w:t>
      </w:r>
    </w:p>
    <w:p w14:paraId="19D73BE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“Emotion. This thing means far too much to you. When the therapist is in-phase with a patient he is narcoelectrically removed from most of his own bodily sensations. This is necessary—because his mind must be completely absorbed by the task at hand. It is also necessary that his emotions undergo a similar suspension. This, of course, is impossible in the one sense that a person always emotes to some degree. But the therapist’s emotions are sublimated into a generalized feeling of exhilaration—or, as in my own case, into an artistic reverie. With you, however, the ’seeing' would be too much. You would be in constant danger of losing control of the dream.”</w:t>
      </w:r>
    </w:p>
    <w:p w14:paraId="7121236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disagree with you.”</w:t>
      </w:r>
    </w:p>
    <w:p w14:paraId="1F58A34E" w14:textId="4C21D28F" w:rsidR="00CB1EDF"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“Of course you do. But the fact remains that you would be dealing, and dealing constantly, with me abnormal.</w:t>
      </w:r>
    </w:p>
    <w:p w14:paraId="489782A7" w14:textId="777C1E2D" w:rsidR="00C7407F" w:rsidRDefault="00C7407F" w:rsidP="00C9424C">
      <w:pPr>
        <w:suppressAutoHyphens/>
        <w:spacing w:after="0" w:line="240" w:lineRule="auto"/>
        <w:ind w:firstLine="283"/>
        <w:jc w:val="both"/>
        <w:rPr>
          <w:rFonts w:ascii="Verdana" w:hAnsi="Verdana"/>
          <w:color w:val="000000"/>
          <w:sz w:val="20"/>
        </w:rPr>
      </w:pPr>
    </w:p>
    <w:p w14:paraId="72397FDD" w14:textId="77777777" w:rsidR="00C7407F" w:rsidRDefault="00C7407F" w:rsidP="00C7407F">
      <w:pPr>
        <w:suppressAutoHyphens/>
        <w:spacing w:after="0" w:line="240" w:lineRule="auto"/>
        <w:jc w:val="both"/>
        <w:rPr>
          <w:rFonts w:ascii="Verdana" w:hAnsi="Verdana"/>
          <w:color w:val="000000"/>
          <w:sz w:val="20"/>
        </w:rPr>
      </w:pPr>
    </w:p>
    <w:p w14:paraId="6F9E988F" w14:textId="22EB2E15" w:rsidR="00C7407F" w:rsidRDefault="00C7407F" w:rsidP="00C7407F">
      <w:pPr>
        <w:suppressAutoHyphens/>
        <w:spacing w:after="0" w:line="240" w:lineRule="auto"/>
        <w:jc w:val="both"/>
        <w:rPr>
          <w:rFonts w:ascii="Verdana" w:hAnsi="Verdana"/>
          <w:color w:val="000000"/>
          <w:sz w:val="20"/>
        </w:rPr>
      </w:pPr>
      <w:r>
        <w:rPr>
          <w:rFonts w:ascii="Verdana" w:hAnsi="Verdana"/>
          <w:color w:val="000000"/>
          <w:sz w:val="20"/>
        </w:rPr>
        <w:t>II</w:t>
      </w:r>
    </w:p>
    <w:p w14:paraId="3353AB94" w14:textId="77777777" w:rsidR="00C7407F" w:rsidRPr="00C9424C" w:rsidRDefault="00C7407F" w:rsidP="00C7407F">
      <w:pPr>
        <w:suppressAutoHyphens/>
        <w:spacing w:after="0" w:line="240" w:lineRule="auto"/>
        <w:jc w:val="both"/>
        <w:rPr>
          <w:rFonts w:ascii="Verdana" w:hAnsi="Verdana"/>
          <w:color w:val="000000"/>
          <w:sz w:val="20"/>
        </w:rPr>
      </w:pPr>
    </w:p>
    <w:p w14:paraId="267D9C5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power of a neurosis is unimaginable to ninety-nine point etcetera percent of the population, because we can never adequately judge the intensity of our own—let alone those of others, when we only see them from the outside. That is why no neuroparticipant will ever undertake to treat a full-blown psychotic. The few pioneers in that area are all themselves in therapy today. It would be like diving into a maelstrom. If the therapist loses the upper hand in an intense session, he becomes the Shaped rather than the Shaper. The synapses respond like a fission reaction when nervous impulses are artificially augmented. The transference effect is almost instantaneous.</w:t>
      </w:r>
    </w:p>
    <w:p w14:paraId="3BE26CA6" w14:textId="36A0B055"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did an awful lot of skiing five years ago. This is because I was a claustrophobe. I had to run and it took me six months to beat the thing—all because of one tiny lapse that occurred in a measureless fraction of an instant. I had to refer the patient to another therapist. And this was only a minor repercussion. —If you were to go gaga over the scenery, girl, you could wind up in a rest home for life.”</w:t>
      </w:r>
    </w:p>
    <w:p w14:paraId="786EEFF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finished her drink and Render refilled the glass. The night raced by. They had left the city far behind them, and the road was open and clear. The darkness eased more and more of itself between the falling flakes. The Spinner picked up speed.</w:t>
      </w:r>
    </w:p>
    <w:p w14:paraId="52FA05B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“AH right,” she admitted, “maybe you’re right. Still, though, I think you can help me.”</w:t>
      </w:r>
    </w:p>
    <w:p w14:paraId="5CBA35E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“How?” he asked.</w:t>
      </w:r>
    </w:p>
    <w:p w14:paraId="6EB241B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“Accustom me to seeing, so that the images will lose their novelty, the emotions wear off. Accept me as a patient and rid me of my sight-anxiety. Then what you have said so far will cease to apply. I will be able to undertake the training then, and give my full attention to therapy. I’ll be able to sublimate the sight-pleasure into something else.”</w:t>
      </w:r>
    </w:p>
    <w:p w14:paraId="478F29A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wondered.</w:t>
      </w:r>
    </w:p>
    <w:p w14:paraId="5A3D930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Perhaps it could be done. It would be a difficult undertaking, though.</w:t>
      </w:r>
    </w:p>
    <w:p w14:paraId="073D751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might also make therapeutic history.</w:t>
      </w:r>
    </w:p>
    <w:p w14:paraId="5BC0CFA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one was really qualified to try it, because no one had ever tried it before.</w:t>
      </w:r>
    </w:p>
    <w:p w14:paraId="0EEA7E7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But Eileen Shallot was a rarity—no, a unique item— for it was likely she was the only person in the world whocombined the necessary technical background with the unique problem.</w:t>
      </w:r>
    </w:p>
    <w:p w14:paraId="5502D52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drained his glass, refilled it, refilled hers.</w:t>
      </w:r>
    </w:p>
    <w:p w14:paraId="68B71F6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was still considering the problem as the “RECOORDINATE” light came on and the car pulled into a cutoff and stood there. He switched off the buzzer and sat there for a long while, thinking.</w:t>
      </w:r>
    </w:p>
    <w:p w14:paraId="543D09D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It was not often that other persons heard him acknowledge his feelings regarding his skill. His colleagues considered him modest. Offhand, though, it might be noted that he was aware that the day a better neuroparticipant began practicing would be the day that </w:t>
      </w:r>
      <w:r w:rsidRPr="00C9424C">
        <w:rPr>
          <w:rFonts w:ascii="Verdana" w:hAnsi="Verdana"/>
          <w:color w:val="000000"/>
          <w:sz w:val="20"/>
        </w:rPr>
        <w:lastRenderedPageBreak/>
        <w:t>a troubled homo sapien was to be treated by something but immeasurably less than angels.</w:t>
      </w:r>
    </w:p>
    <w:p w14:paraId="44AF38E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Two drinks remained. Then he tossed the emptied bottle into the backbin.</w:t>
      </w:r>
    </w:p>
    <w:p w14:paraId="1126A77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know something?” he finally said.</w:t>
      </w:r>
    </w:p>
    <w:p w14:paraId="12F29CBB" w14:textId="16001073"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What?”</w:t>
      </w:r>
    </w:p>
    <w:p w14:paraId="00735D06" w14:textId="42E0FBDA"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“I</w:t>
      </w:r>
      <w:r w:rsidR="00CB1EDF" w:rsidRPr="00C9424C">
        <w:rPr>
          <w:rFonts w:ascii="Verdana" w:hAnsi="Verdana"/>
          <w:color w:val="000000"/>
          <w:sz w:val="20"/>
        </w:rPr>
        <w:t>t might be worth a try.”</w:t>
      </w:r>
    </w:p>
    <w:p w14:paraId="64C44D4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swiveled about then and leaned forward to recoordinate, but she was there first. As he pressed the buttons and the S-7 swung around, she kissed him. Below her dark glasses her cheeks were moist.</w:t>
      </w:r>
    </w:p>
    <w:p w14:paraId="59D65D9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suicide bothered him more than it should have, and Mrs. Lambert had called the day before to cancel her appointment. So Render decided to spend the morning being pensive. Accordingly, he entered the office wearing a cigar and a frown.</w:t>
      </w:r>
    </w:p>
    <w:p w14:paraId="0FD0336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“Did you see ... ?” asked Mrs. Hedges.</w:t>
      </w:r>
    </w:p>
    <w:p w14:paraId="4150EB4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He pitched his coat onto the table that stood in the far corner of the room. He crossed to the window, stared down. “Yes,” he repeated, “I was driving by with my windows clear. They were still cleaning up when I passed.”</w:t>
      </w:r>
    </w:p>
    <w:p w14:paraId="585FF6F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“Did you know him?”</w:t>
      </w:r>
    </w:p>
    <w:p w14:paraId="74921D3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don’t even know the name yet. How could I?”</w:t>
      </w:r>
    </w:p>
    <w:p w14:paraId="2477F61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“Priss Tully just called me—she’s a receptionist for that engineering outfit up on the eighty-sixth. She says it was James Irizarry, an ad designer who had offices down the hall from them— That’s a long way to fall. He must have been unconscious when he hit, huh? He bounced offthe building. If you open the window and lean out you can see—off to the left there—where...”</w:t>
      </w:r>
    </w:p>
    <w:p w14:paraId="292896D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“Never mind, Bennie. —Your friend have any idea why he did it?”</w:t>
      </w:r>
    </w:p>
    <w:p w14:paraId="15307334" w14:textId="793CD70F"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“Not really. His secretary came running up the hall, screaming. Seems she went in his office to see him about some drawings, just as he was getting up over the sill. There was a note on his board. 'I’ve had everything I wanted,' it said. 'Why wait around?' Sort of funny, huh? I don’t mean funny..</w:t>
      </w:r>
      <w:r w:rsidR="00621AEB">
        <w:rPr>
          <w:rFonts w:ascii="Verdana" w:hAnsi="Verdana"/>
          <w:color w:val="000000"/>
          <w:sz w:val="20"/>
        </w:rPr>
        <w:t>..</w:t>
      </w:r>
      <w:r w:rsidRPr="00C9424C">
        <w:rPr>
          <w:rFonts w:ascii="Verdana" w:hAnsi="Verdana"/>
          <w:color w:val="000000"/>
          <w:sz w:val="20"/>
        </w:rPr>
        <w:t>”</w:t>
      </w:r>
    </w:p>
    <w:p w14:paraId="7EC0605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“Yeah. —Know anything about his personal affairs?”</w:t>
      </w:r>
    </w:p>
    <w:p w14:paraId="353CCA4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“Married. Coupla kids. Good professional rep. Lots of business. Sober as anybody. —He could afford an office in this building.”</w:t>
      </w:r>
    </w:p>
    <w:p w14:paraId="7828527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“Good Lordi” Render turned. “Have you got a case file there or something?”</w:t>
      </w:r>
    </w:p>
    <w:p w14:paraId="3DF08F2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know,” she shrugged her thick shoulders, *'I*ve got friends all over this hive. We always talk when things go slow. Prissy’s my sister-in-law, anyhow—</w:t>
      </w:r>
    </w:p>
    <w:p w14:paraId="50B1733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mean that if I dived through this window right now, my current biography would make the rounds in the next five minutes?”</w:t>
      </w:r>
    </w:p>
    <w:p w14:paraId="429DAB7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“Probably,” she twisted her bright lips into a smile, “give or take a couple. But don’t do it today, huh? —You know, it would be kind of anticlimactic, and it wouldn’t get the same coverage as a solus.</w:t>
      </w:r>
    </w:p>
    <w:p w14:paraId="35C8E88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“Anyhow,” she continued, “you’re a mind-mixer. You wouldn’t do it.”</w:t>
      </w:r>
    </w:p>
    <w:p w14:paraId="778E32A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“You’re betting against statistics,” he observed. “The medical profession, along with attorneys, manages about three times as many as most other work areas.”</w:t>
      </w:r>
    </w:p>
    <w:p w14:paraId="253A0AC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“Hey!” She looked worried. “Go 'way from my windowl</w:t>
      </w:r>
    </w:p>
    <w:p w14:paraId="3EBD6E7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“I’d have to go to work for Doctor Hanson then,” she added, “and he’s a slob.”</w:t>
      </w:r>
    </w:p>
    <w:p w14:paraId="04434E6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moved to her desk.</w:t>
      </w:r>
    </w:p>
    <w:p w14:paraId="2522AAD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never know when to take you seriously,” she decided.</w:t>
      </w:r>
    </w:p>
    <w:p w14:paraId="3E00DE8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appreciate your concern,” he nodded, “indeed I do. As a matter of fact, I have never been statistic-prone—I should have repercussed out of the neuropy game four years ago.”</w:t>
      </w:r>
    </w:p>
    <w:p w14:paraId="42650A5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“You’d be a headline, though,” she mused. “All thosereporters asking me about you ... Hey, why do they do it, huh?”</w:t>
      </w:r>
    </w:p>
    <w:p w14:paraId="394AF27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“Who?”</w:t>
      </w:r>
    </w:p>
    <w:p w14:paraId="0B449BE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“Anybody.”</w:t>
      </w:r>
    </w:p>
    <w:p w14:paraId="621E544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“How should I know, Bennie? I’m only a humble psyche-stirrer. If I could pinpoint a general underlying cause—and then maybe figure a way to anticipate the tiling—why, it might even be better than my jumping, for newscopy. But I can’t do it, because there is no single. ample reason—I don’t think.”</w:t>
      </w:r>
    </w:p>
    <w:p w14:paraId="4094BDD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“Oh.”</w:t>
      </w:r>
    </w:p>
    <w:p w14:paraId="254430A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“About thirty-five years ago it was the ninth leading cause of death in the United States. Now it’s number six for North and South America. I think it’s seventh in Europe.”</w:t>
      </w:r>
    </w:p>
    <w:p w14:paraId="440B7C6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“And nobody will ever really know why Irizarry pimped?”</w:t>
      </w:r>
    </w:p>
    <w:p w14:paraId="07B0D11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Reader swung a chair backward and seated himself. He knocked an ash into her petite and gleaming tray. She emptied it into the waste-chute, hastily, and coughed a significant cough.</w:t>
      </w:r>
    </w:p>
    <w:p w14:paraId="255320E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“Oh, one can always speculate,” he said, “and one in my profession will. The first thing to consider would be the personality traits which might predispose a man to periods of depression. People who keep their emotions under rigid control, people who are conscientious and rather compulsively concerned with small matters ...” He knocked another fleck of ash into her tray and watched as she reached out to dump it, then quickly drew her hand back again. He grinned an evil grin. “In short,” he finished, “some of the characteristics of people in professions which require individual, rather than group performance—medicine, law, the arts.”</w:t>
      </w:r>
    </w:p>
    <w:p w14:paraId="0120F4F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regarded him speculatively.</w:t>
      </w:r>
    </w:p>
    <w:p w14:paraId="6862550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“Don’t worry though,” he chuckled, “I’m pleased as hell with life.”</w:t>
      </w:r>
    </w:p>
    <w:p w14:paraId="1F661C8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“You’re kind of down in the mouth this morning.”</w:t>
      </w:r>
    </w:p>
    <w:p w14:paraId="2B616AE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“Pete called me. He broke his ankle yesterday in gym class. They ought to supervise those things more closely. I’m thinking of changing his school.”</w:t>
      </w:r>
    </w:p>
    <w:p w14:paraId="534F873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“Again?”</w:t>
      </w:r>
    </w:p>
    <w:p w14:paraId="517D5A96" w14:textId="77777777" w:rsidR="0083446F"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“Maybe. I’ll see. The headmaster is going to call me this afternoon. I don’t like to keep shuffling him, but I do want him to finish school in one piece.</w:t>
      </w:r>
      <w:r w:rsidR="0083446F">
        <w:rPr>
          <w:rFonts w:ascii="Verdana" w:hAnsi="Verdana"/>
          <w:color w:val="000000"/>
          <w:sz w:val="20"/>
        </w:rPr>
        <w:t>”</w:t>
      </w:r>
    </w:p>
    <w:p w14:paraId="2D0364FC" w14:textId="51091850" w:rsidR="00CB1EDF" w:rsidRPr="00C9424C" w:rsidRDefault="0083446F"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A kid can’t grow up without an accident or two. It’s —statistics.”</w:t>
      </w:r>
    </w:p>
    <w:p w14:paraId="7645D1C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“Statistics aren’t the same thing as destiny, Bennie. Everybody makes his own.”</w:t>
      </w:r>
    </w:p>
    <w:p w14:paraId="6F8D2B3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“Statistics or destiny?”</w:t>
      </w:r>
    </w:p>
    <w:p w14:paraId="15BF9CB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“Both, I guess.”</w:t>
      </w:r>
    </w:p>
    <w:p w14:paraId="72ED150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think that if something’s going to happen, it’s going to happen.”</w:t>
      </w:r>
    </w:p>
    <w:p w14:paraId="0C4D0FA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don’t. I happen to think that the human will, backed by a sane mind can exercise some measure of control over events. If I didn’t think so, I wouldn’t be in the racket I’m in.”</w:t>
      </w:r>
    </w:p>
    <w:p w14:paraId="035F412F" w14:textId="6C1A6857" w:rsidR="00CB1EDF" w:rsidRPr="00C9424C" w:rsidRDefault="00C7407F"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The world’s a machine—you know—cause, effect. Statistics do imply the prob—”</w:t>
      </w:r>
    </w:p>
    <w:p w14:paraId="785459A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human mind is not a machine, and I do not know cause and effect. Nobody does.”</w:t>
      </w:r>
    </w:p>
    <w:p w14:paraId="5701252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have a degree in chemistry, as I recall. You’re a scientist. Doc.”</w:t>
      </w:r>
    </w:p>
    <w:p w14:paraId="61FA306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 I’m a Trotskyite deviationist,” he smiled, stretching, “and you were once a ballet teacher.” He got to his feet and picked up his coat.</w:t>
      </w:r>
    </w:p>
    <w:p w14:paraId="561F382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“By the way. Miss DeVille called, left a message. She said: 'How about St. Moritz?' ”</w:t>
      </w:r>
    </w:p>
    <w:p w14:paraId="06BA297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“Too ritzy,” he decided aloud. “It’s going to be Davos.”</w:t>
      </w:r>
    </w:p>
    <w:p w14:paraId="2ED60A1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Because the suicide bothered him more than it should have. Render closed the door to his office and turned off the windows and turned on the phonograph. He put on the desk light only.</w:t>
      </w:r>
    </w:p>
    <w:p w14:paraId="644D9C8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How has the quality of human life been changed, he wrote, since the beginnings of the industrial revolution?</w:t>
      </w:r>
    </w:p>
    <w:p w14:paraId="107A92C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picked up the paper and reread the sentence. It was the topic he had been asked to discuss that coming Saturday. As was typical in such cases he did not know what to say because he had too much to say, and only an hour to say it in.</w:t>
      </w:r>
    </w:p>
    <w:p w14:paraId="495E9F4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got up and began to pace the office, now filled with Beethoven’s Eighth Symphony.</w:t>
      </w:r>
    </w:p>
    <w:p w14:paraId="4E127590" w14:textId="690A1AE8"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power to hurt,” he said, snapping on a lapel microphone and activating his recorder, “has evolved in a direct relationship to technological advancement.” His imaginary audience grew quiet. He smiled. “Man’s potential for working simple mayhem has been multipliedby mass-production; his capacity for injuring the psyche through personal contacts has expanded in an exact ratio to improved communication facilities. But these are all matters of common knowledge, and are not the things I wish to consider tonight Rather, I should like to discuss what I choose to call autopsychomimesis—the selfgenerated anxiety complexes which on first scrutiny appear quite similar to classic patterns, but which actually represent radical dispersions of psychic energy. They are peculiar to our times....</w:t>
      </w:r>
      <w:r w:rsidR="00621AEB">
        <w:rPr>
          <w:rFonts w:ascii="Verdana" w:hAnsi="Verdana"/>
          <w:color w:val="000000"/>
          <w:sz w:val="20"/>
        </w:rPr>
        <w:t>”</w:t>
      </w:r>
    </w:p>
    <w:p w14:paraId="3534E35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paused to dispose of his cigar and formulate his next words.</w:t>
      </w:r>
    </w:p>
    <w:p w14:paraId="4901514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“Autopsychomimesis,” he thought aloud, “a selfperpetuated imitation complex—almost an attentiongetting affair. —A jazzman, for example, who acted hopped-up half the time, even though he had never used an addictive narcotic and only dimly remembered anyone who had—because all the stimulants and tranquilizers of today are quite benign. Like Quixote, he aspired after a legend when his music alone should have been sufficient outlet for his tensions.</w:t>
      </w:r>
    </w:p>
    <w:p w14:paraId="5297C2C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“Or my Korean War Orphan, alive today by virtue of the Red Cross and UNICEF and foster parents whom he never met. He wanted a family so badly that be made one up. And what then?—He hated his imaginary father and be loved his imaginary mother quite dearly—for he was a highly intelligent boy, and he too longed after the half-true complexes of tradition. Why?</w:t>
      </w:r>
    </w:p>
    <w:p w14:paraId="2317DF5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“Today, everyone is sophisticated enough to understand the time-honored patterns of psychic disturbance. Today, many of the reasons for those disturbances have been removed—not as radically as my now-adult war orphan’s, but with as remarkable an effect We are living in a neurotic past. —Again, why? Because our present times are geared to physical health, security and wellbeing. We have abolished hunger, though the backwoods orphan would still rather receive a package of food concentrates from a human being who cares for him than to obtain a warm meal from an automat unit in the middle of the jungle.</w:t>
      </w:r>
    </w:p>
    <w:p w14:paraId="65DF523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“Physical welfare is now every man’s right in excess. The reaction to this has occurred in the area of mental health. Thanks to technology, the reasons for many of theold social problems have passed, and along with them went many of the reasons for psychic distress. But between the black of yesterday and the white of tomorrow is the great gray of today, filled with nostalgia and fear of the future, which cannot be expressed on a purely material plane, is now being represented by a willful seeking after historical anxiety-modes....”</w:t>
      </w:r>
    </w:p>
    <w:p w14:paraId="4362B4E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phone-box buzzed briefly. Render did not hear it over the Eighth.</w:t>
      </w:r>
    </w:p>
    <w:p w14:paraId="3CC27AA7" w14:textId="35D49E13"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“We are afraid of what we do not know,” he continued, “and tomorrow is a very great unknown. My own specialized area of psychiatry did not even exist thirty years ago. Science is capable of advancing itself so rapidly now that there is a genuine public uneasiness—I might even say ’distress'—as to the logical outcome: the total mechanization of everything in the world..</w:t>
      </w:r>
      <w:r w:rsidR="00621AEB">
        <w:rPr>
          <w:rFonts w:ascii="Verdana" w:hAnsi="Verdana"/>
          <w:color w:val="000000"/>
          <w:sz w:val="20"/>
        </w:rPr>
        <w:t>..</w:t>
      </w:r>
      <w:r w:rsidRPr="00C9424C">
        <w:rPr>
          <w:rFonts w:ascii="Verdana" w:hAnsi="Verdana"/>
          <w:color w:val="000000"/>
          <w:sz w:val="20"/>
        </w:rPr>
        <w:t>”</w:t>
      </w:r>
    </w:p>
    <w:p w14:paraId="0BE81AC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passed near the desk as the phone buzzed again. He switched off his microphone and softened the Eighth.</w:t>
      </w:r>
    </w:p>
    <w:p w14:paraId="62573FE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“Hello?”</w:t>
      </w:r>
    </w:p>
    <w:p w14:paraId="483B0F9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“Saint Moritz,” she said.</w:t>
      </w:r>
    </w:p>
    <w:p w14:paraId="1CD277D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“Davos,” he replied firmly.</w:t>
      </w:r>
    </w:p>
    <w:p w14:paraId="514D28D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“Charlie, you are most exasperatingi”</w:t>
      </w:r>
    </w:p>
    <w:p w14:paraId="1825560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“Jill, dear—so are you.”</w:t>
      </w:r>
    </w:p>
    <w:p w14:paraId="6B61A5F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“Shall we discuss it tonight?”</w:t>
      </w:r>
    </w:p>
    <w:p w14:paraId="1C294F7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is nothing to discussi”</w:t>
      </w:r>
    </w:p>
    <w:p w14:paraId="77D9AA5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“You’ll pick me up at five, though?”</w:t>
      </w:r>
    </w:p>
    <w:p w14:paraId="7468DB5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hesitated, then:</w:t>
      </w:r>
    </w:p>
    <w:p w14:paraId="75B29B3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at five. How come the screen is blank?”</w:t>
      </w:r>
    </w:p>
    <w:p w14:paraId="5FFAC49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“I’ve had my hair fixed. I’m going to surprise you again.”</w:t>
      </w:r>
    </w:p>
    <w:p w14:paraId="32547C5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suppressed an idiot chuckle, said, “Pleasantly, I hope. Okay, see you then,” waited for her “good-bye,” and broke the connection.</w:t>
      </w:r>
    </w:p>
    <w:p w14:paraId="6E330B3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transpared the windows, turned off the light on his desk, and looked outside.</w:t>
      </w:r>
    </w:p>
    <w:p w14:paraId="37432A1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Gray again overhead, and many slow flakes of snow— wandering, not being blown about much—moving downward and then losing themselves in the tumult....</w:t>
      </w:r>
    </w:p>
    <w:p w14:paraId="26B32CE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also saw, when he opened the window and leaned out, the place off to the left where Irizarry had left his next-to-last mark on the world.</w:t>
      </w:r>
    </w:p>
    <w:p w14:paraId="42CE13ED" w14:textId="687F0E8A"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He closed the window and listened to the rest of the symphony. It had been a week since he had gone blind-spuming with Eileen. Her appointment was for one </w:t>
      </w:r>
      <w:r w:rsidR="00C7407F">
        <w:rPr>
          <w:rFonts w:ascii="Verdana" w:hAnsi="Verdana"/>
          <w:color w:val="000000"/>
          <w:sz w:val="20"/>
        </w:rPr>
        <w:t>o’clock</w:t>
      </w:r>
      <w:r w:rsidRPr="00C9424C">
        <w:rPr>
          <w:rFonts w:ascii="Verdana" w:hAnsi="Verdana"/>
          <w:color w:val="000000"/>
          <w:sz w:val="20"/>
        </w:rPr>
        <w:t>, He remembered her fingertips brushing over his face, like leaves, or the bodies of insects, learning his appearance in the ancient manner of the blind. The memory was not altogether pleasant. He wondered why.</w:t>
      </w:r>
    </w:p>
    <w:p w14:paraId="76DF308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Far below, a patch of hosed pavement was blank once again; under a thin, fresh shroud of white, it was slippery as glass. A building custodian hurried outside and spread salt on it, before someone slipped and hurt himself.</w:t>
      </w:r>
    </w:p>
    <w:p w14:paraId="6B56A00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Sigmund was the myth of Fenria come alive. After Render had instructed Mrs. Hedges, “Show them in,” the door had begun to open, was suddenly pushed wider, and a pair of smoky-yellow eyes stared in at him. The eyes were set in a strangely misshapen dog-skull.</w:t>
      </w:r>
    </w:p>
    <w:p w14:paraId="75465B3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Sigmund’s was not a low canine brow, slanting up slightly from the muzzle; it was a high, shaggy cranium making the eyes appear even more deep-set than they actually were. Render shivered slightly at the size and aspect of that head. The muties he had seen had all been puppies. Sigmund was full-grown, and his gray-black fur had a tendency to bristle, which^nade him appear somewhat larger than a normal specimen of the breed.</w:t>
      </w:r>
    </w:p>
    <w:p w14:paraId="27259CF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stared in at Render in a very un-doglike way and made a growling noise which sounded too much like, “Hello, doctor,” to have been an accident.</w:t>
      </w:r>
    </w:p>
    <w:p w14:paraId="690305F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nodded and stood.</w:t>
      </w:r>
    </w:p>
    <w:p w14:paraId="3409DAC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“Hello, Sigmund,” he said. “Come in.”</w:t>
      </w:r>
    </w:p>
    <w:p w14:paraId="791C028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dog turned his head, sniffing the air of the room— as though deciding whether or not to trust his ward within its confines. Then he returned his stare to Render, dipped his head in an affirmative, and shouldered the door open. Perhaps the entire encounter had taken only one disconcerting second.</w:t>
      </w:r>
    </w:p>
    <w:p w14:paraId="4298D76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Eileen followed him, holding lightly to the doubleleashed harness. The dog padded soundlessly across the thick rug—head low, as though he were stalking something. His eyes never left Render’s.</w:t>
      </w:r>
    </w:p>
    <w:p w14:paraId="7C8C10E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 this is Sigmund ... ? How are you, Eileen?”</w:t>
      </w:r>
    </w:p>
    <w:p w14:paraId="2472997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“Fine. —Yes, he wanted very badly to come along, and I wanted you to meet him.”</w:t>
      </w:r>
    </w:p>
    <w:p w14:paraId="5B76086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led her to a chair and seated her. She un-snapped the double guide from the dog’s harness and placed it on the floor. Sigmimd sat down beside it and continued to stare at Render.</w:t>
      </w:r>
    </w:p>
    <w:p w14:paraId="4EA383CD" w14:textId="77777777" w:rsidR="00621AEB"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“How is everything at State Psych?</w:t>
      </w:r>
      <w:r w:rsidR="00621AEB">
        <w:rPr>
          <w:rFonts w:ascii="Verdana" w:hAnsi="Verdana"/>
          <w:color w:val="000000"/>
          <w:sz w:val="20"/>
        </w:rPr>
        <w:t>”</w:t>
      </w:r>
    </w:p>
    <w:p w14:paraId="5A2E1F27" w14:textId="72041F45"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Same as always. —May I bum a cigarette, doctor? I forgot mine.”</w:t>
      </w:r>
    </w:p>
    <w:p w14:paraId="366E080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placed it between her fingers, furnished a light. She was wearing a dark blue suit and her glasses were flame blue. The silver spot on her forehead reflected the glow of his lighter; she continued to stare at that point in space after he had withdrawn his hand. Her shoulderlength hair appeared a trifle lighter than it had seemed on the night they met; today it was like a fresh-minted copper coin.</w:t>
      </w:r>
    </w:p>
    <w:p w14:paraId="36373E8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seated himself on the corner of his desk, drawing up his world-ashtray with his toe.</w:t>
      </w:r>
    </w:p>
    <w:p w14:paraId="006775A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told me before that being blind did not mean that you had never seen. I didn’t ask you to explain it then. But I’d like to ask you now.”</w:t>
      </w:r>
    </w:p>
    <w:p w14:paraId="4D088905" w14:textId="77777777" w:rsidR="00621AEB"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had a neuroparticipation session with Doctor Riscomb,” she told him, “before he had his accident. He wanted to accommodate my mind to visual impressions. Unfortunately, there was never a second session.”</w:t>
      </w:r>
    </w:p>
    <w:p w14:paraId="1C1A2825" w14:textId="63F1C46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see. What did you do in that session?” She crossed her ankles and Render noted they were well-turned.</w:t>
      </w:r>
    </w:p>
    <w:p w14:paraId="3282D30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“Colors, mostly. The experience was quite overwhelming.”</w:t>
      </w:r>
    </w:p>
    <w:p w14:paraId="5FE7B07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“How well do you remember them? How long ago was it?”</w:t>
      </w:r>
    </w:p>
    <w:p w14:paraId="788C3496" w14:textId="77777777" w:rsidR="00621AEB"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“About six months ago—and I shall never forget them. I have even dreamed in color patterns since then.</w:t>
      </w:r>
      <w:r w:rsidR="00621AEB">
        <w:rPr>
          <w:rFonts w:ascii="Verdana" w:hAnsi="Verdana"/>
          <w:color w:val="000000"/>
          <w:sz w:val="20"/>
        </w:rPr>
        <w:t>”</w:t>
      </w:r>
    </w:p>
    <w:p w14:paraId="09332EF4" w14:textId="77777777" w:rsidR="00621AEB"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How often?</w:t>
      </w:r>
      <w:r>
        <w:rPr>
          <w:rFonts w:ascii="Verdana" w:hAnsi="Verdana"/>
          <w:color w:val="000000"/>
          <w:sz w:val="20"/>
        </w:rPr>
        <w:t>”</w:t>
      </w:r>
    </w:p>
    <w:p w14:paraId="16C6A707" w14:textId="77777777" w:rsidR="00621AEB"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Several times a week.</w:t>
      </w:r>
      <w:r>
        <w:rPr>
          <w:rFonts w:ascii="Verdana" w:hAnsi="Verdana"/>
          <w:color w:val="000000"/>
          <w:sz w:val="20"/>
        </w:rPr>
        <w:t>”</w:t>
      </w:r>
    </w:p>
    <w:p w14:paraId="561C04BB" w14:textId="77777777" w:rsidR="00621AEB"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What sort of associations do they carry?</w:t>
      </w:r>
      <w:r>
        <w:rPr>
          <w:rFonts w:ascii="Verdana" w:hAnsi="Verdana"/>
          <w:color w:val="000000"/>
          <w:sz w:val="20"/>
        </w:rPr>
        <w:t>”</w:t>
      </w:r>
    </w:p>
    <w:p w14:paraId="747093E7" w14:textId="77777777" w:rsidR="00621AEB"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Nothing special. They just come into my mind along with other stimuli now—in a pretty haphazard way.</w:t>
      </w:r>
      <w:r>
        <w:rPr>
          <w:rFonts w:ascii="Verdana" w:hAnsi="Verdana"/>
          <w:color w:val="000000"/>
          <w:sz w:val="20"/>
        </w:rPr>
        <w:t>”</w:t>
      </w:r>
    </w:p>
    <w:p w14:paraId="566A23D7" w14:textId="1DE6F636"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How?”</w:t>
      </w:r>
    </w:p>
    <w:p w14:paraId="40EDE20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“Well, for instance, when you ask me a question it’s a sort of yellowish-orangish pattern that I ’see'. Your greeting was a kind of silvery thing- Now that you’re just sitting there listening to me, saying nothing, I associate you with a deep, almost violet, blue."Sigmund shifted his gaze to the desk and stared at the side panel.</w:t>
      </w:r>
    </w:p>
    <w:p w14:paraId="0105B24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Can he hear the recorder spinning inside? wondered Render. And if he can, can he guess what it is and what it’s doing?</w:t>
      </w:r>
    </w:p>
    <w:p w14:paraId="52948E4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If so, the dog would doubtless tell Eileen—not that she was unaware of what was now an accepted practice— and she might not like being reminded that he considered her case as therapy, rather than a mere mechanical adaptation process. If he thought it would do any good (he smiled inwardly at the notion), be would talk to the dog in private about it Inwardly, he shrugged.</w:t>
      </w:r>
    </w:p>
    <w:p w14:paraId="28222C4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“I’ll construct a rather elementary fantasy world then,” he said finally, “and introduce you to some basic forms today.”</w:t>
      </w:r>
    </w:p>
    <w:p w14:paraId="42089A5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smiled; and Render looked down at the myth who crouched by her side, its tongue a piece of beefsteak hanging over a picket fence.</w:t>
      </w:r>
    </w:p>
    <w:p w14:paraId="5F160EE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Is he smiling too?</w:t>
      </w:r>
    </w:p>
    <w:p w14:paraId="6C4704E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“Thank you,” she said.</w:t>
      </w:r>
    </w:p>
    <w:p w14:paraId="7B938F8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Sigmund wagged his tail.</w:t>
      </w:r>
    </w:p>
    <w:p w14:paraId="66F5C25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“Well then,” Render disposed of his cigarette near Madagascar, “I’ll fetch out the 'egg' now and test it. In the meantime,” he pressed an unobstrusive button, “perhaps some music would prove relaxing.”</w:t>
      </w:r>
    </w:p>
    <w:p w14:paraId="7D2DB2D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started to reply, but a Wagnerian overture snuffed out the words. Render jammed the button again, and there was a moment of silence during which he said, **Heh heh. Thought Respighi was next.”</w:t>
      </w:r>
    </w:p>
    <w:p w14:paraId="5D339CA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took two more pushes for him to locate some Roman pines.</w:t>
      </w:r>
    </w:p>
    <w:p w14:paraId="200DA0E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could have left him on,” she observed. “I’m quite fond of Wagner.”</w:t>
      </w:r>
    </w:p>
    <w:p w14:paraId="45E205B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thanks,” he said, opening the closet, “I’d keep stepping in all those piles of leitmotifs.”</w:t>
      </w:r>
    </w:p>
    <w:p w14:paraId="0B025B3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great egg drifted out into the office, soundless as a cloud. Render heard a soft growl behind as he drew it toward the desk. He turned quickly.</w:t>
      </w:r>
    </w:p>
    <w:p w14:paraId="7471C14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Like the shadow of a bird, Sigmund had gotten to his feet, crossed the room, and was already circling the machine and sniffing at it—tail taut, ears flat, teeth bared. “Easy, Sig,” said Render. “It’s an Omnichannel NeuralT &amp; R Unit. It won’t bite or anything like that. It’s Just a machine, like a car, or a teevee, or a dishwasher. That’s what we’re going to use today to show Eileen what some things look like.”</w:t>
      </w:r>
    </w:p>
    <w:p w14:paraId="4B11273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“Don’t like it,” rumbled the dog.</w:t>
      </w:r>
    </w:p>
    <w:p w14:paraId="6C1997F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w:t>
      </w:r>
    </w:p>
    <w:p w14:paraId="2CE86AD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Sigmund had no reply, so he stalked back to EUeen and laid his head in her lap.</w:t>
      </w:r>
    </w:p>
    <w:p w14:paraId="6B56F73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“Don’t like it,” he repeated, looking up at her.</w:t>
      </w:r>
    </w:p>
    <w:p w14:paraId="02560B2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w:t>
      </w:r>
    </w:p>
    <w:p w14:paraId="39F60CC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words,” he decided. “We go home now?”</w:t>
      </w:r>
    </w:p>
    <w:p w14:paraId="2F5486E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she answered him. “You’re going to curl up in the corner and take a nap, and I’m going to curl up in that machine and do the same thing—sort of.”</w:t>
      </w:r>
    </w:p>
    <w:p w14:paraId="58C7681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good,” he said, tail drooping.</w:t>
      </w:r>
    </w:p>
    <w:p w14:paraId="74F1FC7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 on now,” she pushed him, “lie down and behave yourself.”</w:t>
      </w:r>
    </w:p>
    <w:p w14:paraId="026F82E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acquiesced, but he whined when Render blanked the windows and touched the button which transformed his desk into the operator’s seat.</w:t>
      </w:r>
    </w:p>
    <w:p w14:paraId="0AFE975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whined once more—when the egg, connected now to an outlet, broke in the middle and the top slid back and up, revealing the interior.</w:t>
      </w:r>
    </w:p>
    <w:p w14:paraId="6400A4E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seated himself. His chair became a contour couch and moved in hallway beneath the console. He sat upright and it moved back again, becoming a chair. He touched a part of the desk and half the ceiling disengaged itself, reshaped itself, and lowered to hover overhead like a huge bell. He stood and moved around to the side of the ro-womb. Respighi spoke of pines and such, and Render disengaged an earphone from beneath the egg and leaned back across his desk. Blocking one ear with his shoulder and pressing the microphone to the other, he played upon the buttons with his free hand. Leagues of surf drowned the tone poem; miles of traffic overrode it; a great clanging bell sent fracture lines running through it; and the feedback said: “... Now that you are just sitting there listening to me, saying nothing, I associate you with a deep, almost violet, blue....”</w:t>
      </w:r>
    </w:p>
    <w:p w14:paraId="07C2D02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He switched to the face mask and monitored, one— cinnamon, two—leaf mold, three—deep reptilian musk ... and down through thirst, and the tastes of honey and vinegar and salt, and back on up through lilacs and wet concrete, a before-the-storm whiff of ozone, </w:t>
      </w:r>
      <w:r w:rsidRPr="00C9424C">
        <w:rPr>
          <w:rFonts w:ascii="Verdana" w:hAnsi="Verdana"/>
          <w:color w:val="000000"/>
          <w:sz w:val="20"/>
        </w:rPr>
        <w:lastRenderedPageBreak/>
        <w:t>and all thebasic olfactory and gustatory cues for morning, afternoon and evening in the town.</w:t>
      </w:r>
    </w:p>
    <w:p w14:paraId="57B94DF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couch floated normally in its pool of mercury, magnetically stabilized by the walls of the egg. He set the tapes.</w:t>
      </w:r>
    </w:p>
    <w:p w14:paraId="7AF049E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ro-womb was in perfect condition.</w:t>
      </w:r>
    </w:p>
    <w:p w14:paraId="6F51037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“Okay,” said Render, turning, “everything checks.”</w:t>
      </w:r>
    </w:p>
    <w:p w14:paraId="11FE6AC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was just placing her glasses atop her folded garments. She had undressed while Render was testing the machine. He was perturbed by her narrow waist, her large, dark-pointed breasts, her long legs. She was too well-formed for a woman her height, he decided.</w:t>
      </w:r>
    </w:p>
    <w:p w14:paraId="68544FC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realized though, as he stared at her, that his main annoyance was, of course, the fact that she was his patient.</w:t>
      </w:r>
    </w:p>
    <w:p w14:paraId="05866C0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“Ready here,” she said, and he moved to her side.</w:t>
      </w:r>
    </w:p>
    <w:p w14:paraId="10EBFCE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took her elbow and guided her to the machine. Her fingers explored its interior. As he helped her enter the unit, he saw that her eyes were a vivid seagreen. Of this, too, he disapproved.</w:t>
      </w:r>
    </w:p>
    <w:p w14:paraId="4850E22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“Comfortable?”</w:t>
      </w:r>
    </w:p>
    <w:p w14:paraId="62010EF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w:t>
      </w:r>
    </w:p>
    <w:p w14:paraId="5DA906C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“Okay then, we’re set. I’m going to close it now. Sweet dreams.”</w:t>
      </w:r>
    </w:p>
    <w:p w14:paraId="3875FEB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upper shell dropped slowly. Closed, it grew opaque, then dazzling. Render was staring down at his own distorted reflection.</w:t>
      </w:r>
    </w:p>
    <w:p w14:paraId="21B8DCE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moved back in the direction of his desk.</w:t>
      </w:r>
    </w:p>
    <w:p w14:paraId="4BFFC63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Sigmund was on his feet, blocking the way.</w:t>
      </w:r>
    </w:p>
    <w:p w14:paraId="2E63F13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reached down to pat his head, but the dog jerked it aside.</w:t>
      </w:r>
    </w:p>
    <w:p w14:paraId="4B299E8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“Take me, with,” he growled.</w:t>
      </w:r>
    </w:p>
    <w:p w14:paraId="16B368D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“I’m afraid that can’t be done, old fellow,” said Render. “Besides, we’re not really going anywhere. We’ll just be dozing, right here, in this room.”</w:t>
      </w:r>
    </w:p>
    <w:p w14:paraId="7BC940F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dog did not seem mollified.</w:t>
      </w:r>
    </w:p>
    <w:p w14:paraId="72CD32A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w:t>
      </w:r>
    </w:p>
    <w:p w14:paraId="451DB12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sighed. An argument with a dog was about the most ludicrous thing he could imagine when sober.</w:t>
      </w:r>
    </w:p>
    <w:p w14:paraId="1F21CF5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“Sig,” he said, “I’m trying to help her learn what things look like. You doubtless do a fine job guiding her around in this world which she cannot see—but she needs to know what it looks like now, and I’m going to show her.”</w:t>
      </w:r>
    </w:p>
    <w:p w14:paraId="64058C5F" w14:textId="77777777" w:rsidR="0083446F"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“Then she, will not, need me.</w:t>
      </w:r>
      <w:r w:rsidR="0083446F">
        <w:rPr>
          <w:rFonts w:ascii="Verdana" w:hAnsi="Verdana"/>
          <w:color w:val="000000"/>
          <w:sz w:val="20"/>
        </w:rPr>
        <w:t>”</w:t>
      </w:r>
    </w:p>
    <w:p w14:paraId="6F1C93A6" w14:textId="43E6F3ED" w:rsidR="00CB1EDF" w:rsidRPr="00C9424C" w:rsidRDefault="0083446F"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Of course she will.” Render almost laughed. The pathetic thing was here bound so closely to the absurd thing that he could not help it. “I can’t restore her sight,” he explained. “I’m just going to transfer her some sightabstractions—sort of lend her my eyes for a short time. Savvy?”</w:t>
      </w:r>
    </w:p>
    <w:p w14:paraId="36592CF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said the dog. “Take mine.”</w:t>
      </w:r>
    </w:p>
    <w:p w14:paraId="161F85C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turned off the music.</w:t>
      </w:r>
    </w:p>
    <w:p w14:paraId="525B1E8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whole mutie-master relationship might be worth six volumes, he decided, in German.</w:t>
      </w:r>
    </w:p>
    <w:p w14:paraId="0CAEB34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pointed to the far corner.</w:t>
      </w:r>
    </w:p>
    <w:p w14:paraId="251F7D6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“Lie down, over there, like Eileen told you. This isn’t going to take long, and when it’s all over you’re going to leave the same way you came—you leading. Okay?”</w:t>
      </w:r>
    </w:p>
    <w:p w14:paraId="441AF2D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Sigmund did not answer, but he turned and moved off to the corner, tail drooping again.</w:t>
      </w:r>
    </w:p>
    <w:p w14:paraId="58E3302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seated himself and lowered the hood, the operator’s modified version of the ro-womb. He was alone before the ninety white buttons and the two red ones. The world ended in the blackness beyond the console. He loosened his necktie and unbuttoned his collar.</w:t>
      </w:r>
    </w:p>
    <w:p w14:paraId="1EBBCA7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removed the helmet from its receptacle and checked its leads. Donning it then, he swung the haltmask up over his lower face and dropped the darksheet down to meet with it. He rested his right arm in the sling, and with a single tapping gesture, he eliminated his patient’s consciousness.</w:t>
      </w:r>
    </w:p>
    <w:p w14:paraId="255255A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A Shaper does not press white buttons consciously. He wills conditions. Then deeply-implanted muscular reflexes exert an almost imperceptible pressure against the sensitive </w:t>
      </w:r>
      <w:r w:rsidRPr="00C9424C">
        <w:rPr>
          <w:rFonts w:ascii="Verdana" w:hAnsi="Verdana"/>
          <w:color w:val="000000"/>
          <w:sz w:val="20"/>
        </w:rPr>
        <w:lastRenderedPageBreak/>
        <w:t>arm-sling, which glides into the proper position and encourages an extended finger to move forward. A button is pressed. The sling moves on.</w:t>
      </w:r>
    </w:p>
    <w:p w14:paraId="62AD94A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felt a tingling at the base of his skull; he smelled fresh-cut grass.</w:t>
      </w:r>
    </w:p>
    <w:p w14:paraId="382CBD7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Suddenly he was moving up the great gray alley between the worlds.</w:t>
      </w:r>
    </w:p>
    <w:p w14:paraId="276D15D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After what seemed a long time. Render felt that he was footed on a strange Earth. He could see nothing; it was only a sense of presence that informed him he had arrived. It was the darkest of all the dark nights he had ever known.</w:t>
      </w:r>
    </w:p>
    <w:p w14:paraId="1EEB6E8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willed that the darkness disperse. Nothing happened.A part of his mind came awake again, a part he had not realized was sleeping; he recalled whose world be had entered.</w:t>
      </w:r>
    </w:p>
    <w:p w14:paraId="48FC55A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listened for her presence. He heard fear and anticipation.</w:t>
      </w:r>
    </w:p>
    <w:p w14:paraId="136F10B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willed color. First, red ...</w:t>
      </w:r>
    </w:p>
    <w:p w14:paraId="26E0C13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felt a correspondence. Then there was an echo.</w:t>
      </w:r>
    </w:p>
    <w:p w14:paraId="1760AC6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Everything became red; he inhabited the center of an infinite ruby.</w:t>
      </w:r>
    </w:p>
    <w:p w14:paraId="72C1B976" w14:textId="23308511"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Orange-Yellow ...</w:t>
      </w:r>
    </w:p>
    <w:p w14:paraId="0CF4D4D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was caught in a piece of amber.</w:t>
      </w:r>
    </w:p>
    <w:p w14:paraId="2796D27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Green now, and he added the exhalations of a sultry sea. Blue, and the coolness of evening.</w:t>
      </w:r>
    </w:p>
    <w:p w14:paraId="6014F13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stretched his mind then, producing all the colors at once. They came in great swirling plumes.</w:t>
      </w:r>
    </w:p>
    <w:p w14:paraId="1E7626C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Then he tore them apart and forced a form upon them.</w:t>
      </w:r>
    </w:p>
    <w:p w14:paraId="35BAF77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 incandescent rainbow arced across the black sky.</w:t>
      </w:r>
    </w:p>
    <w:p w14:paraId="60B543A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fought for browns and grays below him. Selfluminescent, they appeared—in shimmering, shifting patches.</w:t>
      </w:r>
    </w:p>
    <w:p w14:paraId="24F18EA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Somewhere, a sense of awe. There was no trace of hysteria though, so he continued with the Shaping.</w:t>
      </w:r>
    </w:p>
    <w:p w14:paraId="61FA517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managed a horizon, and the blackness drained away beyond it. The sky grew faintly blue, and he ventured a herd of dark clouds. There was resistance to his efforts at creating distance and depth, so he reinforced the tableau with a very faint sound of surf. A transference from an auditory concept of distance came slowly then, as he pushed the clouds about. Quickly, he threw up a high forest to offset a rising wave of acrophobia.</w:t>
      </w:r>
    </w:p>
    <w:p w14:paraId="5B152AC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panic vanished.</w:t>
      </w:r>
    </w:p>
    <w:p w14:paraId="56173CF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focused his attention on tall trees—oaks and pines, poplars and sycamores. He hurled them about like spears, in ragged arrays of greens and browns and yellows, unrolled a thick mat of morning-moist grass, dropped a series of gray boulders and greenish logs at irregular intervals, and tangled and twined the branches overhead, casting a uniform shade throughout the glen- The effect was staggering. It seemed as if the entire world was shaken with a sob, then silent.</w:t>
      </w:r>
    </w:p>
    <w:p w14:paraId="548A57F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Through the stillness he felt her presence. He had decided it would be best to lay the groundwork quickly, to set up a tangible headquarters, to prepare a field foroperations. He could backtrack later, be could repair and amend the results of the trauma in the sessions yet to come; but this much, at least, was necessary for a beginning.</w:t>
      </w:r>
    </w:p>
    <w:p w14:paraId="5A5DC48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With a start, he realized that the silence was not a withdrawal. Eileen had made herself immanent in the trees and the grass, the stones and the bushes; she was personalizing their forms, relating them to tactile sensations, sounds, temperatures, aromas.</w:t>
      </w:r>
    </w:p>
    <w:p w14:paraId="5A4A079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With a soft breeze, he stirred the branches of the trees. Just beyond the bounds of seeing he worked out the splashing sounds of a brook.</w:t>
      </w:r>
    </w:p>
    <w:p w14:paraId="65116EA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was a feeling of joy. He shared it.</w:t>
      </w:r>
    </w:p>
    <w:p w14:paraId="68CE540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was bearing it extremely well, so he decided to extend the scope of the exercise. He let his mind wander among the trees, experiencing a momentary doubling of vision, during which time he saw an enormous hand riding in an aluminum carriage toward a circle of white.</w:t>
      </w:r>
    </w:p>
    <w:p w14:paraId="4E7B8C0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was beside the brook now and he was seeking her, carefully, He drifted with the water. He had not yet taken on a form. The splashes became a gurgling as he pushed the brook through shallow places and over rocks. At his insistence, the waters became more articulate.</w:t>
      </w:r>
    </w:p>
    <w:p w14:paraId="74B8CF4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“Where are you?” asked the brook.</w:t>
      </w:r>
    </w:p>
    <w:p w14:paraId="70F58B1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Here! Herel Here!</w:t>
      </w:r>
    </w:p>
    <w:p w14:paraId="16E70F7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 and here! replied the trees, the bushes, the stones, the grass.</w:t>
      </w:r>
    </w:p>
    <w:p w14:paraId="3949DF3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“Choose one,” said the brook, as it widened, rounded a mass of rock, then bent its way down a slope, heading toward a blue pool.</w:t>
      </w:r>
    </w:p>
    <w:p w14:paraId="620417CA" w14:textId="63868EFD"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I</w:t>
      </w:r>
      <w:r w:rsidR="00CB1EDF" w:rsidRPr="00C9424C">
        <w:rPr>
          <w:rFonts w:ascii="Verdana" w:hAnsi="Verdana"/>
          <w:color w:val="000000"/>
          <w:sz w:val="20"/>
        </w:rPr>
        <w:t xml:space="preserve"> cannot, was the answer from the wind.</w:t>
      </w:r>
    </w:p>
    <w:p w14:paraId="52119B0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must.” The brook widened and poured into the pool, swirled about the surface, then stilled itself and reflected branches and dark clouds. “Nowl”</w:t>
      </w:r>
    </w:p>
    <w:p w14:paraId="0875B5B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Very well, echoed the wood, in a moment.</w:t>
      </w:r>
    </w:p>
    <w:p w14:paraId="26C9C4B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mist rose above the lake and drifted to the bank of the pool.</w:t>
      </w:r>
    </w:p>
    <w:p w14:paraId="258D5F8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“Now,” tinkled the mist.</w:t>
      </w:r>
    </w:p>
    <w:p w14:paraId="3B9681DB" w14:textId="5FFC43EE"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Here. then</w:t>
      </w:r>
      <w:r w:rsidR="00621AEB">
        <w:rPr>
          <w:rFonts w:ascii="Verdana" w:hAnsi="Verdana"/>
          <w:color w:val="000000"/>
          <w:sz w:val="20"/>
        </w:rPr>
        <w:t>..</w:t>
      </w:r>
      <w:r w:rsidRPr="00C9424C">
        <w:rPr>
          <w:rFonts w:ascii="Verdana" w:hAnsi="Verdana"/>
          <w:color w:val="000000"/>
          <w:sz w:val="20"/>
        </w:rPr>
        <w:t>.</w:t>
      </w:r>
    </w:p>
    <w:p w14:paraId="180070C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had chosen a small willow. It swayed in the wind; it trailed its branches in the water.</w:t>
      </w:r>
    </w:p>
    <w:p w14:paraId="63F40B7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“Eileen Shallot,” he said, “regard the lake."The breezes shifted; the willow bent.</w:t>
      </w:r>
    </w:p>
    <w:p w14:paraId="2468A76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was not difficult for him to recall her face, her body. The tree spun as though rootless. Eileen stood in the midst of a quiet explosion of leaves; she stared, frightened, into the deep blue mirror of Render’s mind, the lake, She covered her face with her hands, but it could not stop the seeing.</w:t>
      </w:r>
    </w:p>
    <w:p w14:paraId="5DEAE5B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“Behold yourself,” said Render.</w:t>
      </w:r>
    </w:p>
    <w:p w14:paraId="177BB2B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lowered her hands and peered downward. Then she turned in every direction, slowly; she studied herself. Finally:</w:t>
      </w:r>
    </w:p>
    <w:p w14:paraId="7F84CFE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feel I am quite lovely,” she said. “Do I feel so because you want me to, or is it true?”</w:t>
      </w:r>
    </w:p>
    <w:p w14:paraId="2528C98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looked all about as she spoke, seeking the Shaper.</w:t>
      </w:r>
    </w:p>
    <w:p w14:paraId="28C9112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is true,” said Render, from everywhere.</w:t>
      </w:r>
    </w:p>
    <w:p w14:paraId="44A39A0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“Thank you.”</w:t>
      </w:r>
    </w:p>
    <w:p w14:paraId="5357B88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was a swirl of white and she was wearing a belted garment of damask. The light in the distance brightened almost imperceptibly. A faint touch of pink began at the base of the lowest cloudbank.</w:t>
      </w:r>
    </w:p>
    <w:p w14:paraId="674E2A2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is happening there?” she asked, facing that direction.</w:t>
      </w:r>
    </w:p>
    <w:p w14:paraId="3CB39BE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am going to show you a sunrise,” said Render, “and I shall probably botch it a bit—but then, it’s my first professional sunrise under these circumstances.”</w:t>
      </w:r>
    </w:p>
    <w:p w14:paraId="51705A7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“Where are you?” she asked.</w:t>
      </w:r>
    </w:p>
    <w:p w14:paraId="5E4C2D0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“Everywhere,” he replied.</w:t>
      </w:r>
    </w:p>
    <w:p w14:paraId="2B68213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“Please take on a form so that I can see you.”</w:t>
      </w:r>
    </w:p>
    <w:p w14:paraId="54CDF86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“All right.”</w:t>
      </w:r>
    </w:p>
    <w:p w14:paraId="7CBEF8E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“Your natural form.”</w:t>
      </w:r>
    </w:p>
    <w:p w14:paraId="455EC6C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willed that he be beside her on the bank, and he was.</w:t>
      </w:r>
    </w:p>
    <w:p w14:paraId="5FFD721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Startled by a metallic flash, he looked downward. The world receded for an instant, then grew stable once again. He laughed, and the laugh froze as he thought of something.</w:t>
      </w:r>
    </w:p>
    <w:p w14:paraId="190E274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was wearing the suit of armor which had stood beside their table in the Partridge and Scalpel on the night they met.</w:t>
      </w:r>
    </w:p>
    <w:p w14:paraId="4F06C47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reached out and touched it.</w:t>
      </w:r>
    </w:p>
    <w:p w14:paraId="51ABB6A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suit of armor by our table,” she acknowledged, running her fingertips over the plates and the junctures. “I associated it with you that night.“»... And you stuffed me into it just now,” he commented. “You’re a strong-willed woman.”</w:t>
      </w:r>
    </w:p>
    <w:p w14:paraId="438A67E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armor vanished and he was wearing his graybrown suit and looseknit bloodclot necktie and a professional expression.</w:t>
      </w:r>
    </w:p>
    <w:p w14:paraId="2FC0D6D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“Behold the real me,” he smiled faintly. “Now, to the sunset. I’m going to use all the colors. Watchi”</w:t>
      </w:r>
    </w:p>
    <w:p w14:paraId="13FEF2B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They seated themselves on the green park bench which had appeared behind them, and Render pointed in the direction he had decided upon as east.</w:t>
      </w:r>
    </w:p>
    <w:p w14:paraId="36B20C9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Slowly, the sun worked through its morning attitudes. For the first time in this particular world it shone down like a god, and reflected off the lake, and broke the clouds, and set the landscape to smouldering beneath the mist that arose from the moist wood.</w:t>
      </w:r>
    </w:p>
    <w:p w14:paraId="6799692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Watching, watching intently, staring directly into the ascending bonfire, Eileen did not move for a long while, nor speak. Render could sense her fascination.</w:t>
      </w:r>
    </w:p>
    <w:p w14:paraId="0363B96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She was staring at the source of all light; it reflected back from the gleaming coin on her brow, like a single drop of blood.</w:t>
      </w:r>
    </w:p>
    <w:p w14:paraId="23CCCC7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said, “That is the sun, and those are clouds,” and he clapped his hands and the clouds covered the sun and there was a soft rumble overhead, “and that is thunder,” he finished.</w:t>
      </w:r>
    </w:p>
    <w:p w14:paraId="02CD74A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rain fell then, shattering the lake and tickling their faces, making sharp striking sounds on the leaves, then soft tapping sounds, dripping down from the branches overhead, soaking their garments and plastering their hair. running down their necks and falling into their eyes, turning patches of brown earth to mud.</w:t>
      </w:r>
    </w:p>
    <w:p w14:paraId="1F003E8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 splash of lightning covered the sky, and a second later there was another peal of thunder.</w:t>
      </w:r>
    </w:p>
    <w:p w14:paraId="676C569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And this is a summer storm,” he lectured. “You see how the rain affects the foliage and ourselves. What you just saw in the sky before the thunderclap was lightning.”</w:t>
      </w:r>
    </w:p>
    <w:p w14:paraId="424254D1" w14:textId="3C287D91"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 Too much,” she said. “Let up on it for a moment, please.”</w:t>
      </w:r>
    </w:p>
    <w:p w14:paraId="05BCA2B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ram stopped instantly and the sun broke through the clouds.</w:t>
      </w:r>
    </w:p>
    <w:p w14:paraId="30BB9A6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have the damndest desire for a cigarette,” she said, “but I left mine in another world."As she said it one appeared, already lighted, between her fingers.</w:t>
      </w:r>
    </w:p>
    <w:p w14:paraId="281E48C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“It’s going to taste rather flat,” said Render strangely.</w:t>
      </w:r>
    </w:p>
    <w:p w14:paraId="2CDB472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watched her for a moment, then:</w:t>
      </w:r>
    </w:p>
    <w:p w14:paraId="7345478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didn’t give you that cigarette,” he noted. “You picked it from my mind.”</w:t>
      </w:r>
    </w:p>
    <w:p w14:paraId="43D523B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smoke laddered and spiraled upward, was swept away.</w:t>
      </w:r>
    </w:p>
    <w:p w14:paraId="62C8D78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Which means that, for the second time today, I have underestimated the pull of that vacuum in your mind—in the place where sight ought to be. You are assimilating these new impressions very rapidly. You’re even going to the extent of groping after new ones. Be careful. Try to contain that impulse.”</w:t>
      </w:r>
    </w:p>
    <w:p w14:paraId="4E008BD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“It’s like a hunger,” she said.</w:t>
      </w:r>
    </w:p>
    <w:p w14:paraId="06027DD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“Perhaps we had best conclude this session now.”</w:t>
      </w:r>
    </w:p>
    <w:p w14:paraId="28A38CA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Their clothing was dry again. A bird began to sing.</w:t>
      </w:r>
    </w:p>
    <w:p w14:paraId="2557EF2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wait! Pleasel HI be careful. I want to see more things.”</w:t>
      </w:r>
    </w:p>
    <w:p w14:paraId="397EC17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is always the next visit,” said Render. “But I suppose we can manage one more. Is there something you want very badly to see?”</w:t>
      </w:r>
    </w:p>
    <w:p w14:paraId="4ED1270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Winter. Snow.”</w:t>
      </w:r>
    </w:p>
    <w:p w14:paraId="48D3433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“Okay,” smiled the Shaper, “then wrap yourself in that fur-piece....”</w:t>
      </w:r>
    </w:p>
    <w:p w14:paraId="6BC6384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afternoon slipped by rapidly after the departure of his patient. Render was in a good mood. He felt emptied and filled again. He had come through the first trial without suffering any repercussions. He decided that he was going to succeed. His satisfaction was greater than his fear. It was with a sense of exhilaration that he returned to working on his speech.</w:t>
      </w:r>
    </w:p>
    <w:p w14:paraId="2E699E1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And what is the power to hurt?” he inquired of the microphone.</w:t>
      </w:r>
    </w:p>
    <w:p w14:paraId="24E37981" w14:textId="0E5A42CC"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“We live by pleasure and we live by pain,” he answered himself. “Either can frustrate and either can encourage. But while pleasure and pain are rooted in biology, they are conditioned by society: thus are values to be derived. Because of the enormous masses of humanity, hectically changing positions in space every day throughout the cities of the world, there has come into ^ necessary being a series of totally inhuman controls upon these movements. Every day they nibble their way intonew areas—driving our cars, flying our planes, interviewing us, diagnosing our diseases—and </w:t>
      </w:r>
      <w:r w:rsidR="00621AEB">
        <w:rPr>
          <w:rFonts w:ascii="Verdana" w:hAnsi="Verdana"/>
          <w:color w:val="000000"/>
          <w:sz w:val="20"/>
        </w:rPr>
        <w:t>I</w:t>
      </w:r>
      <w:r w:rsidRPr="00C9424C">
        <w:rPr>
          <w:rFonts w:ascii="Verdana" w:hAnsi="Verdana"/>
          <w:color w:val="000000"/>
          <w:sz w:val="20"/>
        </w:rPr>
        <w:t xml:space="preserve"> cannot even venture a moral judgment upon these intrusions. They have become necessary. Ultimately, they may prove salutary.</w:t>
      </w:r>
    </w:p>
    <w:p w14:paraId="45B921D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“The point I wish to make, however, is that we are often unaware of our own values. We cannot honestly tell what a thing means to us until it is removed from our life-situation. If an object of value ceases to exist, then the psychic energies which were bound up in it are released. We seek after new objects of value in which to invest this—mana, if you like, or libido, if you don’t And no one thing which has vanished during the past three or four or five decades was, in itself, massively significant; and no new thing which came into being during that time is massively malicious toward the people it has replaced or the people it in some manner controls. A society, though, is made up of many things, and when these things are changed too rapidly the results are unpredictable. An intense study of mental illness is often quite revealing as to the nature of the stresses in the society where the illness was made. If anxiety-patterns fall into </w:t>
      </w:r>
      <w:r w:rsidRPr="00C9424C">
        <w:rPr>
          <w:rFonts w:ascii="Verdana" w:hAnsi="Verdana"/>
          <w:color w:val="000000"/>
          <w:sz w:val="20"/>
        </w:rPr>
        <w:lastRenderedPageBreak/>
        <w:t>special groups and classes, then something of the discontent of society can be learned from them. Karl Jung pointed out that when consciousness is repeatedly frustrated in a quest for values it will turn its search to the unconscious; failing there, it will proceed to quarry its way into the hypothetical collective unconscious. He noted, in the postwar analyses of ex-Nazis, that the longer they searched for something to erect from the ruins of their lives—having lived through a period of classical iconoclasm, and then seen their new ideals topple as well—the longer they searched, the further back they seemed to reach into the collective unconscious of their people. Their dreams themselves came to take on patterns out of the Teutonic mythos.</w:t>
      </w:r>
    </w:p>
    <w:p w14:paraId="6BCB7A49" w14:textId="77777777" w:rsidR="00621AEB"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“This, in a much less dramatic sense, is happening today. There are historical periods when the group tendency for the mind to turn in upon itself, to turn back, is greater than at other times. We are living in such a period of Quixotism, in the original sense of the term. This is because the power to hurt, in our time, is the power to ignore, to baffle—and it is no longer the exclusive property of human beings—</w:t>
      </w:r>
      <w:r w:rsidR="00621AEB">
        <w:rPr>
          <w:rFonts w:ascii="Verdana" w:hAnsi="Verdana"/>
          <w:color w:val="000000"/>
          <w:sz w:val="20"/>
        </w:rPr>
        <w:t>”</w:t>
      </w:r>
    </w:p>
    <w:p w14:paraId="6A53A54B" w14:textId="61E249DE"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 buzz interrupted him then. He switched off the recorder</w:t>
      </w:r>
      <w:r w:rsidR="00621AEB">
        <w:rPr>
          <w:rFonts w:ascii="Verdana" w:hAnsi="Verdana"/>
          <w:color w:val="000000"/>
          <w:sz w:val="20"/>
        </w:rPr>
        <w:t>,</w:t>
      </w:r>
      <w:r w:rsidRPr="00C9424C">
        <w:rPr>
          <w:rFonts w:ascii="Verdana" w:hAnsi="Verdana"/>
          <w:color w:val="000000"/>
          <w:sz w:val="20"/>
        </w:rPr>
        <w:t xml:space="preserve"> touched the phone-box.</w:t>
      </w:r>
    </w:p>
    <w:p w14:paraId="25F921F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“Charles Render speaking,” he told it.</w:t>
      </w:r>
    </w:p>
    <w:p w14:paraId="6197B90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“This is Paul Charter,” lisped the box. “I am headmaster at Dilling.”</w:t>
      </w:r>
    </w:p>
    <w:p w14:paraId="14A2D86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w:t>
      </w:r>
    </w:p>
    <w:p w14:paraId="4655A9F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picture cleared. Render saw a man whose eyes were set close together beneath a high forehead. The forehead was heavily creased; the mouth twitched as it spoke.</w:t>
      </w:r>
    </w:p>
    <w:p w14:paraId="5F6700F6" w14:textId="365A7345"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“Well, </w:t>
      </w:r>
      <w:r w:rsidR="00621AEB">
        <w:rPr>
          <w:rFonts w:ascii="Verdana" w:hAnsi="Verdana"/>
          <w:color w:val="000000"/>
          <w:sz w:val="20"/>
        </w:rPr>
        <w:t>I</w:t>
      </w:r>
      <w:r w:rsidRPr="00C9424C">
        <w:rPr>
          <w:rFonts w:ascii="Verdana" w:hAnsi="Verdana"/>
          <w:color w:val="000000"/>
          <w:sz w:val="20"/>
        </w:rPr>
        <w:t xml:space="preserve"> want to apologize again for what happened. It was a faulty piece of equipment that caused—”</w:t>
      </w:r>
    </w:p>
    <w:p w14:paraId="0D9CC41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“Can’t you afford proper facilities? Your fees are high enough.”</w:t>
      </w:r>
    </w:p>
    <w:p w14:paraId="521BA7A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was a new piece of equipment. It was a factory defect—”</w:t>
      </w:r>
    </w:p>
    <w:p w14:paraId="09FCABA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“Wasn’t there anybody in charge of the class?”</w:t>
      </w:r>
    </w:p>
    <w:p w14:paraId="3D531A8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but—”</w:t>
      </w:r>
    </w:p>
    <w:p w14:paraId="382CE76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 didn’t he inspect the equipment? Why wasn’t he on hand to prevent the fall?”</w:t>
      </w:r>
    </w:p>
    <w:p w14:paraId="2DB770F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was on hand, but it happened too fast for him to do anything. As for inspecting the equipment for factory defects, that isn’t his job. Look, I’m very sorry. I’m quite fond of your boy. I can assure you nothing like this will ever happen again.”</w:t>
      </w:r>
    </w:p>
    <w:p w14:paraId="717616F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“You’re right, there. But that’s because I’m picking him up tomorrow morning and enrolling him in a school that exercises proper safety precautions.”</w:t>
      </w:r>
    </w:p>
    <w:p w14:paraId="5A5CBE8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ended the conversation with a flick of his finger. After several minutes had passed he stood and crossed the room to his small wall safe, which was partly masked, though not concealed, by a shelf of books. It took only a moment for him to open it and withdraw a jewel box containing a cheap necklace and a framed photograph of a man resembling himself, though somewhat younger, and a woman whose upswept hair was dark and whose chin was small, and two youngsters between them—the girl holding the baby in her arms and forcing her bright bored smile on ahead. Render always stared for only a few seconds on such occasions, fondling the necklace, and then he shut the box and locked it away again for many months.</w:t>
      </w:r>
    </w:p>
    <w:p w14:paraId="330619F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Whump! Whump! went the bass. Tchg-tchg-tchga-tchg, the gourds.The gelatins splayed reds, greens, blues, and godawful yellows about the amazing metal dancers.</w:t>
      </w:r>
    </w:p>
    <w:p w14:paraId="0C1FA35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HUMAN? asked the marquee.</w:t>
      </w:r>
    </w:p>
    <w:p w14:paraId="34C98BA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ROBOTS? (immediately below).</w:t>
      </w:r>
    </w:p>
    <w:p w14:paraId="32FE8F9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COME SEE FOR YOURSELFl (across the bottom, cryptically).</w:t>
      </w:r>
    </w:p>
    <w:p w14:paraId="6AD716C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 they did.</w:t>
      </w:r>
    </w:p>
    <w:p w14:paraId="5891AD5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and Jill were sitting at a microscopic table, thankfully set back against a wall, beneath charcoal caricatures of personalities largely unknown (there being so many personalities among the subcultures of a city of fourteen million people). Nose crinkled with pleasure, Jill stared at the present focal point of this particular subculture, occasionally raising her shoulders to ear level to add emphasis to a silent laugh or a small squeal, because the performers were just too human—the way the ebon robot ran his fingers along the silver robot’s forearm as they parted and passed....</w:t>
      </w:r>
    </w:p>
    <w:p w14:paraId="67B4469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alternated his attention between Jill and the dancers and a wicked-looking decoction that resembled nothing so much as a small bucket of whiskey sours strewn with seaweed (through which the Kraken might at any moment arise to drag some hapless ship down to its doom).</w:t>
      </w:r>
    </w:p>
    <w:p w14:paraId="0A05C49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“Charlie, I think they’re really people!”</w:t>
      </w:r>
    </w:p>
    <w:p w14:paraId="1A546AC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Render disentangled his gaze from her hair and bouncing earrings.</w:t>
      </w:r>
    </w:p>
    <w:p w14:paraId="3390AFB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studied the dancers down on the floor, somewhat below the table area, surrounded by music.</w:t>
      </w:r>
    </w:p>
    <w:p w14:paraId="50B25A3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could be humans within those metal shells. If so, their dance was a thing of extreme skill. Though the manufacture of sufficiently light alloys was no problem, it would be some trick for a dancer to cavort so freely— and for so long a period of time, and with such effortlessseeming ease—within a head-to-toe suit of armor, without so much as a grate or a click or a clank.</w:t>
      </w:r>
    </w:p>
    <w:p w14:paraId="653B120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Soundless ...</w:t>
      </w:r>
    </w:p>
    <w:p w14:paraId="262F2C3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They glided like two gulls; the larger, the color of polished anthracite, and the other, like a moonbeam falling through a window upon a silk-wrapped manikin.</w:t>
      </w:r>
    </w:p>
    <w:p w14:paraId="7ABF66F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Even when they touched there was no sound—or if there was, it was wholly masked by the rhythms of the band, Whump-whump! Tchga-tchg!Render took another drink.</w:t>
      </w:r>
    </w:p>
    <w:p w14:paraId="1BDDBB5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Slowly, it turned into an apache-dance. Render checked his watch. Too long for normal entertainers, he decided. They must be robots. As he looked up again the black robot hurled the silver robot perhaps ten feet and turned his back on her.</w:t>
      </w:r>
    </w:p>
    <w:p w14:paraId="2467E51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was no sound of striking metal.</w:t>
      </w:r>
    </w:p>
    <w:p w14:paraId="40CBCAC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Wonder what a setup like that costs? he mused.</w:t>
      </w:r>
    </w:p>
    <w:p w14:paraId="652F8CC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“Chdrlie! There was no sound! How do they do that?”</w:t>
      </w:r>
    </w:p>
    <w:p w14:paraId="6C37E57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*Tve no idea,” said Render.</w:t>
      </w:r>
    </w:p>
    <w:p w14:paraId="376ACAC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gelatins were yellow again, then red, then blue, then green.</w:t>
      </w:r>
    </w:p>
    <w:p w14:paraId="16F2890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“You’d think it would damage their mechanisms, wouldn’t you?”</w:t>
      </w:r>
    </w:p>
    <w:p w14:paraId="717F2BE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white robot crawled back and the other swiveled his wrist around and around, a lighted cigarette between the fingers. There was laughter as he pressed it mechanically to his lipless faceless face. The silver robot confronted him. He turned away again, dropped the cigarette, ground it out slowly, soundlessly, then suddenly turned back to his partner. Would he throw her again? No ...</w:t>
      </w:r>
    </w:p>
    <w:p w14:paraId="36C51C4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Slowly then. like the greatlegged birds of the East, they recommenced their movement, slowly, and with many turnings away.</w:t>
      </w:r>
    </w:p>
    <w:p w14:paraId="42D9DEE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Something deep within Render was amused, but he was too far gone to ask it what was funny. So he went looking for the Kraken in the bottom of the glass instead.</w:t>
      </w:r>
    </w:p>
    <w:p w14:paraId="3B481B7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Jill was clutching his biceps then, drawing his attention back to the floor.</w:t>
      </w:r>
    </w:p>
    <w:p w14:paraId="58530AE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As the spotlight tortured the spectrum, the black robot raised the silver one high above his head, slowly, slowly, and then commenced spinning with her in that position—arms outstretched, back arched, legs scissored— very slowly, at first. Then faster.</w:t>
      </w:r>
    </w:p>
    <w:p w14:paraId="04D7571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Suddenly they were whirling with an unbelievable speed, and the gelatins rotated faster and faster.</w:t>
      </w:r>
    </w:p>
    <w:p w14:paraId="5434757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shook his head to clear it.</w:t>
      </w:r>
    </w:p>
    <w:p w14:paraId="7B8ABF2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They were moving so rapidly that they had to fall— human or robot. But they didn’t. They were a mandala. They were a gray form uniformity. Render looked down.</w:t>
      </w:r>
    </w:p>
    <w:p w14:paraId="14D4171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Then slowing, and slower, slower. Stopped.</w:t>
      </w:r>
    </w:p>
    <w:p w14:paraId="27873BD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music stopped.</w:t>
      </w:r>
    </w:p>
    <w:p w14:paraId="0A0FFA4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Blackness followed. Applause filled it.When the lights came on again the two robots were standing statue-like, facing the audience. Very, very slowly, they bowed.</w:t>
      </w:r>
    </w:p>
    <w:p w14:paraId="2200643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applause increased.</w:t>
      </w:r>
    </w:p>
    <w:p w14:paraId="041121D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Then they turned and were gone.</w:t>
      </w:r>
    </w:p>
    <w:p w14:paraId="204D089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music came on and the light was clear again. A babble of voices arose. Render slew the Kraken.</w:t>
      </w:r>
    </w:p>
    <w:p w14:paraId="464FFCA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d'you think of that?” she asked him, Render made his face serious and said: “Am I a man dreaming I am a robot, or a robot dreaming I am a man?” He grinned, then added: “I don’t know.”</w:t>
      </w:r>
    </w:p>
    <w:p w14:paraId="059D2E9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punched his shoulder gaily at that and he observed that she was drunk.</w:t>
      </w:r>
    </w:p>
    <w:p w14:paraId="7A1079F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am not.” she protested. “Not much, anyhow. Not as much as you.”</w:t>
      </w:r>
    </w:p>
    <w:p w14:paraId="652309C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“Still, I think you ought to see a doctor about it Like me. Like now. Let’s get out of here and go for a drive.”</w:t>
      </w:r>
    </w:p>
    <w:p w14:paraId="0C3A576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“Not yet, Charlie. I want to see them once more, huh? Please?”</w:t>
      </w:r>
    </w:p>
    <w:p w14:paraId="3537006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“If I have another drink I won’t be able to see that far.”</w:t>
      </w:r>
    </w:p>
    <w:p w14:paraId="1A1732E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“Then order a cup of coffee.”</w:t>
      </w:r>
    </w:p>
    <w:p w14:paraId="0709A13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“Yaagh!”</w:t>
      </w:r>
    </w:p>
    <w:p w14:paraId="1779884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“Then order a beer.”</w:t>
      </w:r>
    </w:p>
    <w:p w14:paraId="2C6DDD7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“I’ll suffer without.”</w:t>
      </w:r>
    </w:p>
    <w:p w14:paraId="0DD5F7A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were people on the dance floor now, but Render’s feet felt like lead.</w:t>
      </w:r>
    </w:p>
    <w:p w14:paraId="64895CF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lit a cigarette.</w:t>
      </w:r>
    </w:p>
    <w:p w14:paraId="04C121A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 you had a dog talk to you today?”</w:t>
      </w:r>
    </w:p>
    <w:p w14:paraId="003542BD" w14:textId="6D2670B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Something very disconcerting about that....</w:t>
      </w:r>
      <w:r w:rsidR="00621AEB">
        <w:rPr>
          <w:rFonts w:ascii="Verdana" w:hAnsi="Verdana"/>
          <w:color w:val="000000"/>
          <w:sz w:val="20"/>
        </w:rPr>
        <w:t>”</w:t>
      </w:r>
    </w:p>
    <w:p w14:paraId="164E072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“Was she pretty?”</w:t>
      </w:r>
    </w:p>
    <w:p w14:paraId="4A76443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was a boy dog. And boy, was he uglyi”</w:t>
      </w:r>
    </w:p>
    <w:p w14:paraId="36246F7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“Silly. I mean his mistress.”</w:t>
      </w:r>
    </w:p>
    <w:p w14:paraId="2ED4369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know I never discuss cases, Jill.”</w:t>
      </w:r>
    </w:p>
    <w:p w14:paraId="1E3E1D7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told me about her being blind and about the dog. AH I want to know is if she’s pretty.”</w:t>
      </w:r>
    </w:p>
    <w:p w14:paraId="4FFD07F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“Well ...Yes and no.” He bumped her under the table and gestured vaguely. “Well, you know ...”</w:t>
      </w:r>
    </w:p>
    <w:p w14:paraId="39276F3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“Same thing all the way around,” she told the waiter who had appeared suddenly out of an adjacent pool of darkness, nodded, and vanished as abruptly.</w:t>
      </w:r>
    </w:p>
    <w:p w14:paraId="4601F73E" w14:textId="77777777" w:rsidR="0083446F"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go my good intentions,” sighed Render. “See how you like being examined by a drunken sot, that’s all I can say.</w:t>
      </w:r>
      <w:r w:rsidR="0083446F">
        <w:rPr>
          <w:rFonts w:ascii="Verdana" w:hAnsi="Verdana"/>
          <w:color w:val="000000"/>
          <w:sz w:val="20"/>
        </w:rPr>
        <w:t>”</w:t>
      </w:r>
    </w:p>
    <w:p w14:paraId="38E34F34" w14:textId="5476DB9D" w:rsidR="00CB1EDF" w:rsidRPr="00C9424C" w:rsidRDefault="0083446F"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You’ll sober up fast, you always do. Hippocratics and all that.”</w:t>
      </w:r>
    </w:p>
    <w:p w14:paraId="036241C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sniffed, glanced at his watch.</w:t>
      </w:r>
    </w:p>
    <w:p w14:paraId="6B82387F" w14:textId="76BF1590"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have to be in Connecticut tomorrow. Pulling Pete out of that damned school....”</w:t>
      </w:r>
    </w:p>
    <w:p w14:paraId="7DBE4BB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sighed, already tired of the subject.</w:t>
      </w:r>
    </w:p>
    <w:p w14:paraId="086C3ED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think you worry too much about him. Any kid can bust an ankle. It’s part of growing up. I broke my wrist when I was seven. It was an accident. It’s not the school’s fault, those things sometimes happen.”</w:t>
      </w:r>
    </w:p>
    <w:p w14:paraId="3BB3AC5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“Like hell,” said Render, accepting his dark drink from the dark tray the dark man carried. “If they can’t do a good job, I’ll find someone who can.”</w:t>
      </w:r>
    </w:p>
    <w:p w14:paraId="76E6CD6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shrugged.</w:t>
      </w:r>
    </w:p>
    <w:p w14:paraId="0F63062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“You’re the boss. All I know is what I read in the papers.</w:t>
      </w:r>
    </w:p>
    <w:p w14:paraId="64EF7A8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“—And you’re still set on Davos, even though you know you meet a better class of people at Saint Moritz?” she added.</w:t>
      </w:r>
    </w:p>
    <w:p w14:paraId="523D6D8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“We’re going there to ski, remember? 1 like the runs better at Davos.”</w:t>
      </w:r>
    </w:p>
    <w:p w14:paraId="199ED87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can’t score any tonight, can I?”</w:t>
      </w:r>
    </w:p>
    <w:p w14:paraId="7DE3F91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squeezed her hand.</w:t>
      </w:r>
    </w:p>
    <w:p w14:paraId="2DD7E4B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always score with me, honey.”</w:t>
      </w:r>
    </w:p>
    <w:p w14:paraId="4E6DEF9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And they drank then- drinks and smoked their cigarettes and held their hands until the people left the dance floor and filed back to their microscopic tables, and the gelatins spun round and round, tinting clouds of smoke from hell to sunrise and back again, and the bass went whumpf Tchga-tchgaf</w:t>
      </w:r>
    </w:p>
    <w:p w14:paraId="6A8E172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“Oh, Charlie! Here they come again!”</w:t>
      </w:r>
    </w:p>
    <w:p w14:paraId="681BFB9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sky was clear as crystal. The roads were clean. The snow bad stopped.</w:t>
      </w:r>
    </w:p>
    <w:p w14:paraId="148F3BA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Jill’s breathing was the breathing of a sleeper. The S-7 raced across the bridges of the city. If Render sat very still he could convince himself that only his body was drunk; but whenever he moved his head the universe began to dance about him. As it did so, he imagined himself within a dream, and Shaper of it all.</w:t>
      </w:r>
    </w:p>
    <w:p w14:paraId="55EF4151" w14:textId="6BC6F227" w:rsidR="00CB1EDF"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For one instant this was true. He turned the big clock in the sky backward, smiling as he dozed. Another instant and he was awake again, and unsmiling.The universe had taken revenge for his presumption. For one reknown moment with the helplessness which he had loved beyond helping, it had charged him the price of the lake-bottom vision once again; and as he had moved once more toward the wreck at the bottom of the world—like a swimmer, as unable to speak—he heard, from somewhere high over the Earth, and filtered down to him through the waters above the Earth, the howl of the Fenris Wolf as it prepared to devour the moon; and as this occurred, he knew that the sound was as like to the trump of a judgment as the lady by his side was unlike the moon. Every bit. In all ways. And he was afraid.</w:t>
      </w:r>
    </w:p>
    <w:p w14:paraId="4A44A333" w14:textId="77777777" w:rsidR="00621AEB" w:rsidRPr="00C9424C" w:rsidRDefault="00621AEB" w:rsidP="00C9424C">
      <w:pPr>
        <w:suppressAutoHyphens/>
        <w:spacing w:after="0" w:line="240" w:lineRule="auto"/>
        <w:ind w:firstLine="283"/>
        <w:jc w:val="both"/>
        <w:rPr>
          <w:rFonts w:ascii="Verdana" w:hAnsi="Verdana"/>
          <w:color w:val="000000"/>
          <w:sz w:val="20"/>
        </w:rPr>
      </w:pPr>
    </w:p>
    <w:p w14:paraId="7355726C" w14:textId="77777777" w:rsidR="00C7407F" w:rsidRDefault="00C7407F" w:rsidP="00C7407F">
      <w:pPr>
        <w:suppressAutoHyphens/>
        <w:spacing w:after="0" w:line="240" w:lineRule="auto"/>
        <w:jc w:val="both"/>
        <w:rPr>
          <w:rFonts w:ascii="Verdana" w:hAnsi="Verdana"/>
          <w:color w:val="000000"/>
          <w:sz w:val="20"/>
        </w:rPr>
      </w:pPr>
    </w:p>
    <w:p w14:paraId="56A9923F" w14:textId="6E5CA5E7" w:rsidR="00CB1EDF" w:rsidRPr="00C9424C" w:rsidRDefault="00C7407F" w:rsidP="00C7407F">
      <w:pPr>
        <w:suppressAutoHyphens/>
        <w:spacing w:after="0" w:line="240" w:lineRule="auto"/>
        <w:jc w:val="both"/>
        <w:rPr>
          <w:rFonts w:ascii="Verdana" w:hAnsi="Verdana"/>
          <w:color w:val="000000"/>
          <w:sz w:val="20"/>
        </w:rPr>
      </w:pPr>
      <w:r>
        <w:rPr>
          <w:rFonts w:ascii="Verdana" w:hAnsi="Verdana"/>
          <w:color w:val="000000"/>
          <w:sz w:val="20"/>
        </w:rPr>
        <w:t>III</w:t>
      </w:r>
    </w:p>
    <w:p w14:paraId="16C919D2" w14:textId="77777777" w:rsidR="00621AEB" w:rsidRDefault="00621AEB" w:rsidP="00C9424C">
      <w:pPr>
        <w:suppressAutoHyphens/>
        <w:spacing w:after="0" w:line="240" w:lineRule="auto"/>
        <w:ind w:firstLine="283"/>
        <w:jc w:val="both"/>
        <w:rPr>
          <w:rFonts w:ascii="Verdana" w:hAnsi="Verdana"/>
          <w:color w:val="000000"/>
          <w:sz w:val="20"/>
        </w:rPr>
      </w:pPr>
    </w:p>
    <w:p w14:paraId="425C6237" w14:textId="4635BE0F"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 The plain, the direct, and the blunt. This is Winchester Cathedral,” said the guidebook. “With its floor-to-ceiling shafts, like so many huge treetrunks, it achieves a ruthless control over its spaces: the ceilings are flat; each bay, separated by those shafts, is itself a thing of certainty and stability. It seems, indeed, to reflect something of the spirit of William the Conqueror. Its disdain of mere elaboration and its passionate dedication to the love of another world would make it seem. too, an appropriate setting for some tale out of Mallory..</w:t>
      </w:r>
      <w:r w:rsidR="00621AEB">
        <w:rPr>
          <w:rFonts w:ascii="Verdana" w:hAnsi="Verdana"/>
          <w:color w:val="000000"/>
          <w:sz w:val="20"/>
        </w:rPr>
        <w:t>..</w:t>
      </w:r>
      <w:r w:rsidRPr="00C9424C">
        <w:rPr>
          <w:rFonts w:ascii="Verdana" w:hAnsi="Verdana"/>
          <w:color w:val="000000"/>
          <w:sz w:val="20"/>
        </w:rPr>
        <w:t>”</w:t>
      </w:r>
    </w:p>
    <w:p w14:paraId="6D309DF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“Observe the scalloped capitals,” said the guide. “In their primitive fluting they anticipated what was later to become a common motif....”</w:t>
      </w:r>
    </w:p>
    <w:p w14:paraId="7D28D93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“Faugh!” said Render—softly though, because he was in a group inside a church.</w:t>
      </w:r>
    </w:p>
    <w:p w14:paraId="232297C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“Shh'” said Jill (Fotlock—that was her real last name) DeVille.</w:t>
      </w:r>
    </w:p>
    <w:p w14:paraId="01269EE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But Render was impressed as well as distressed.</w:t>
      </w:r>
    </w:p>
    <w:p w14:paraId="41AB521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Hating JiU’s hobby though, had become so much of a reflex with him that he would sooner have taken his rest seated beneath an oriental device which dripped water onto his head than to admit he occasionally enJoyed walking through the arcades and the galleries, the passages and the tunnels, and getting ail out of breath climbing up the high twisty stairways of towers.</w:t>
      </w:r>
    </w:p>
    <w:p w14:paraId="647A444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 he ran his eyes over everything, burned everything down by shutting them, then built the place up again outof the still smouldering ashes of memory, all so that at a later date he would be able to repeat the performance, offering the vision to his one patient who could see only in this manner. This building he disliked less than most. Yes, he would take it back to her.</w:t>
      </w:r>
    </w:p>
    <w:p w14:paraId="419B4FD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camera in his mind photographing the surroundings, Render walked with the others, overcoat over his arm, his fingers anxious to reach after a cigarette. He kept busy ignoring his guide, realizing this to be the nadir of all forms of human protest. As he walked through Winchester he thought of his last two sessions with Eileen Shallot. He recalled his almost unwilling Adam-attitude as he had named all the animals passing before them, led of course by the one she had wanted to see, colored fearsome by his own unease. He had felt pleasantly bucolic after boning up on an old Botany text and then proceeding to Shape and name the flowers of the fields.</w:t>
      </w:r>
    </w:p>
    <w:p w14:paraId="7E53777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 far they had stayed out of the cides, far away from the machines. Her emotions were still too powerful at the sight of the simple, carefully introduced objects to risk plunging her into so complicated and chaotic a wilderness yet; he would build her city slowly.</w:t>
      </w:r>
    </w:p>
    <w:p w14:paraId="631C356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Something passed rapidly, high above the cathedral, uttering a sonic boom. Render took Jill’s hand in his for a moment and smiled as she looked up at him. Knowing she verged upon beauty, Jill normally took great pains to achieve it. But today her hair was simply drawn back and knotted behind her head, and her Ups’ and her eyes were pale; and her exposed ears were tiny and white and somewhat pointed.</w:t>
      </w:r>
    </w:p>
    <w:p w14:paraId="4C398A6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“Observe the scalloped capitals,” he whispered. “In their primitive fluting they anticipated what was later to become a common motif.”</w:t>
      </w:r>
    </w:p>
    <w:p w14:paraId="567F976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“Faugh!” said she.</w:t>
      </w:r>
    </w:p>
    <w:p w14:paraId="77DFA87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“Shh!” said a sunburned little woman nearby, whose face seemed to crack and fall back together again as she pursed and unpursed her lips.</w:t>
      </w:r>
    </w:p>
    <w:p w14:paraId="5A4F1F4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Later as they strolled back toward their hotel. Render said, “Okay on Winchester?”</w:t>
      </w:r>
    </w:p>
    <w:p w14:paraId="28706B7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“Ofcay on Winchester.”</w:t>
      </w:r>
    </w:p>
    <w:p w14:paraId="7BD7B1A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“Happy?”</w:t>
      </w:r>
    </w:p>
    <w:p w14:paraId="1CC77CC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“Happy.”</w:t>
      </w:r>
    </w:p>
    <w:p w14:paraId="57B3E75C" w14:textId="77777777" w:rsidR="0083446F"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“Good, then we can leave this afternoon.</w:t>
      </w:r>
      <w:r w:rsidR="0083446F">
        <w:rPr>
          <w:rFonts w:ascii="Verdana" w:hAnsi="Verdana"/>
          <w:color w:val="000000"/>
          <w:sz w:val="20"/>
        </w:rPr>
        <w:t>”</w:t>
      </w:r>
    </w:p>
    <w:p w14:paraId="2C0ADD26" w14:textId="2BBF965B" w:rsidR="00CB1EDF" w:rsidRPr="00C9424C" w:rsidRDefault="0083446F"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All right.”</w:t>
      </w:r>
    </w:p>
    <w:p w14:paraId="37D2C22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“For Switzerland....”</w:t>
      </w:r>
    </w:p>
    <w:p w14:paraId="2B6E8F8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stopped and toyed with a button on his coat.</w:t>
      </w:r>
    </w:p>
    <w:p w14:paraId="4B86286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“Couldn’t we just spend a day or two looking at some old chateaux first? After all, they’re just across the channel, and you could be sampling all the local wines while I looked ...”</w:t>
      </w:r>
    </w:p>
    <w:p w14:paraId="74C9E8B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“Okay,” he said.</w:t>
      </w:r>
    </w:p>
    <w:p w14:paraId="00F2804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looked up—a trifle surprised.</w:t>
      </w:r>
    </w:p>
    <w:p w14:paraId="722F6FD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No argument?” she smiled. “Where is your fighting spirit?—to let me push you around like this?”</w:t>
      </w:r>
    </w:p>
    <w:p w14:paraId="20E3763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 xml:space="preserve">She took his arm then and they walked on as he said, “Yesterday, while we were galloping about in the innards of that oid castle, I heard a weak moan, and then a voice cried out, 'For the love of God, Montresor!' I think it was my fighting spirit, because I’m certain it was my voice. </w:t>
      </w:r>
      <w:r w:rsidRPr="00C9424C">
        <w:rPr>
          <w:rFonts w:ascii="Verdana" w:hAnsi="Verdana"/>
          <w:color w:val="000000"/>
          <w:sz w:val="20"/>
          <w:lang w:val="de-DE"/>
        </w:rPr>
        <w:t xml:space="preserve">I’ve given up der geist der stets verneint. Pax vobiscum! </w:t>
      </w:r>
      <w:r w:rsidRPr="00C9424C">
        <w:rPr>
          <w:rFonts w:ascii="Verdana" w:hAnsi="Verdana"/>
          <w:color w:val="000000"/>
          <w:sz w:val="20"/>
        </w:rPr>
        <w:t>Let us be gone to France. Alors!”</w:t>
      </w:r>
    </w:p>
    <w:p w14:paraId="513ABD7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“Dear Rendy, it’ll only be another day or two....”</w:t>
      </w:r>
    </w:p>
    <w:p w14:paraId="5583AC3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“Amen,” he said. “though my skis that were waxed are already waning.”</w:t>
      </w:r>
    </w:p>
    <w:p w14:paraId="37728AF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 they did that, and on the morn of the third day, when she spoke to him of castles in Spain, be reflected aloud that while psychologists drink and only grow angry, psychiatrists have been known to drink, grow angry and break things. Construing this as a veiled threat aimed at the Wedgewoods she had collected, she acquiesced to his desire to go skiing.</w:t>
      </w:r>
    </w:p>
    <w:p w14:paraId="404A803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Free! Render almost screamed it.</w:t>
      </w:r>
    </w:p>
    <w:p w14:paraId="0525D7A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His heart was pounding inside his head. He leaned hard. He cut to the left. The wind strapped at his face; a showed of ice crystals, like bullets of emery, fled by him, scraped against his cheek.</w:t>
      </w:r>
    </w:p>
    <w:p w14:paraId="17CF36C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was moving. Aye—the world had ended as Weissflujoch, and Dorftali led down and away from this portal.</w:t>
      </w:r>
    </w:p>
    <w:p w14:paraId="0375359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His feet were two gleaming rivers which raced across the stark, curving plains; they could not be frozen in their course. Downward. He flowed. Away from all the rooms of the world. Away from the stifling lack of intensity, from the day’s hundred spoon-fed welfares, from the killing pace of the forced amusements that hacked at the Hydra, leisure; away.And as he fled down the run he felt a strong desire to look back over his shoulder, as though to see whether the world he had left behind and above had set one fearsome embodiment of itself, like a shadow, to trail along after him, hunt him down and drag him back to a warm and well-lit coffin in the sky, there to be laid to rest with a spike of aluminum driven through his will and a garland of alternating currents smothering his spirit.</w:t>
      </w:r>
    </w:p>
    <w:p w14:paraId="42962F75" w14:textId="44DBA068"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hate you,” he breathed between clenched teeth, and the wind carried the words back; and he laughed then, for he always analyzed his emotions, as a matter of reflex; and he added, “Exit Orestes, mad, pursued by the Furies .</w:t>
      </w:r>
      <w:r w:rsidR="00621AEB">
        <w:rPr>
          <w:rFonts w:ascii="Verdana" w:hAnsi="Verdana"/>
          <w:color w:val="000000"/>
          <w:sz w:val="20"/>
        </w:rPr>
        <w:t>..</w:t>
      </w:r>
      <w:r w:rsidRPr="00C9424C">
        <w:rPr>
          <w:rFonts w:ascii="Verdana" w:hAnsi="Verdana"/>
          <w:color w:val="000000"/>
          <w:sz w:val="20"/>
        </w:rPr>
        <w:t>”</w:t>
      </w:r>
    </w:p>
    <w:p w14:paraId="16A7858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After a time the slope leveled out and he reached the bottom of the run and had to stop.</w:t>
      </w:r>
    </w:p>
    <w:p w14:paraId="33BA66B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smoked one cigarette then and rode back up to the top so that he could come down it again lor nontherapeutic reasons.</w:t>
      </w:r>
    </w:p>
    <w:p w14:paraId="1102FF5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That night he sat before a fire is the big lodge, feeling its warmth soaking into his tired muscles. Jill massaged his shoulders as he played Rorschach with the flames, and he came upon a blazing goblet which was snatched away from him in the same instant by the sound of his name being spoken somewhere* across the Hall of the Nine Hearths.</w:t>
      </w:r>
    </w:p>
    <w:p w14:paraId="3B0AF21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“Charles Render!” said the voice (only it sounded more like “Shariz Runder”), and his head instantly jerked in that direction, but his eyes danced with too many afterimages for him to isolate the source of the calling.</w:t>
      </w:r>
    </w:p>
    <w:p w14:paraId="2DF73B3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“Maurice?” he queried after a moment, “Bartelmetz?”</w:t>
      </w:r>
    </w:p>
    <w:p w14:paraId="00A8AB4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“Aye,” came the reply, and then Render saw the familiar grizzled visage, set neckless and balding above the red and blue shag sweater that was stretched mercilessly about the wine-keg rotundity of the man who now picked his way in their direction, deftly avoiding the strewn crutches and the stacked skis and the people who, like Jill and Render, disdained sitting in chairs.</w:t>
      </w:r>
    </w:p>
    <w:p w14:paraId="61BF1F3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stood, stretching, and shook hands as he came upon them.</w:t>
      </w:r>
    </w:p>
    <w:p w14:paraId="7C1CDD0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“You’ve put on more weight,” Render observed. “That’s unhealthy.”</w:t>
      </w:r>
    </w:p>
    <w:p w14:paraId="7A57C08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“Nonsense, it’s alt muscle. How have you been, andwhat are you up to these days?” He looked down at Jill and she smiled back at him.</w:t>
      </w:r>
    </w:p>
    <w:p w14:paraId="1383338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“This is Miss DeVille,” said Render.</w:t>
      </w:r>
    </w:p>
    <w:p w14:paraId="2B5D569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“Jill,” she acknowledged.</w:t>
      </w:r>
    </w:p>
    <w:p w14:paraId="36D03C7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bowed slightly, finally releasing Render’s aching hand.</w:t>
      </w:r>
    </w:p>
    <w:p w14:paraId="6DAD92D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And this is Professor Maurice Bartelmetz of Vienna,” finished Render, “a benighted disciple of all forms of dialectical pessimism, and a very distinguished pioneer in neuroparticipation—although you’d never guess it to look at him. I had the good fortune to be his pupil for over a year.”</w:t>
      </w:r>
    </w:p>
    <w:p w14:paraId="36E7904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Bartelmetz nodded and agreed with him, taking in the Schnapsflasche Render brought forth from a small plastic bag. and accepting the collapsible cup which he filled to the brim.</w:t>
      </w:r>
    </w:p>
    <w:p w14:paraId="6C97FBB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“Ah, you are a good doctor still,” he sighed. “You have diagnosed the case in an instant and you make the proper prescription. Nozdrovial”</w:t>
      </w:r>
    </w:p>
    <w:p w14:paraId="1DA1881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“Seven years in a gulp,” Render acknowledged, refilling their glasses.</w:t>
      </w:r>
    </w:p>
    <w:p w14:paraId="58EE625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“Then we shall make time more malleable by sipping it.”</w:t>
      </w:r>
    </w:p>
    <w:p w14:paraId="4C40C10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They seated themselves on the floor, and the fire roared up rhnnigh the great brick chimney as the logs burned themselves back to branches, to twigs, to thin sticks, ring by yearly ring.</w:t>
      </w:r>
    </w:p>
    <w:p w14:paraId="6B3B418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replenished the fire.</w:t>
      </w:r>
    </w:p>
    <w:p w14:paraId="5B4DB32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read vour last book.” said Bartelmetz finally, casually, “about four years ago.”</w:t>
      </w:r>
    </w:p>
    <w:p w14:paraId="4EDEDA9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reckoned that to be correct.</w:t>
      </w:r>
    </w:p>
    <w:p w14:paraId="5674197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“Are you doing any research work these days?”</w:t>
      </w:r>
    </w:p>
    <w:p w14:paraId="3F01987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poked lazily at the fire.</w:t>
      </w:r>
    </w:p>
    <w:p w14:paraId="3B42C37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he answered, “sort of.”</w:t>
      </w:r>
    </w:p>
    <w:p w14:paraId="0B520CA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glanced at Jili, who was dozing with her cheek against the arm of the huge leather chair that held his emergency hag, the planes of her face all crimson and flickering shadow.</w:t>
      </w:r>
    </w:p>
    <w:p w14:paraId="65BBC9F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“I’ve hit upon a rather unusual subject and started with a piece of jobbery I eventually intend to write about.”</w:t>
      </w:r>
    </w:p>
    <w:p w14:paraId="703EFEA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“Unusual? In what way?”</w:t>
      </w:r>
    </w:p>
    <w:p w14:paraId="3BBB961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 ind from birth, for one thing.”</w:t>
      </w:r>
    </w:p>
    <w:p w14:paraId="13F462AD" w14:textId="77777777" w:rsidR="0083446F"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“You’re using the ONT&amp;R?</w:t>
      </w:r>
      <w:r w:rsidR="0083446F">
        <w:rPr>
          <w:rFonts w:ascii="Verdana" w:hAnsi="Verdana"/>
          <w:color w:val="000000"/>
          <w:sz w:val="20"/>
        </w:rPr>
        <w:t>”</w:t>
      </w:r>
    </w:p>
    <w:p w14:paraId="267AF41C" w14:textId="217A30E2" w:rsidR="00CB1EDF" w:rsidRPr="00C9424C" w:rsidRDefault="0083446F"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Yes. She’s going to be a Shaper.”</w:t>
      </w:r>
    </w:p>
    <w:p w14:paraId="55F3AFA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“Verfluchteri—Are you aware of the possible repercussions?”</w:t>
      </w:r>
    </w:p>
    <w:p w14:paraId="00A5D56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“Of course.”</w:t>
      </w:r>
    </w:p>
    <w:p w14:paraId="74F8E4C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“You’ve heard of unlucky Pierre?”</w:t>
      </w:r>
    </w:p>
    <w:p w14:paraId="0B6D72A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w:t>
      </w:r>
    </w:p>
    <w:p w14:paraId="00D40CE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“Good, then it was successfully hushed. Pierre was a philosophy student at the University of Paris, and was doing a dissertation on the evolution of consciousness. This past summer he decided it would be necessary for him to explore the mind of an ape, for purposes of comparing a moins-nausee mind with his own, I suppose. At any rate, he obtained illegal access to an ONT&amp;R and to the mind of our hairy cousin. It was never ascertained how far along he got in exposing the animal to the stimuli"bank, but it is to be assumed that such items as would not be immediately trans-subjective between man and ape— traffic sounds and so weiter—were what frightened the creature. Pierre is still residing in a padded cell, and all his responses are those of a frightened ape.</w:t>
      </w:r>
    </w:p>
    <w:p w14:paraId="6200593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 while he did not complete his own dissertation,” he finished, “he may provide significant material for someone else’s.”</w:t>
      </w:r>
    </w:p>
    <w:p w14:paraId="426B04D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shook his head.</w:t>
      </w:r>
    </w:p>
    <w:p w14:paraId="1EA4C4E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“Quite a story,” he said softly .-"but I have nothing that dramatic to contend with. I’ve found an exceedingly stable individual—a psychiatrist, in fact—one who’s already spent time in ordinary analysis. She wants to go into neuroparticipation—but the fear of a sight-trauma was what was keeping her out. I’ve been gradually exposing her to a full range of visual phenomena. When I’ve finished she should be completely accommodated to sight, so that she can give her full attention to therapy and not be blinded by vision, so to speak. We’ve already had foul sessions.”</w:t>
      </w:r>
    </w:p>
    <w:p w14:paraId="3223B3B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“And?”</w:t>
      </w:r>
    </w:p>
    <w:p w14:paraId="1EB2DB8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And it’s working fine.”</w:t>
      </w:r>
    </w:p>
    <w:p w14:paraId="4E9CDF0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are certain about it?”</w:t>
      </w:r>
    </w:p>
    <w:p w14:paraId="7323E0B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as certain as anyone can be in these matters.”</w:t>
      </w:r>
    </w:p>
    <w:p w14:paraId="42716F0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“Mm-hm,” said Bartelmetz. “Tell me, do you find her excessively strong-willed? By that I mean, say, perhaps an obsessive-compulsive pattern concerning anything to which she’s been introduced so far?”</w:t>
      </w:r>
    </w:p>
    <w:p w14:paraId="382080D2" w14:textId="77777777" w:rsidR="0083446F"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w:t>
      </w:r>
      <w:r w:rsidR="0083446F">
        <w:rPr>
          <w:rFonts w:ascii="Verdana" w:hAnsi="Verdana"/>
          <w:color w:val="000000"/>
          <w:sz w:val="20"/>
        </w:rPr>
        <w:t>”</w:t>
      </w:r>
    </w:p>
    <w:p w14:paraId="14BE2F26" w14:textId="51FABDAC" w:rsidR="00CB1EDF" w:rsidRPr="00C9424C" w:rsidRDefault="0083446F"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Has she ever succeeded in taking over control of the fantasy?”</w:t>
      </w:r>
    </w:p>
    <w:p w14:paraId="5F238E1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w:t>
      </w:r>
    </w:p>
    <w:p w14:paraId="720EAE3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lie,” he said simply.</w:t>
      </w:r>
    </w:p>
    <w:p w14:paraId="383D839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Render found a cigarette. After lighting it, he smiled.</w:t>
      </w:r>
    </w:p>
    <w:p w14:paraId="2AEE000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“Old father, old artificer,” he conceded, “age has not withered your perceptiveness. I may trick me, but never you.—Yes, as a matter of fact, she is very difficult to keep under control. She is not satisfied just to see. She wants to Shape things for herself already. It’s quite understandable both to her and to me—but conscious apprehension and emotional acceptance never do seem to get together on things. She has become dominant on several occasions, but I’ve succeeded in resuming control almost immediately. After all. I urn master of the bank.”</w:t>
      </w:r>
    </w:p>
    <w:p w14:paraId="078349D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“Hm,” mused Bartelmetz. “Are you familiar with a Buddhist text- —Shankara’s Catechism?”</w:t>
      </w:r>
    </w:p>
    <w:p w14:paraId="52B53D6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“I’m afraid not.”</w:t>
      </w:r>
    </w:p>
    <w:p w14:paraId="0E02B43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“Then 1 lecture you on it now. It posits—obviously not for theraputic purposes—a true ego and a false ego. The true ego is that part of man which is immortal and shall proceed on to nirvana: the soul, if you like. Very good. Well. the false ego, on the other hand, is the normal mind, bound round with the illusions—the consciousness of you and me and everyone we have ever known professionally. Good?—Good. Now, the stuff this false ego is made up of they call skandhas. These include the feelings, the perceptions, the aptitudes, consciousness itself, and even the physical form. Very unscientific. Yes. Now they are not the same thing as neuroses, or one of Mister Ibsens life-lies, or an hallucination—no, even though they are all wrong, being parts of a false thing to begin with. Each uf the five skandhas is a part of the eccentricity that we call identity—then on lop come the neuroses and all the other messes which follow after and keep us in business. Okay?—Okay. I give you this lecture because I need a dramatic term for what 1 will say, because 1 wish to say something dramatic. View the skandhas as lying at the bottom of the pond; the neuroses, they are ripples on the top of the water; the 'true ego,' if there is one, is buried deep beneath the sand at the bottom. So. I'he ripples fill up the-the—zwischenwelt—between the object and the subject. The skaodhas are a pan of the subject, basic,unique, the stuff of his being.—So far, you are with me?”</w:t>
      </w:r>
    </w:p>
    <w:p w14:paraId="18C8D3F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“With m;iny reservations.”</w:t>
      </w:r>
    </w:p>
    <w:p w14:paraId="6B7760D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“Good. Now I have defined my term somewhat, I will use it. You are fooling around with skandhas. not simple neuroses. You are attempting to adjust this woman’s overall conception of herself and of the world. You are using the ONT&amp;R to do it. It is the same thing as fooling with a psychotic or an ape. All may seem to go well. but—at any moment, it is possible you may do something, show her some sight, or some way of seeing which will break in upon her selfhood, break a skandha—and pouf!—it will he like breaking through the bottom of the pond. A whirlpool will result, pulling you—where? I do not want you for a patient, young man, young artificer, so I counsel you not to proceed with this experiment. The ONT&amp;R should not be used in such a manner.”</w:t>
      </w:r>
    </w:p>
    <w:p w14:paraId="5DCC3E2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flipped his cigarette into the fire and counted on his fingers:</w:t>
      </w:r>
    </w:p>
    <w:p w14:paraId="7F7A253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“One,” he said, “you are making a mystical mountain out of a pebble. All I am doing is adjusting her consciousness to accept an additional area of perception. Much of it is simple transference work from the other senses— Two, her emotions were quite intense initially because it did involve a trauma—but we’ve passed that stage already. Now it is only a novelty 1o her. Soon it will be a commonplace—Three. Eileen is a psychiatrist herself; she is educated in these matters and deeply aware of the delicate nature of what we are doing- — Four. her sense of identity and her desires, or her skandhas, or whatever you want to call them, are as firm as the Rock of Gibraltar. Do you realize the intense application required for a blind person to obtain the education she has obtained? It took a will of ten-point steel and the emotional control of an ascetic as well—”</w:t>
      </w:r>
    </w:p>
    <w:p w14:paraId="0BF31CF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“—And if something that strong should break, in a timeless moment of anxiety.” smiled Barlelmetz sadly, “may the shades of Sigmund Freud and Karl Jung walk by your side in the valley of darkness.</w:t>
      </w:r>
    </w:p>
    <w:p w14:paraId="08AA924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“—And five,” he added suddenly, staring into Render’s eyes. “Five,” he ticked it off on one finger. “Is she pretty?”</w:t>
      </w:r>
    </w:p>
    <w:p w14:paraId="12BAC59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looked back into the fire.</w:t>
      </w:r>
    </w:p>
    <w:p w14:paraId="223B589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“Very clever,” sighed Bartelmetz. “I cannot tell whether you are blushing or not, with the rosy glow ofthe flames upon your face. I fear that you are, though, which would mean that you are aware that you yourself could be the source of the inciting stimulus. I </w:t>
      </w:r>
      <w:r w:rsidRPr="00C9424C">
        <w:rPr>
          <w:rFonts w:ascii="Verdana" w:hAnsi="Verdana"/>
          <w:color w:val="000000"/>
          <w:sz w:val="20"/>
        </w:rPr>
        <w:lastRenderedPageBreak/>
        <w:t>shall burn a candle tonight before a portrait of Adier and pray that he give you the strength to compete successfully in your duel with your patient.”</w:t>
      </w:r>
    </w:p>
    <w:p w14:paraId="59C1B8A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looked at Jill, who was still sleeping. He reached out and brushed a lock of her hair back into place.</w:t>
      </w:r>
    </w:p>
    <w:p w14:paraId="77D5897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“Still,” said Bartelmetz, “if you do proceed and all goes well, I shall look forward with great interest to the reading of your work. Did I ever tell you that I have treated several Buddhists and never found a 'true ego'?”</w:t>
      </w:r>
    </w:p>
    <w:p w14:paraId="5606F61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Both men laughed.</w:t>
      </w:r>
    </w:p>
    <w:p w14:paraId="641CA1C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Like me but not like me, that one on a leash, smelling of fear, small, gray and unseeing. Rrowl and he’ll choke on his collar. His head is empty as the oven till. She pushes the button and it makes dinner. Make talk and they never understand, but they are like me. One day I will kill one—why? ... Turn here.</w:t>
      </w:r>
    </w:p>
    <w:p w14:paraId="3976668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'Three steps. Up. Glass doors. Handle to right.”</w:t>
      </w:r>
    </w:p>
    <w:p w14:paraId="0E48BEE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 Ahead, drop-shaft. Gardens under, down. Smells nice, there. Grass, wet dirt, trees and clean air. I see. Birds are recorded though. I see all. I.</w:t>
      </w:r>
    </w:p>
    <w:p w14:paraId="17CFBC8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“Dropshaft. Four steps.”</w:t>
      </w:r>
    </w:p>
    <w:p w14:paraId="177FFAA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Down Yes. Want to make loud noises in throat, feel silly. Clean, smooth, many of trees. God ... She likes sitting on bench chewing leaves smelling smooth air. Can’t see them like me. Maybe now, some ... ? No.</w:t>
      </w:r>
    </w:p>
    <w:p w14:paraId="23C0C02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Can’t Bad Sigmund me on grass, trees, here. Must hold it. Pity. Best place .,.</w:t>
      </w:r>
    </w:p>
    <w:p w14:paraId="3499457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“Watch for steps.”</w:t>
      </w:r>
    </w:p>
    <w:p w14:paraId="770A5B70" w14:textId="11AB3058"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Ahead. To right, to left, to right, to left, trees and grass now. Sigmund sees. Walking... Doctor with machine gives her his eyes. Rrowl and he will not choke. No fearsmell.</w:t>
      </w:r>
    </w:p>
    <w:p w14:paraId="6362D1E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Dig deep hole in ground, bury eyes. God is blind. Sigmund to see. Her eyes now filled, and he is afraid of teeth. Will make her to see and take her high up in the sky to see, away. Leave me here, leave Sigmund with none to see, alone- I will dig a deep hole in the ground ...</w:t>
      </w:r>
    </w:p>
    <w:p w14:paraId="611B21E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was after ten in the morning when Jill awoke. Shedid not have to turn her head to know that Render was already gone. He never slept late. She rubbed her eyes, stretched, turned onto her side and raised herself on her elbow. She squinted at the clock on the bedside table, simultaneously reaching for a cigarette and her lighter.</w:t>
      </w:r>
    </w:p>
    <w:p w14:paraId="68F12B8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As she inhaled, she realized there was no ashtray. Doubtless Render had moved it to the dresser because he did not approve of smoking in bed. With a sigh that ended in a snort she slid out of the bed and drew on her wrap before the ash grew too long.</w:t>
      </w:r>
    </w:p>
    <w:p w14:paraId="071EECB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bated getting up, but once she did she would permit the day to begin and continue on without lapse through its orderly progression of events.</w:t>
      </w:r>
    </w:p>
    <w:p w14:paraId="486C4E8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“Damn him,” she smiled. She had wanted her breakfast in bed, but it was too late now.</w:t>
      </w:r>
    </w:p>
    <w:p w14:paraId="7E0D31E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Between thoughts as to what she would wear, she observed an alien pair of skis standing in the corner. A sheet of paper was impaled on one. She approached it.</w:t>
      </w:r>
    </w:p>
    <w:p w14:paraId="5B41940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“Join me?” asked the scrawl.</w:t>
      </w:r>
    </w:p>
    <w:p w14:paraId="7DD9F59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shook her head in an emphatic negative and felt somewhat sad. She had been on skis twice in her life and she was afraid of them. She felt that she should really try again, after his being a reasonably good sport about the chateaux, but she could not even bear the memory of the unseemly downward'rushing—which, OD two occasions, had promptly deposited her in a snowbank— without wincing and feeling once again the vertigo that had seized her during the attempts.</w:t>
      </w:r>
    </w:p>
    <w:p w14:paraId="2DAE87A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 she showered and dressed and went downstairs for breakfast.</w:t>
      </w:r>
    </w:p>
    <w:p w14:paraId="1B96F2B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All nine fires were already roaring as she passed the big hall and looked inside. Some red-faced skiers were holding their hands up before the blaze of the central hearth. It was not crowded though. The racks held only a few pairs of dripping boots, bright caps hung on pegs, moist skis stood upright in their place beside the door. A few people were seated in the chairs set further back toward the center “of the hall, reading papers, smoking, or talking quietly. She saw no one she knew, so she moved on toward the dining room.</w:t>
      </w:r>
    </w:p>
    <w:p w14:paraId="08E99F7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As she passed the registration desk the old man who worked there called out her name. She approached him and smiled.</w:t>
      </w:r>
    </w:p>
    <w:p w14:paraId="0598257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“Letter,” he explained, turning to a .rack. “Here itis,” he announced, handing it to her. “Looks important.”</w:t>
      </w:r>
    </w:p>
    <w:p w14:paraId="38E1789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had been forwarded three times, she noted. It was a bulky brown envelope, and the return address was that of her attorney.</w:t>
      </w:r>
    </w:p>
    <w:p w14:paraId="3CDCA54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“Thank you.”</w:t>
      </w:r>
    </w:p>
    <w:p w14:paraId="77BC8B5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moved off to a seat beside the big window that looked out upon a snow garden, a skating rink, and a distant winding trail dotted with figures carrying skis over their shoulders. She squinted against the brightness as she tore open the envelope.</w:t>
      </w:r>
    </w:p>
    <w:p w14:paraId="173BB6C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it was final. Her attorney’s note was accompanied by a copy of the divorce decree. She had only recently decided to end her legal relationship to Mister Fotlock, whose name she had stopped using five years earlier, when they had separated. Now that she had the thing she wasn’t sure exactly what she was going to do with it. It would be a hell of a surprise for dear Rendy, though, she decided. She would have to find a reasonably innocent way of getting the information to him. She withdrew her compact and practiced a “Well?” expression. Well, there would be time for that later, she mused. Not too much later, though ... Her thirtieth birthday, like a huge black cloud, filled an April but four months distant. Well ... She touched her quizzical lips with color, dusted more powder over her mole, and locked the expression within her compact for future use.</w:t>
      </w:r>
    </w:p>
    <w:p w14:paraId="68DF75C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In the dining room she saw Doctor Bartelmetz, seated before an enormous mound of scrambled eggs, great chains of dark sausages, several heaps of yellow toast, and a half-emptied flask of orange juice. A pot of coffee steamed on the wanner at his elbow. He leaned slightly forward as he ate, wielding his fork like a windmill blade.</w:t>
      </w:r>
    </w:p>
    <w:p w14:paraId="5FB59DA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“Good morning,” she said.</w:t>
      </w:r>
    </w:p>
    <w:p w14:paraId="556D9AA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looked up.</w:t>
      </w:r>
    </w:p>
    <w:p w14:paraId="68D3F9F2" w14:textId="6F6A6B32"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“Miss DeVille—Jill... Good morning.” He nodded at the chair across from him. “Join me, please.”</w:t>
      </w:r>
    </w:p>
    <w:p w14:paraId="2728B8F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did so, and when the waiter approached she nodded and said, “I’ll have the same thing, only about ninety percent less.”</w:t>
      </w:r>
    </w:p>
    <w:p w14:paraId="604CC5D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turned back to Bartelmetz.</w:t>
      </w:r>
    </w:p>
    <w:p w14:paraId="7C4E37A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“Have you seen Charles today?”</w:t>
      </w:r>
    </w:p>
    <w:p w14:paraId="5FB9A8C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“Alas, I have not,” he gestured, open-handed, “and Iwanted to continue our discussion while his mind was still in the early stages of wakefulness and somewhat malleable. Unfortunately,” he took a sip of coffee, “he who sleeps well enters the day somewhere in the middle of its second act.”</w:t>
      </w:r>
    </w:p>
    <w:p w14:paraId="708CD39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“Myself, I usually come in around intermission and ask someone for a synopsis,” she explained. “So why not continue the discussion with me?—I’m always malleable, and my skandhas are in good shape.”</w:t>
      </w:r>
    </w:p>
    <w:p w14:paraId="659E97B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Their eyes met, and he took a bite of toast. “Aye,” he said, at length, “I had guessed as much. Well—good. What do you know of Render’s work?” She adjusted herself ia the chair.</w:t>
      </w:r>
    </w:p>
    <w:p w14:paraId="102ECFC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“Mm. He being a special specialist in a highly specialized area, I find it difficult to appreciate the few things he does say about it. I’d like to be able to look inside other people’s minds sometimes—to see what they’re thinking about me, of course—but I don’t think I could stand staying there very long. Especially,” she gave a mockshudder, “the mind of somebody with—problems. I’m afraid I’d be too sympathetic or too frightened or something. Then, according to what I’ve read—powl—like sympathetic magic, it would be my problem.</w:t>
      </w:r>
    </w:p>
    <w:p w14:paraId="6EE6A52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“Charles never has problems though,” she continued, “at least, none that he speaks to me about. Lately I’ve been wondering, though. That blind girl and her talking dog seem to be too much with him.” 'Talking dog?”</w:t>
      </w:r>
    </w:p>
    <w:p w14:paraId="215B373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her seeing-eye dog is one of those surgical mutants.”</w:t>
      </w:r>
    </w:p>
    <w:p w14:paraId="136424FA" w14:textId="77777777" w:rsidR="00621AEB"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“How interesting.... Have you ever met her?</w:t>
      </w:r>
      <w:r w:rsidR="00621AEB">
        <w:rPr>
          <w:rFonts w:ascii="Verdana" w:hAnsi="Verdana"/>
          <w:color w:val="000000"/>
          <w:sz w:val="20"/>
        </w:rPr>
        <w:t>”</w:t>
      </w:r>
    </w:p>
    <w:p w14:paraId="46927452" w14:textId="77777777" w:rsidR="00621AEB"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Never.</w:t>
      </w:r>
      <w:r>
        <w:rPr>
          <w:rFonts w:ascii="Verdana" w:hAnsi="Verdana"/>
          <w:color w:val="000000"/>
          <w:sz w:val="20"/>
        </w:rPr>
        <w:t>”</w:t>
      </w:r>
    </w:p>
    <w:p w14:paraId="436215AB" w14:textId="7B85599C"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So,” he mused.</w:t>
      </w:r>
    </w:p>
    <w:p w14:paraId="24E60F0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“Sometimes a therapist encounters a patient whose problems are so akin to his own that the sessions become extremely mordant,” he noted. “It has always been the case with me when I treat a fellow-psychiatrist. Perhaps Charles sees in this situation a parallel to something which has been 'troubling him personally. I did not administer his </w:t>
      </w:r>
      <w:r w:rsidRPr="00C9424C">
        <w:rPr>
          <w:rFonts w:ascii="Verdana" w:hAnsi="Verdana"/>
          <w:color w:val="000000"/>
          <w:sz w:val="20"/>
        </w:rPr>
        <w:lastRenderedPageBreak/>
        <w:t>personal analysis. I do not know all the ways of his mind, even though he was a pupil of mine for a long while. He was always self-contained, somewhat reticent; he could be quite authoritative on occasion, however.—What are some of the other things which occupy his attention these days?”</w:t>
      </w:r>
    </w:p>
    <w:p w14:paraId="28DC159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“His son Peter is a constant concern. He’s changed the boy’s school five times in five years.”</w:t>
      </w:r>
    </w:p>
    <w:p w14:paraId="1E35916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Her breakfast arrived. She adjusted her napkin and drew her chair closer to the table.</w:t>
      </w:r>
    </w:p>
    <w:p w14:paraId="0818222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“And he has been reading case histories of suicides recently, and talking about them, and talking about them, and talking about them.”</w:t>
      </w:r>
    </w:p>
    <w:p w14:paraId="20E387D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“To what end?”</w:t>
      </w:r>
    </w:p>
    <w:p w14:paraId="53E0049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shrugged and began eating.</w:t>
      </w:r>
    </w:p>
    <w:p w14:paraId="541E31B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never mentioned why,” she said, looking up again. “Maybe he’s writing something....”</w:t>
      </w:r>
    </w:p>
    <w:p w14:paraId="2565E6D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Bartelmetz finished his eggs and poured more coffee,</w:t>
      </w:r>
    </w:p>
    <w:p w14:paraId="51548F4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“Are you afraid of this patient of his?” he inquired.</w:t>
      </w:r>
    </w:p>
    <w:p w14:paraId="34098F3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 Yes,” she responded, “I am.”</w:t>
      </w:r>
    </w:p>
    <w:p w14:paraId="6DC793C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w:t>
      </w:r>
    </w:p>
    <w:p w14:paraId="1C7C597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am afraid of sympathetic magic,” she said, flushing slightly.</w:t>
      </w:r>
    </w:p>
    <w:p w14:paraId="6980D19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“Many things could fall under that heading.”</w:t>
      </w:r>
    </w:p>
    <w:p w14:paraId="0DF48F6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“Many indeed,” she acknowledged. And, after a moment, “We are united in our concern for his welfare and in agreement as to what represents the threat. So, may I ask a favor?”</w:t>
      </w:r>
    </w:p>
    <w:p w14:paraId="7A2D3EB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may.”</w:t>
      </w:r>
    </w:p>
    <w:p w14:paraId="34CB374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“Talk to him again,” she said. “Persuade him to drop the case.”</w:t>
      </w:r>
    </w:p>
    <w:p w14:paraId="7314D8D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folded his napkin.</w:t>
      </w:r>
    </w:p>
    <w:p w14:paraId="01CF8A7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intend to do that after dinner,” he stated, “because I believe in the ritualistic value of rescue-motions. They shall be made.”</w:t>
      </w:r>
    </w:p>
    <w:p w14:paraId="11FFF9D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Dear Father-Image, Yes, the school is fine, my ankle is getting that way, and my classmates are a congenial lot. No, I am not short on cash, undernourished, or having difficulty fitting into the new curriculum. Okay?</w:t>
      </w:r>
    </w:p>
    <w:p w14:paraId="24202AD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building I will not describe, as you have already seen the macabre thing. The grounds I cannot describe, as they are currently residing beneath cold white sheets. Brr! I trust yourself to be enjoying the arts wint'rish. I do not share your enthusiasm forsummer’s opposite, except within picture frames or as an emblem on ice-cream bars.</w:t>
      </w:r>
    </w:p>
    <w:p w14:paraId="0119198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ankle inhibits my mobility and my roommate has gone home for the weekend—both of which are really blessings (saitb Pangloss), for I now have the opportunity to catch up on some reading. I will do so forthwith.</w:t>
      </w:r>
    </w:p>
    <w:p w14:paraId="3AF5478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Prodigally, Peter Render reached down to pat the huge head. It accepted the gesture stoically, then turned its gaze up to the Austrian whom Render had asked for a light, as if to say, “Must I endure this indignity?” The man laughed at the expression, snapping shut the engraved lighter on which Render noted the middle initial to be a small 'v.*</w:t>
      </w:r>
    </w:p>
    <w:p w14:paraId="6EC6E18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'Thank you,” he said, and to the dog: “What is your name?”</w:t>
      </w:r>
    </w:p>
    <w:p w14:paraId="5EC8217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“Bismark,” it growled.</w:t>
      </w:r>
    </w:p>
    <w:p w14:paraId="3EB979A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smiled.</w:t>
      </w:r>
    </w:p>
    <w:p w14:paraId="6C7D9D5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remind me of another of your kind,” he told the dog. “One Sigmund, by name, a companion and guide to a blind friend of mine, in America.”</w:t>
      </w:r>
    </w:p>
    <w:p w14:paraId="2A09F4F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“My Bismark is a hunter,” said the young man. 'There is no quarry that can outthink him, neither the deer nor the big cats.”</w:t>
      </w:r>
    </w:p>
    <w:p w14:paraId="5B08546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dog’s ears pricked forward and be stared up at Render with proud, blazing eyes.</w:t>
      </w:r>
    </w:p>
    <w:p w14:paraId="699B63C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“We have hunted in Africa and the northern and southwestern parts of America. Central America, too. He never loses the trail. He never gives up. He is a beautiful brute, and his teeth could have been made in Solingen.”</w:t>
      </w:r>
    </w:p>
    <w:p w14:paraId="09500AD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are indeed fortunate to have such a bunting companion.”</w:t>
      </w:r>
    </w:p>
    <w:p w14:paraId="5EBC6E0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hunt,” growled the dog. “I follow ... Sometimes, I have, the kill..,”</w:t>
      </w:r>
    </w:p>
    <w:p w14:paraId="7DD6353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would not know of the one called Sigmund then, or the woman he guides—Miss Eileen Shallot?” asked Render.</w:t>
      </w:r>
    </w:p>
    <w:p w14:paraId="1DC593E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man shook his head.</w:t>
      </w:r>
    </w:p>
    <w:p w14:paraId="336DF9A2" w14:textId="77777777" w:rsidR="0083446F"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Bismark came to me from Massachusetts, but I was never to the Center personally. I am not acquainted with other mutie handlers.</w:t>
      </w:r>
      <w:r w:rsidR="0083446F">
        <w:rPr>
          <w:rFonts w:ascii="Verdana" w:hAnsi="Verdana"/>
          <w:color w:val="000000"/>
          <w:sz w:val="20"/>
        </w:rPr>
        <w:t>”</w:t>
      </w:r>
    </w:p>
    <w:p w14:paraId="3FC78225" w14:textId="1D0E96E4" w:rsidR="00CB1EDF" w:rsidRPr="00C9424C" w:rsidRDefault="0083446F" w:rsidP="00C9424C">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CB1EDF" w:rsidRPr="00C9424C">
        <w:rPr>
          <w:rFonts w:ascii="Verdana" w:hAnsi="Verdana"/>
          <w:color w:val="000000"/>
          <w:sz w:val="20"/>
        </w:rPr>
        <w:t>I see. Well, thank you for the light. Good afternoon.”</w:t>
      </w:r>
    </w:p>
    <w:p w14:paraId="63D8A9F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“Good afternoon ...”</w:t>
      </w:r>
    </w:p>
    <w:p w14:paraId="09FE6C57" w14:textId="40A38E08"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“Good, after, noon</w:t>
      </w:r>
      <w:r w:rsidR="00621AEB">
        <w:rPr>
          <w:rFonts w:ascii="Verdana" w:hAnsi="Verdana"/>
          <w:color w:val="000000"/>
          <w:sz w:val="20"/>
        </w:rPr>
        <w:t>..</w:t>
      </w:r>
      <w:r w:rsidRPr="00C9424C">
        <w:rPr>
          <w:rFonts w:ascii="Verdana" w:hAnsi="Verdana"/>
          <w:color w:val="000000"/>
          <w:sz w:val="20"/>
        </w:rPr>
        <w:t>.”</w:t>
      </w:r>
    </w:p>
    <w:p w14:paraId="008EEAC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strolled on up the narrow street, hands in his pockets. He had excused himself and not said where he was going. This was because he had had no destination in mind. Bartelmetz* second essay at counseling had almost led him to say things he would later regret. It was easier to take a walk than to continue the conversation.</w:t>
      </w:r>
    </w:p>
    <w:p w14:paraId="05D1650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On a sudden impulse he entered a small shop and bought a cuckoo clock which had caught his eye. He felt certain that Bartelmetz would accept the gift in the proper spirit. He smiled and walked on. And what was that letter to JUl which the desk clerk had made a special trip to their table to deliver at dinnertime? he wondered. It had been forwarded three times, and its return address was that of a law firm. JUl had not even opened it, but had smiled, overtipped the old man, and tucked it into her purse. He would have to hint subtly as to its contents. His curiosity so aroused, she would be sure to tell him out of pity.</w:t>
      </w:r>
    </w:p>
    <w:p w14:paraId="4D1C9E3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icy pillars of the sky suddenly seemed to sway before him as a cold wind leaped down out of the north. Render hunched his shoulders and drew his head further below his collar. Clutching the cuckoo clock, he hurried back up the street.</w:t>
      </w:r>
    </w:p>
    <w:p w14:paraId="5DEFB5C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That night the serpent which holds its tail in its mouth belched, the Fenris Wolf made a pass at the moon, the little clock said “cuckoo” and tomorrow came on like Manolete’s last bull, shaking the gate of horn with the bellowed promise to tread a river of lions to sand.</w:t>
      </w:r>
    </w:p>
    <w:p w14:paraId="501D7A8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promised himself he would lay off the gooey fondue.</w:t>
      </w:r>
    </w:p>
    <w:p w14:paraId="15F30BE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Later, much later, when they skipped through the skies in a kite-shaped cruiser. Render looked down upon the darkened Earth dreaming its cities full of stars, looked up at the sky where they were all reflected, looked about him at the tape-screens watching all the people who blinked into them, and at the coffee, tea and mixed drink dispensers who sent their fluids forth to explore the insides of the people they required to push their buttons, then looked across at Jill, whom the old buildings hadcompelled to walk among their walls—because he knew she felt he should be looking at her then- felt his seat’s demand that he convert it into a couch, did so, and slept.</w:t>
      </w:r>
    </w:p>
    <w:p w14:paraId="592A5ACC" w14:textId="77777777" w:rsidR="00C7407F" w:rsidRDefault="00C7407F" w:rsidP="00C7407F">
      <w:pPr>
        <w:suppressAutoHyphens/>
        <w:spacing w:after="0" w:line="240" w:lineRule="auto"/>
        <w:jc w:val="both"/>
        <w:rPr>
          <w:rFonts w:ascii="Verdana" w:hAnsi="Verdana"/>
          <w:color w:val="000000"/>
          <w:sz w:val="20"/>
        </w:rPr>
      </w:pPr>
    </w:p>
    <w:p w14:paraId="586666A1" w14:textId="77777777" w:rsidR="00C7407F" w:rsidRDefault="00C7407F" w:rsidP="00C7407F">
      <w:pPr>
        <w:suppressAutoHyphens/>
        <w:spacing w:after="0" w:line="240" w:lineRule="auto"/>
        <w:jc w:val="both"/>
        <w:rPr>
          <w:rFonts w:ascii="Verdana" w:hAnsi="Verdana"/>
          <w:color w:val="000000"/>
          <w:sz w:val="20"/>
        </w:rPr>
      </w:pPr>
    </w:p>
    <w:p w14:paraId="281B6100" w14:textId="6B7C1716" w:rsidR="00CB1EDF" w:rsidRDefault="00CB1EDF" w:rsidP="00C7407F">
      <w:pPr>
        <w:suppressAutoHyphens/>
        <w:spacing w:after="0" w:line="240" w:lineRule="auto"/>
        <w:jc w:val="both"/>
        <w:rPr>
          <w:rFonts w:ascii="Verdana" w:hAnsi="Verdana"/>
          <w:color w:val="000000"/>
          <w:sz w:val="20"/>
        </w:rPr>
      </w:pPr>
      <w:r w:rsidRPr="00C9424C">
        <w:rPr>
          <w:rFonts w:ascii="Verdana" w:hAnsi="Verdana"/>
          <w:color w:val="000000"/>
          <w:sz w:val="20"/>
        </w:rPr>
        <w:t>IV</w:t>
      </w:r>
    </w:p>
    <w:p w14:paraId="128E96B7" w14:textId="77777777" w:rsidR="00C7407F" w:rsidRPr="00C9424C" w:rsidRDefault="00C7407F" w:rsidP="00C7407F">
      <w:pPr>
        <w:suppressAutoHyphens/>
        <w:spacing w:after="0" w:line="240" w:lineRule="auto"/>
        <w:jc w:val="both"/>
        <w:rPr>
          <w:rFonts w:ascii="Verdana" w:hAnsi="Verdana"/>
          <w:color w:val="000000"/>
          <w:sz w:val="20"/>
        </w:rPr>
      </w:pPr>
    </w:p>
    <w:p w14:paraId="3D65018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Her office was full of flowers, and she liked exotic perfumes. Sometimes she burned incense.</w:t>
      </w:r>
    </w:p>
    <w:p w14:paraId="66F9AC8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liked soaking in overheated pools, walking through falling snow, listening to too much music, played perhaps too loudly, drinking five or six varieties of liqueurs (usually reeking of anise, sometimes touched with wormwood) every evening. Her hands were soft and lightly freckled. Her fingers were long and tapered. She wore no rings.</w:t>
      </w:r>
    </w:p>
    <w:p w14:paraId="135BBDB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Her fingers traced and retraced the floral swellings on the side of her chair as she spoke into the recording unit.</w:t>
      </w:r>
    </w:p>
    <w:p w14:paraId="418AAC37" w14:textId="3D416AFC"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Patient’s chief complaints on admission were nervousness, insomnia, stomach pains and a period of depression. Patient has had a record of previous admissions for short periods of time. He had been in this hospital in 1995 for a manic depressive psychosis, depressed type, and he returned here again, 2—3-96. He was in another hospital, 9—20—97. Physical examination revealed a BP of 170/100. He was normally developed and wellnourished on the date of examination, 12—11—98</w:t>
      </w:r>
      <w:r w:rsidR="00C7407F">
        <w:rPr>
          <w:rFonts w:ascii="Verdana" w:hAnsi="Verdana"/>
          <w:color w:val="000000"/>
          <w:sz w:val="20"/>
        </w:rPr>
        <w:t>.</w:t>
      </w:r>
      <w:r w:rsidRPr="00C9424C">
        <w:rPr>
          <w:rFonts w:ascii="Verdana" w:hAnsi="Verdana"/>
          <w:color w:val="000000"/>
          <w:sz w:val="20"/>
        </w:rPr>
        <w:t xml:space="preserve"> On this date patient complained of chronic backache, and there was noted some moderate symptoms of alcohol withdrawal. Physical examination further revealed no pathology except that the patient’s tendon reflexes were exaggerated but equal. These symptoms were the result of alcohol withdrawal. Upon admission he was shown to be not psychotic, neither delusional nor hallucinated. He was well-oriented as to place, time and person. His psychological condition was evaluated and he was found to be somewhat grandiose and expansive and more than a little hostile. He was considered a potential trouble maker. Because of his experience as a cook, he was assigned to work in the kitchen. His general condition then showed definite improvement. He is less tense and is cooperative. Diagnosis: Manic depressive reaction (external precipitating stress unknown). The degree </w:t>
      </w:r>
      <w:r w:rsidRPr="00C9424C">
        <w:rPr>
          <w:rFonts w:ascii="Verdana" w:hAnsi="Verdana"/>
          <w:color w:val="000000"/>
          <w:sz w:val="20"/>
        </w:rPr>
        <w:lastRenderedPageBreak/>
        <w:t>of psychiatric impairment is mild. He is considered competent. To be continued on therapy and hospitalization.”</w:t>
      </w:r>
    </w:p>
    <w:p w14:paraId="7FFD886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turned off the recorder then and laughed. Thesound frightened her. Laughter is a social phenomenon and she was alone. She played back the recording then. chewing on the corner of her handkerchief while the soft, clipped words were returned to her. She ceased to hear them after the first dozen or so.</w:t>
      </w:r>
    </w:p>
    <w:p w14:paraId="3C67C49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When the recorder stopped talking she turned it off. She was alone. She was very alone. She was so damned alone that the little pool of brightness which occurred when she stroked her forehead and faced the window—that little pool of brightness suddenly became the most important thing in the world. She wanted it to be immense. She wanted it to be an ocean of light. Or else she wanted to grow so small herself that the effect would be the same: she wanted to drown is it.</w:t>
      </w:r>
    </w:p>
    <w:p w14:paraId="73EEC78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had been three weeks, yesterday ...</w:t>
      </w:r>
    </w:p>
    <w:p w14:paraId="2A694FA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loo long, she decided, I should have waited. No! Impossible! But what if he goes as Riscomb went? Nol He won’t. He would not. Nothing can hurt him. Never. He is all strength and armor. But—but we should have waited till next month to start. Three weeks ... Sight withdrawal—that’s what it is. Are she memories fading? Are they weaker? (What does a tree look like? Or a cloud—I can’t remember! What is red? What is green? God! It’s hysterical! I’m watching and I can’t stop it!— Take a pill! A pill!</w:t>
      </w:r>
    </w:p>
    <w:p w14:paraId="25206EF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Her shoulders began to shake. She did not take a pill though, but bit down harder on the handkerchief until her sharp teeth tore through its fabric.</w:t>
      </w:r>
    </w:p>
    <w:p w14:paraId="684EACC9" w14:textId="7FF0A6B3"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“Beware,” she recited a personal beatitude, “those who hunger and thirst after justice, for we wi</w:t>
      </w:r>
      <w:r w:rsidR="00C7407F">
        <w:rPr>
          <w:rFonts w:ascii="Verdana" w:hAnsi="Verdana"/>
          <w:color w:val="000000"/>
          <w:sz w:val="20"/>
        </w:rPr>
        <w:t>ll</w:t>
      </w:r>
      <w:r w:rsidRPr="00C9424C">
        <w:rPr>
          <w:rFonts w:ascii="Verdana" w:hAnsi="Verdana"/>
          <w:color w:val="000000"/>
          <w:sz w:val="20"/>
        </w:rPr>
        <w:t xml:space="preserve"> be satisfied.</w:t>
      </w:r>
      <w:r w:rsidR="00C7407F">
        <w:rPr>
          <w:rFonts w:ascii="Verdana" w:hAnsi="Verdana"/>
          <w:color w:val="000000"/>
          <w:sz w:val="20"/>
        </w:rPr>
        <w:t>”</w:t>
      </w:r>
    </w:p>
    <w:p w14:paraId="2D4782C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“And beware the meek,” she continued, “for we shall attempt to inherit the Earth.</w:t>
      </w:r>
    </w:p>
    <w:p w14:paraId="2B71958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“And beware ...”</w:t>
      </w:r>
    </w:p>
    <w:p w14:paraId="3F82A94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was a brief buzz from the phone-box. She put away her handkerchief, composed her face, turned the unit on.</w:t>
      </w:r>
    </w:p>
    <w:p w14:paraId="12A4A99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“Hello ... ?”</w:t>
      </w:r>
    </w:p>
    <w:p w14:paraId="520BB4F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“Eileen, I’m back. How’ve you been?”</w:t>
      </w:r>
    </w:p>
    <w:p w14:paraId="2629514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“Good, quite well in fact. How was your vacation?”</w:t>
      </w:r>
    </w:p>
    <w:p w14:paraId="1A1FCE76" w14:textId="76E1EFD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“Oh, I can’t complain. I had it coming for a long time. I guess I deserve it. Listen, I brought some things back to show you—like Winchester Cathedral. You want to come in this week? I can make it any evening.'*Tonight. No. I want it too badly. It will set me back if he sees</w:t>
      </w:r>
      <w:r w:rsidR="00621AEB">
        <w:rPr>
          <w:rFonts w:ascii="Verdana" w:hAnsi="Verdana"/>
          <w:color w:val="000000"/>
          <w:sz w:val="20"/>
        </w:rPr>
        <w:t>..</w:t>
      </w:r>
      <w:r w:rsidRPr="00C9424C">
        <w:rPr>
          <w:rFonts w:ascii="Verdana" w:hAnsi="Verdana"/>
          <w:color w:val="000000"/>
          <w:sz w:val="20"/>
        </w:rPr>
        <w:t>.</w:t>
      </w:r>
    </w:p>
    <w:p w14:paraId="51404B2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“How about tomorrow night?” she asked. “Or the one after?”</w:t>
      </w:r>
    </w:p>
    <w:p w14:paraId="2A8FD92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“Tomorrow will be fine,” he said. “Meet you at the P &amp; S, around seven?”</w:t>
      </w:r>
    </w:p>
    <w:p w14:paraId="6B8B948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that would be pleasant. Same table?”</w:t>
      </w:r>
    </w:p>
    <w:p w14:paraId="64CDB83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 not?—I’ll reserve it.”</w:t>
      </w:r>
    </w:p>
    <w:p w14:paraId="4320E03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“All right. I’ll see you then.”</w:t>
      </w:r>
    </w:p>
    <w:p w14:paraId="5F4737D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“Good-bye.”</w:t>
      </w:r>
    </w:p>
    <w:p w14:paraId="4A36D98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connection was broken.</w:t>
      </w:r>
    </w:p>
    <w:p w14:paraId="3542D08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Suddenly, then, at that moment, colors swirled again through her head; and she saw trees—oaks and pines, poplars and sycamores—great, and green and brown, and iron-colored; and she saw wads of fleecy clouds, dipped in paintpots, swabbing a paste! sky; and a burning sun, and a small willow tree, and a lake of a deep, almost violet, blue. She folded her torn handkerchief and put it away.</w:t>
      </w:r>
    </w:p>
    <w:p w14:paraId="5F469A6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pushed a button beside her desk and music filled the office: Scriabin. Then she pushed another button and replayed the tape she had dictated, half-listening to each.</w:t>
      </w:r>
    </w:p>
    <w:p w14:paraId="329DD5E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Pierre sniffed suspiciously at the food. The attendant moved away from the tray and stepped out into the hall, locking the door behind him- The enormous salad waited on —the floor. Pierre approached cautiously, snatched a handful of lettuce, gulped it.</w:t>
      </w:r>
    </w:p>
    <w:p w14:paraId="6C22F3A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was afraid.</w:t>
      </w:r>
    </w:p>
    <w:p w14:paraId="13E927A1" w14:textId="3AC1EA03" w:rsidR="00CB1EDF" w:rsidRPr="00C9424C" w:rsidRDefault="00C7407F" w:rsidP="00C9424C">
      <w:pPr>
        <w:suppressAutoHyphens/>
        <w:spacing w:after="0" w:line="240" w:lineRule="auto"/>
        <w:ind w:firstLine="283"/>
        <w:jc w:val="both"/>
        <w:rPr>
          <w:rFonts w:ascii="Verdana" w:hAnsi="Verdana"/>
          <w:color w:val="000000"/>
          <w:sz w:val="20"/>
        </w:rPr>
      </w:pPr>
      <w:r>
        <w:rPr>
          <w:rFonts w:ascii="Verdana" w:hAnsi="Verdana"/>
          <w:color w:val="000000"/>
          <w:sz w:val="20"/>
        </w:rPr>
        <w:t>If</w:t>
      </w:r>
      <w:r w:rsidR="00CB1EDF" w:rsidRPr="00C9424C">
        <w:rPr>
          <w:rFonts w:ascii="Verdana" w:hAnsi="Verdana"/>
          <w:color w:val="000000"/>
          <w:sz w:val="20"/>
        </w:rPr>
        <w:t xml:space="preserve"> only the steel would stop crashing and crashing against steel, somewhere in that dark night ... If only ...</w:t>
      </w:r>
    </w:p>
    <w:p w14:paraId="72A2118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Sigmund rose to his feet, yawned, stretched. His hind legs trailed out behind him for a moment, then he snapped to attention and shook himself. She would be coming home soon. Wagging his tail slowly, he glanced up at the human-level clock with the raised numerals, verified his feelings, then crossed the apartment to the teevee. He rose onto </w:t>
      </w:r>
      <w:r w:rsidRPr="00C9424C">
        <w:rPr>
          <w:rFonts w:ascii="Verdana" w:hAnsi="Verdana"/>
          <w:color w:val="000000"/>
          <w:sz w:val="20"/>
        </w:rPr>
        <w:lastRenderedPageBreak/>
        <w:t>his hind legs, rested one paw against the table and used the other to turn on the set.It was nearly time for the weather report and the roads would be icy.</w:t>
      </w:r>
    </w:p>
    <w:p w14:paraId="4E87FB5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have driven through countrywide graveyards,” wrote Render, “vast forests of stone that spread further every day.</w:t>
      </w:r>
    </w:p>
    <w:p w14:paraId="51C1ACD7" w14:textId="4758F446"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 does man so zealously guard his dead? Is it because this is the monumentally democratic way of immortalization, the ultimate affirmation of the power to hurt—that is to say, life—and the desire that it continue on forever? Unamuno has suggested that this is the case. If it is, then a greater percentage of the population actively sought immortality last year than ever before in history..</w:t>
      </w:r>
      <w:r w:rsidR="00621AEB">
        <w:rPr>
          <w:rFonts w:ascii="Verdana" w:hAnsi="Verdana"/>
          <w:color w:val="000000"/>
          <w:sz w:val="20"/>
        </w:rPr>
        <w:t>..</w:t>
      </w:r>
      <w:r w:rsidR="00C7407F">
        <w:rPr>
          <w:rFonts w:ascii="Verdana" w:hAnsi="Verdana"/>
          <w:color w:val="000000"/>
          <w:sz w:val="20"/>
        </w:rPr>
        <w:t>”</w:t>
      </w:r>
    </w:p>
    <w:p w14:paraId="0E10A07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Tch-tchg, tchga-tchgt</w:t>
      </w:r>
    </w:p>
    <w:p w14:paraId="2EE84EA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 you think they’re really people?”</w:t>
      </w:r>
    </w:p>
    <w:p w14:paraId="211DD4E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“Naw, they’re too good.”</w:t>
      </w:r>
    </w:p>
    <w:p w14:paraId="107C736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evening was starglint and soda over ice. Render wound the S-7 into the cold sub-subcellar, found his parking place, nosed into it.</w:t>
      </w:r>
    </w:p>
    <w:p w14:paraId="11645B6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was a damp chill that emerged from the concrete to gnaw like rats* teeth at their flesh. Render guided her toward the lift, their breath preceding them in dissolving clouds.</w:t>
      </w:r>
    </w:p>
    <w:p w14:paraId="5213A3E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 bit of a chill in the air,” he noted.</w:t>
      </w:r>
    </w:p>
    <w:p w14:paraId="5684EB0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nodded, biting her lip.</w:t>
      </w:r>
    </w:p>
    <w:p w14:paraId="4439584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Inside the lift, he sighed, unwound his scarf, lit a cigarette.</w:t>
      </w:r>
    </w:p>
    <w:p w14:paraId="66FBF1A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“Give me one, please,” she requested, smelling the tobacco.</w:t>
      </w:r>
    </w:p>
    <w:p w14:paraId="6A739D4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did.</w:t>
      </w:r>
    </w:p>
    <w:p w14:paraId="7065199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They rose slowly, and Render leaned against the wall, puffing a mixture of smoke and crystallized moisture.</w:t>
      </w:r>
    </w:p>
    <w:p w14:paraId="719462B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met another routie shep,” he recalled, “in Switzerland. Big as Sigmund. A hunter though, and as Prussian as they come,” he grinned.</w:t>
      </w:r>
    </w:p>
    <w:p w14:paraId="649B053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“Sigmund likes to hunt, too,” she observed. “Twice every year we go up to the North Woods and I turn him loose. He’s gone for days at a time, and he’s always quitehappy when he returns. Never says what he’s done, but he’s never hungry. Back when I got him I guessed that he would need vacations from humanity to stay stable. I think I was right.”</w:t>
      </w:r>
    </w:p>
    <w:p w14:paraId="2A2475B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lift stopped, the door opened and they walked out into the hall, Render guiding her again.</w:t>
      </w:r>
    </w:p>
    <w:p w14:paraId="53C39ED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Inside his office, he poked at the thermostat and warm air sighed through the room. He hung their coats in the inner office and brought the great egg out from its nest behind the wall. He connected it to an outlet and moved to convert his desk into a control panel.</w:t>
      </w:r>
    </w:p>
    <w:p w14:paraId="12B1063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“How long do you think it will take?” she asked, running her fingertips over the smooth, cold curves of the egg. “The whole thing, I mean. The entire adaptation to seeing.”</w:t>
      </w:r>
    </w:p>
    <w:p w14:paraId="2C47D4E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wondered.</w:t>
      </w:r>
    </w:p>
    <w:p w14:paraId="5ABF7DD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have no idea,” he said, “no idea whatsoever, yet. We got off to a good start, but there’s still a lot of work to be done. I think I’ll be able to make a good guess in another three months.”</w:t>
      </w:r>
    </w:p>
    <w:p w14:paraId="7F4C0F8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nodded wistfully, moved to his desk, explored the controls with finger strokes like ten feathers.</w:t>
      </w:r>
    </w:p>
    <w:p w14:paraId="23FC872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“Careful you don’t push any of those.”</w:t>
      </w:r>
    </w:p>
    <w:p w14:paraId="29D8FC25" w14:textId="287700B8"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won’t. How long do you think it will take me to learn to operate one?”</w:t>
      </w:r>
    </w:p>
    <w:p w14:paraId="044DD44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“Three months to leam it. Six, to actually become proficient enough to use it on anyone, and an additional six under close supervision before you can be trusted on your own. —About a year altogether.”</w:t>
      </w:r>
    </w:p>
    <w:p w14:paraId="38D5BAE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“Uh-huh.” She chose a chair.</w:t>
      </w:r>
    </w:p>
    <w:p w14:paraId="7A6F12B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touched the seasons to life, and the phases of day and night, the breath of the country, the city, the elements that raced naked through the skies, and all the dozens of dancing cues he used to build worlds. He smashed the clock of time and tasted the seven or so ages of man,</w:t>
      </w:r>
    </w:p>
    <w:p w14:paraId="122DF38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“Okay,” he turned, “everything is ready.”</w:t>
      </w:r>
    </w:p>
    <w:p w14:paraId="07E4AEC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came quickly, and with a minimum of suggestion on Render’s part. One moment there was grayness. Then a dead-white fog. Then it broke itself apart, as though a quick wind had risen, although he neither heard nor felt a wind.</w:t>
      </w:r>
    </w:p>
    <w:p w14:paraId="6B10EFB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He stood beside the willow tree beside the lake, and she stood half-hidden among the branches and the lat-tices of shadow. The sun was slanting its way into evening.</w:t>
      </w:r>
    </w:p>
    <w:p w14:paraId="03CA066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“We have come back,” she said, stepping out, leaves in her hair. “For a time I was afraid it had never happened, but I see it all again, and I remember now.”</w:t>
      </w:r>
    </w:p>
    <w:p w14:paraId="7864175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“Good,” he said. “Behold yourself.” And she looked into the lake.</w:t>
      </w:r>
    </w:p>
    <w:p w14:paraId="32E09630" w14:textId="1889D00B"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have not changed,” she said. “I haven’t changed..</w:t>
      </w:r>
      <w:r w:rsidR="00621AEB">
        <w:rPr>
          <w:rFonts w:ascii="Verdana" w:hAnsi="Verdana"/>
          <w:color w:val="000000"/>
          <w:sz w:val="20"/>
        </w:rPr>
        <w:t>..</w:t>
      </w:r>
      <w:r w:rsidR="00C7407F">
        <w:rPr>
          <w:rFonts w:ascii="Verdana" w:hAnsi="Verdana"/>
          <w:color w:val="000000"/>
          <w:sz w:val="20"/>
        </w:rPr>
        <w:t>”</w:t>
      </w:r>
    </w:p>
    <w:p w14:paraId="6CEE75C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w:t>
      </w:r>
    </w:p>
    <w:p w14:paraId="1329DC18" w14:textId="09EE79EC"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“But you have,” she continued, looking up at him. “You are taller, and there is something different..</w:t>
      </w:r>
      <w:r w:rsidR="00621AEB">
        <w:rPr>
          <w:rFonts w:ascii="Verdana" w:hAnsi="Verdana"/>
          <w:color w:val="000000"/>
          <w:sz w:val="20"/>
        </w:rPr>
        <w:t>..</w:t>
      </w:r>
      <w:r w:rsidRPr="00C9424C">
        <w:rPr>
          <w:rFonts w:ascii="Verdana" w:hAnsi="Verdana"/>
          <w:color w:val="000000"/>
          <w:sz w:val="20"/>
        </w:rPr>
        <w:t>”</w:t>
      </w:r>
    </w:p>
    <w:p w14:paraId="47ED353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he answered.</w:t>
      </w:r>
    </w:p>
    <w:p w14:paraId="721EAD0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am mistaken,” she said quickly, “I don’t understand everything I see yet.”</w:t>
      </w:r>
    </w:p>
    <w:p w14:paraId="1DE00A8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will, though.”</w:t>
      </w:r>
    </w:p>
    <w:p w14:paraId="36FFDC8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“Of course.”</w:t>
      </w:r>
    </w:p>
    <w:p w14:paraId="10BC86A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are we going to do?”</w:t>
      </w:r>
    </w:p>
    <w:p w14:paraId="2B85A8E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“Watch,” he instructed her.</w:t>
      </w:r>
    </w:p>
    <w:p w14:paraId="41AE6F2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Along a flat, no-cotored river of road she just then noticed beyond the trees, came the car. It came from the farthest quarter of the sky, skipping over the mountains, buzzing down the hills, circling through the glades, and splashing them with the colors of its voice—the gray and the silver of synchronized potency—and the lake shivered from its sounds, and the car stopped a hundred feet away, masked by the shrubberies; and it waited. It was the S-7.</w:t>
      </w:r>
    </w:p>
    <w:p w14:paraId="5BEB09F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“Come with me,” he said, taking her hand. “We’re going for a ride.”</w:t>
      </w:r>
    </w:p>
    <w:p w14:paraId="62E9A6D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They walked among the trees and rounded the final cluster of bushes. She touched the sleek cocoon, its antennae, its tires, its windows—and the windows transpared as she did so. She stared through them at the inside of the car, and she nodded.</w:t>
      </w:r>
    </w:p>
    <w:p w14:paraId="38B3423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is your Spinner.”</w:t>
      </w:r>
    </w:p>
    <w:p w14:paraId="5000920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He held the door for her. “Get in. We’ll return to the club. The time is now. The memories are fresh. and they should be reasonably pleasant, or neutral.”</w:t>
      </w:r>
    </w:p>
    <w:p w14:paraId="40EEB9A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“Pleasant,” she said, getting in.</w:t>
      </w:r>
    </w:p>
    <w:p w14:paraId="21564FA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closed the door, then circled the car and entered. She watched as he punched imaginary coordinates. The car leaped ahead and he kept a steady stream of trees flowing by them. He could feel the rising tension, so hedid not vary the scenery. She swiveled her seat and studied the interior of the car.</w:t>
      </w:r>
    </w:p>
    <w:p w14:paraId="073BAFA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she finally said, “I can perceive what everything is.”</w:t>
      </w:r>
    </w:p>
    <w:p w14:paraId="17CDC97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stared out the window again. She looked at the rushing trees. Render stared out and looked upon rushing anxiety patterns. He opaqued the windows.</w:t>
      </w:r>
    </w:p>
    <w:p w14:paraId="4CB7D95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“Good,” she said, “thank you. Suddenly it was too much to see—all of it, moving past like a ...”</w:t>
      </w:r>
    </w:p>
    <w:p w14:paraId="4419AE0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“Of course,” said Render, maintaining the sensations of forward motion. “I’d anticipated that You’re getting tougher, though.”</w:t>
      </w:r>
    </w:p>
    <w:p w14:paraId="2836311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After a moment, “Relax,” he said, “relax now,” and somewhere a button was pushed, and she relaxed, and they drove on, and on and on, and finally the car began to slow, and Render said, “Just for one nice, slow glimpse now, look out your window.”</w:t>
      </w:r>
    </w:p>
    <w:p w14:paraId="4205099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did.</w:t>
      </w:r>
    </w:p>
    <w:p w14:paraId="564D59A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drew upon every stimulus in the bank which could promote sensations of pleasure and relaxation, and he dropped the city around the car, and the windows became transparent, and she looked out upon the profiles of towers and a block of monolithic apartments, and then she saw three rapid cafeterias, an entertainment palace, a drugstore, a medical center of yellow brick with an aluminum Caduceus set above its arehway, and a glassedin high school, now emptied of its pupils, a fifty-pump gas station, another drugstore, and many more cars, parked or roaring by them, and people, people moving in and out of the doorways and walking before the buildings and getting into the cars and getting out of the cars; and it was summer, and the light of late afternoon filtered down upon the colors of the city and the colors of the garments the people wore as they moved along the boulevard, as they loafed upon the terraces, as they crossed the balconies, leaned on balustrades and windowsills, emerged from a corner kiosk, entered one, stood talking to one another; a woman walking a poodle rounded a corner; rockets went to and fro in the high sky.</w:t>
      </w:r>
    </w:p>
    <w:p w14:paraId="7074D17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world fell apart then and Render caught the pieces.</w:t>
      </w:r>
    </w:p>
    <w:p w14:paraId="4C951A8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He maintained an absolute blackness, blanketing every sensation but that of their movement forward.</w:t>
      </w:r>
    </w:p>
    <w:p w14:paraId="0F2855F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After a time a dim light occurred, and they were stillseated in the Spinner, windows blanked again, and the air as they breathed it became a soothing unguent.</w:t>
      </w:r>
    </w:p>
    <w:p w14:paraId="1977785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“Lord,” she said, “the world is so filled. Did I really see all of that?”</w:t>
      </w:r>
    </w:p>
    <w:p w14:paraId="174F981D" w14:textId="450484F9"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t>
      </w:r>
      <w:r w:rsidR="00C7407F">
        <w:rPr>
          <w:rFonts w:ascii="Verdana" w:hAnsi="Verdana"/>
          <w:color w:val="000000"/>
          <w:sz w:val="20"/>
        </w:rPr>
        <w:t>I</w:t>
      </w:r>
      <w:r w:rsidRPr="00C9424C">
        <w:rPr>
          <w:rFonts w:ascii="Verdana" w:hAnsi="Verdana"/>
          <w:color w:val="000000"/>
          <w:sz w:val="20"/>
        </w:rPr>
        <w:t xml:space="preserve"> wasn’t going to do that tonight, but you wanted me to. You seemed ready.”</w:t>
      </w:r>
    </w:p>
    <w:p w14:paraId="638B5E7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she said, and the windows became transparent again. She turned away quickly.</w:t>
      </w:r>
    </w:p>
    <w:p w14:paraId="74B3AB1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“It’s gone,” he said. “I only wanted to give you a glimpse.”</w:t>
      </w:r>
    </w:p>
    <w:p w14:paraId="2BB82DA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looked, and it was dark outside now, and they were crossing over a high bridge. They were moving slowly. There was no other traffic. Below them were the Flats, where an occasional smelter flared like a tiny, drowsing volcano, spitting showers of orange sparks skyward; and there were many stars: they glistened on the breathing water that went beneath the bridge; they silhouetted by pinprick the skyline that hovered dimly below its surface. The slanting struts of the bridge marched steadily by.</w:t>
      </w:r>
    </w:p>
    <w:p w14:paraId="53BB7F6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have done it,” she said, “and I thank you.” Then; “Who are you, really?” (He must have wanted her to ask that.)</w:t>
      </w:r>
    </w:p>
    <w:p w14:paraId="5B12C32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am Render,” he laughed. And they wound their way through a dark, now-vacant city, coming at last to their club and entering the great parking dome.</w:t>
      </w:r>
    </w:p>
    <w:p w14:paraId="79D5358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Inside, he scrutinized all her feelings, ready to banish the world at a moment’s notice. He did not feel he would have to. though.</w:t>
      </w:r>
    </w:p>
    <w:p w14:paraId="0373B37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They left the car, moved ahead. They passed into the club. which he had decided would not be crowded tonight. They were shown to their table at the foot of the bar in the smalt room with the suit of armor, and they sat down and ordered the same meal over again.</w:t>
      </w:r>
    </w:p>
    <w:p w14:paraId="08B8CF4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he said, looking down, “it belongs over there.”</w:t>
      </w:r>
    </w:p>
    <w:p w14:paraId="34F376C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suit of armor appeared once again beside the table, and he was once again inside his gray suit and black tie and silver tie clasp shaped like a tree limb.</w:t>
      </w:r>
    </w:p>
    <w:p w14:paraId="7B1FC64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They laughed.</w:t>
      </w:r>
    </w:p>
    <w:p w14:paraId="0D061E1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“I’m JUS! not the type to wear a tin suit, so I wish you’d stop seeing me that way.”</w:t>
      </w:r>
    </w:p>
    <w:p w14:paraId="33C74759" w14:textId="77777777" w:rsidR="00C7407F"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“I’m sorry,” she smiled. “I don’t know how I did that, or why.</w:t>
      </w:r>
      <w:r w:rsidR="00C7407F">
        <w:rPr>
          <w:rFonts w:ascii="Verdana" w:hAnsi="Verdana"/>
          <w:color w:val="000000"/>
          <w:sz w:val="20"/>
        </w:rPr>
        <w:t>”</w:t>
      </w:r>
    </w:p>
    <w:p w14:paraId="2F7DED32" w14:textId="0CDDCB27" w:rsidR="00621AEB" w:rsidRDefault="00C7407F"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I do, and I decline the nomination. Also, I caution you once again. You are conscious of the fact that this is ail an illusion. I had to do it that way for you to get the full benefit of the thing. For most of my patients though, it is the real item while they are experiencing it. It makes a counter-trauma or a symbolic sequence even more powerful. You are aware of the parameters of the game, however, and whether you want it or not this gives you a different sort of control over it than I normally have to deal with. Please be careful.</w:t>
      </w:r>
      <w:r w:rsidR="00621AEB">
        <w:rPr>
          <w:rFonts w:ascii="Verdana" w:hAnsi="Verdana"/>
          <w:color w:val="000000"/>
          <w:sz w:val="20"/>
        </w:rPr>
        <w:t>”</w:t>
      </w:r>
    </w:p>
    <w:p w14:paraId="0F3EDB03" w14:textId="77777777" w:rsidR="00621AEB"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I’m sorry. I didn’t mean to.</w:t>
      </w:r>
      <w:r>
        <w:rPr>
          <w:rFonts w:ascii="Verdana" w:hAnsi="Verdana"/>
          <w:color w:val="000000"/>
          <w:sz w:val="20"/>
        </w:rPr>
        <w:t>”</w:t>
      </w:r>
    </w:p>
    <w:p w14:paraId="4486989E" w14:textId="77777777" w:rsidR="00621AEB"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I know. Here comes the meal we just had.</w:t>
      </w:r>
      <w:r>
        <w:rPr>
          <w:rFonts w:ascii="Verdana" w:hAnsi="Verdana"/>
          <w:color w:val="000000"/>
          <w:sz w:val="20"/>
        </w:rPr>
        <w:t>”</w:t>
      </w:r>
    </w:p>
    <w:p w14:paraId="3B8F8632" w14:textId="77777777" w:rsidR="00621AEB"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Ugh! It looks dreadful! Did we eat all that stuff?</w:t>
      </w:r>
      <w:r>
        <w:rPr>
          <w:rFonts w:ascii="Verdana" w:hAnsi="Verdana"/>
          <w:color w:val="000000"/>
          <w:sz w:val="20"/>
        </w:rPr>
        <w:t>”</w:t>
      </w:r>
    </w:p>
    <w:p w14:paraId="21774422" w14:textId="77777777" w:rsidR="00621AEB"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Yes,” he chuckled. “That’s a knife, that’s a fork, that’s a spoon. That’s roast beef, and those are mashed potatoes, those are peas, that’s butter ...</w:t>
      </w:r>
      <w:r>
        <w:rPr>
          <w:rFonts w:ascii="Verdana" w:hAnsi="Verdana"/>
          <w:color w:val="000000"/>
          <w:sz w:val="20"/>
        </w:rPr>
        <w:t>”</w:t>
      </w:r>
    </w:p>
    <w:p w14:paraId="3EBCDD60" w14:textId="777D916F"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Goodness! I don’t feel so well.”</w:t>
      </w:r>
    </w:p>
    <w:p w14:paraId="6E858C3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And those are the salads, and those are the salad dressings. This is a brook trout—mm! These are French fried potatoes. This is a bottle of wine. Hmm— let’s see—Romanee-Conti, since I’m not paying for it— and a bottle of Yquem for the trou—Hey!” The room was wavering.</w:t>
      </w:r>
    </w:p>
    <w:p w14:paraId="1461A3E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bared the table, he banisjied the restaurant. They were back in the glade. Through the transparent fabric of the world he watched a hand moving along a panel. Buttons were being pushed. The world grew substantial again. Their emptied table was set beside the lake now, and it was still nighttime and summer, and the tablecloth was very white under the glow of the giant moon that hung overhead.</w:t>
      </w:r>
    </w:p>
    <w:p w14:paraId="00D9A12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“That was stupid of me,” he said. “Awfully stupid. I should have introduced them one at a time. The actual sight of basic, oral stimuli can be very distressing to a person seeing them for the first time. I got so wrapped up in the Shaping that I forgot the patient, which is just dandy! I apologize.”</w:t>
      </w:r>
    </w:p>
    <w:p w14:paraId="3806F1B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“I’m okay now. Really I am.” He summoned a cool breeze from the lake. “... And that is the moon,” he added lamely. She nodded, and she was wearing a tiny moon in the </w:t>
      </w:r>
      <w:r w:rsidRPr="00C9424C">
        <w:rPr>
          <w:rFonts w:ascii="Verdana" w:hAnsi="Verdana"/>
          <w:color w:val="000000"/>
          <w:sz w:val="20"/>
        </w:rPr>
        <w:lastRenderedPageBreak/>
        <w:t>center of her forehead; it glowed like the one above them, and her hair and dress were all of silver.The bottle of Romanee-Conti stood on the table, and two glasses.</w:t>
      </w:r>
    </w:p>
    <w:p w14:paraId="7D72B51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“Where did that come from?”</w:t>
      </w:r>
    </w:p>
    <w:p w14:paraId="349A3BF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shrugged. He poured out a glassful.</w:t>
      </w:r>
    </w:p>
    <w:p w14:paraId="1BFAB83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may taste kind of flat,” he said.</w:t>
      </w:r>
    </w:p>
    <w:p w14:paraId="7C79CEC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doesn’t. Here—” She passed it to him.</w:t>
      </w:r>
    </w:p>
    <w:p w14:paraId="67FE75F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As he sipped it he realized it had a taste—a fruite such as might be quashed from the grapes grown in the Isles of the Blest, a smooth, muscular charnu, and a capiteux centrifuged from the fumes of a field of burning poppies. With a start, he knew that his hand must be traversing the route of the perceptions, symphonizing the sensual cues of a transference and a counter-transference which had come upon him all unaware, there beside the lake.</w:t>
      </w:r>
    </w:p>
    <w:p w14:paraId="2801790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 it does,” he noted, “and now it is time we returned.”</w:t>
      </w:r>
    </w:p>
    <w:p w14:paraId="5B8DB127" w14:textId="396AE6AA"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“So soon? </w:t>
      </w:r>
      <w:r w:rsidR="00C7407F">
        <w:rPr>
          <w:rFonts w:ascii="Verdana" w:hAnsi="Verdana"/>
          <w:color w:val="000000"/>
          <w:sz w:val="20"/>
        </w:rPr>
        <w:t>I</w:t>
      </w:r>
      <w:r w:rsidRPr="00C9424C">
        <w:rPr>
          <w:rFonts w:ascii="Verdana" w:hAnsi="Verdana"/>
          <w:color w:val="000000"/>
          <w:sz w:val="20"/>
        </w:rPr>
        <w:t xml:space="preserve"> haven’t seen the cathedral yet..</w:t>
      </w:r>
      <w:r w:rsidR="00621AEB">
        <w:rPr>
          <w:rFonts w:ascii="Verdana" w:hAnsi="Verdana"/>
          <w:color w:val="000000"/>
          <w:sz w:val="20"/>
        </w:rPr>
        <w:t>..</w:t>
      </w:r>
      <w:r w:rsidR="00C7407F">
        <w:rPr>
          <w:rFonts w:ascii="Verdana" w:hAnsi="Verdana"/>
          <w:color w:val="000000"/>
          <w:sz w:val="20"/>
        </w:rPr>
        <w:t>”</w:t>
      </w:r>
    </w:p>
    <w:p w14:paraId="65D1FF4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 soon.”</w:t>
      </w:r>
    </w:p>
    <w:p w14:paraId="443C40E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willed the world to end, and it did.</w:t>
      </w:r>
    </w:p>
    <w:p w14:paraId="5691E70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is cold out there,” she said as she dressed, “and dark.”</w:t>
      </w:r>
    </w:p>
    <w:p w14:paraId="3658077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know. I’ll mix us something to drink while I clear the unit.”</w:t>
      </w:r>
    </w:p>
    <w:p w14:paraId="6A22AAC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“Fine.”</w:t>
      </w:r>
    </w:p>
    <w:p w14:paraId="4EFF8D7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glanced at the tapes and shook his head. He crossed to his bar cabinet.</w:t>
      </w:r>
    </w:p>
    <w:p w14:paraId="3CE3900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“It’s not exactly Romanee-Conti,” he observed, reaching for a bottle.</w:t>
      </w:r>
    </w:p>
    <w:p w14:paraId="011A6A4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 what? I don’t mind.”</w:t>
      </w:r>
    </w:p>
    <w:p w14:paraId="6D6B6BD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Neither did he, at that moment. So he cleared the unit, they drank their drinks, he helped her into her coat and they left.</w:t>
      </w:r>
    </w:p>
    <w:p w14:paraId="4D163A8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As they rode the lift down to the sub-sub he willed the world to end again, but it didn’t.</w:t>
      </w:r>
    </w:p>
    <w:p w14:paraId="68D1383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Dad, I hobbled from school to taxi and taxi to spaceport, for the local Air Force Exhibit—Outward, it was called. (Okay, I exaggerated the hobble. It got me extra attention though.) The whole bit was aimed at seducing young manhood into a five-year hitch, as I saw it. But it worked. I wanna Join up I wanna go Out There. Think they’ll take me when I’m old enuff? I mean take me Out—not some crummy desk job. Think so?</w:t>
      </w:r>
    </w:p>
    <w:p w14:paraId="3D66A5F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do.</w:t>
      </w:r>
    </w:p>
    <w:p w14:paraId="25FADF76" w14:textId="3FB78371"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There was this damn lite colonel (’scuse the French) who saw this kid lurching around and pressing his nose </w:t>
      </w:r>
      <w:r w:rsidR="00C7407F">
        <w:rPr>
          <w:rFonts w:ascii="Verdana" w:hAnsi="Verdana"/>
          <w:color w:val="000000"/>
          <w:sz w:val="20"/>
        </w:rPr>
        <w:t>’</w:t>
      </w:r>
      <w:r w:rsidRPr="00C9424C">
        <w:rPr>
          <w:rFonts w:ascii="Verdana" w:hAnsi="Verdana"/>
          <w:color w:val="000000"/>
          <w:sz w:val="20"/>
        </w:rPr>
        <w:t>gainst the big windowpanes, and he decided to give him the subliminal sell. Greati He pushed me through the gallery and showed me all the pitchers of AF triumphs, from Moonbase to Marsport. He lectured me on the Great Traditions of the Service, and marched me into a flic room where the Corps had good clean fun on tape, wrestling one another in null-G “where it’s all skill and no brawn,” and making tinted water sculpture-work way in the middle of the air and doing dismounted drill on the skin of a cruiser. Oh joy!</w:t>
      </w:r>
    </w:p>
    <w:p w14:paraId="245B71B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Seriously though, I’d like to be there when they hit the Outer Five—and On Out. Not because of the bogus balonus in the throwaways, and suchlike crud, but because I think someone of sensibility should be along to chronicle the thing in the proper way. You know, raw frontier observer. Francis Parkman. Mary Austin, like that. So I decided I’m going.</w:t>
      </w:r>
    </w:p>
    <w:p w14:paraId="6325FD4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AF boy with the. chicken stuff on his shoulders wasn’t in the least way patronizing, gods be praised. We stood on the balcony and watched ships lift off and he told me to go forth and study real hard and I might be riding them someday. I did not bother to tell him that I’m hardly intellectually deficient and that I’ll have my B.A. before I’m old enough to do anything with it, even join his Corps. I just watched the ships lift off and said, “Ten years from now I’ll be looking down, not up.” Then he told me how hard his own training had been, so I did not ask howcum he got stuck with a lousy dirtside assignment like this one. Glad I didn’t, now I think on it. He looked more like one of their ads than one of their real people. Hope I never look like an ad.</w:t>
      </w:r>
    </w:p>
    <w:p w14:paraId="437356ED" w14:textId="7E3A4E21"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Thank you for the monies and the warm sox and Mozart’s String Quintets, which I’m hearing right now. I wanna put in my bid for Luna instead of Europe next summer. Maybe ... ? Possibly ... ?</w:t>
      </w:r>
      <w:r w:rsidR="00C7407F">
        <w:rPr>
          <w:rFonts w:ascii="Verdana" w:hAnsi="Verdana"/>
          <w:color w:val="000000"/>
          <w:sz w:val="20"/>
        </w:rPr>
        <w:t xml:space="preserve"> </w:t>
      </w:r>
      <w:r w:rsidRPr="00C9424C">
        <w:rPr>
          <w:rFonts w:ascii="Verdana" w:hAnsi="Verdana"/>
          <w:color w:val="000000"/>
          <w:sz w:val="20"/>
        </w:rPr>
        <w:t>Contingently ... ? Huh?—If I can smash that new test you’re designing for me ... ? Anyhow, please think about it.</w:t>
      </w:r>
    </w:p>
    <w:p w14:paraId="3ADAA7C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Your son, Pete</w:t>
      </w:r>
    </w:p>
    <w:p w14:paraId="7163436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“Hello. State Psychiatric Institute.”</w:t>
      </w:r>
    </w:p>
    <w:p w14:paraId="081E870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“I’d like to make an appointment for an examination.”</w:t>
      </w:r>
    </w:p>
    <w:p w14:paraId="162F476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“Just a moment. I’ll connect you with the Appointment Desk.”</w:t>
      </w:r>
    </w:p>
    <w:p w14:paraId="2ED2F9C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“Hello. Appointment Desk.”</w:t>
      </w:r>
    </w:p>
    <w:p w14:paraId="6EC6474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“I’d tike to make an appointment for an examination.”</w:t>
      </w:r>
    </w:p>
    <w:p w14:paraId="47AA2B4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“Just a moment... What sort of examination.”</w:t>
      </w:r>
    </w:p>
    <w:p w14:paraId="664B995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want to see Doctor Shallot, Eileen Shallot. As soon as possible.”</w:t>
      </w:r>
    </w:p>
    <w:p w14:paraId="7D456D52" w14:textId="09E45A7B"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“Just a moment. </w:t>
      </w:r>
      <w:r w:rsidR="00C7407F">
        <w:rPr>
          <w:rFonts w:ascii="Verdana" w:hAnsi="Verdana"/>
          <w:color w:val="000000"/>
          <w:sz w:val="20"/>
        </w:rPr>
        <w:t>I’ll</w:t>
      </w:r>
      <w:r w:rsidRPr="00C9424C">
        <w:rPr>
          <w:rFonts w:ascii="Verdana" w:hAnsi="Verdana"/>
          <w:color w:val="000000"/>
          <w:sz w:val="20"/>
        </w:rPr>
        <w:t xml:space="preserve"> have to check her schedule ... Could you make it at two </w:t>
      </w:r>
      <w:r w:rsidR="00C7407F">
        <w:rPr>
          <w:rFonts w:ascii="Verdana" w:hAnsi="Verdana"/>
          <w:color w:val="000000"/>
          <w:sz w:val="20"/>
        </w:rPr>
        <w:t>o’clock</w:t>
      </w:r>
      <w:r w:rsidRPr="00C9424C">
        <w:rPr>
          <w:rFonts w:ascii="Verdana" w:hAnsi="Verdana"/>
          <w:color w:val="000000"/>
          <w:sz w:val="20"/>
        </w:rPr>
        <w:t xml:space="preserve"> next Tuesday?”</w:t>
      </w:r>
    </w:p>
    <w:p w14:paraId="6B7FEC2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“That would be just fine.”</w:t>
      </w:r>
    </w:p>
    <w:p w14:paraId="2592AC3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is the name, please?”</w:t>
      </w:r>
    </w:p>
    <w:p w14:paraId="06E6A2EA" w14:textId="2F117991"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“DeVille. Jill DeVille</w:t>
      </w:r>
      <w:r w:rsidR="00C7407F">
        <w:rPr>
          <w:rFonts w:ascii="Verdana" w:hAnsi="Verdana"/>
          <w:color w:val="000000"/>
          <w:sz w:val="20"/>
        </w:rPr>
        <w:t>—”</w:t>
      </w:r>
    </w:p>
    <w:p w14:paraId="59049D0F" w14:textId="182A780A"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“All right. Miss DeVille. That’s two </w:t>
      </w:r>
      <w:r w:rsidR="00C7407F">
        <w:rPr>
          <w:rFonts w:ascii="Verdana" w:hAnsi="Verdana"/>
          <w:color w:val="000000"/>
          <w:sz w:val="20"/>
        </w:rPr>
        <w:t>o’clock</w:t>
      </w:r>
      <w:r w:rsidRPr="00C9424C">
        <w:rPr>
          <w:rFonts w:ascii="Verdana" w:hAnsi="Verdana"/>
          <w:color w:val="000000"/>
          <w:sz w:val="20"/>
        </w:rPr>
        <w:t>, Tuesday.”</w:t>
      </w:r>
    </w:p>
    <w:p w14:paraId="210A2F2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“Thank you.”</w:t>
      </w:r>
    </w:p>
    <w:p w14:paraId="1EC0AC5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man walked beside the highway. Cars passed along the highway. The cars in the high-acceleration lane blurred by.</w:t>
      </w:r>
    </w:p>
    <w:p w14:paraId="609F402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Traffic was light.</w:t>
      </w:r>
    </w:p>
    <w:p w14:paraId="586D99E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was 10;30 in the morning, and cold.</w:t>
      </w:r>
    </w:p>
    <w:p w14:paraId="7FB6C69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man’s fur-lined collar was turned up, his hands were in his pockets, and he leaned into the wind. Beyond the fence, the road was clean and dry.</w:t>
      </w:r>
    </w:p>
    <w:p w14:paraId="21ECFF6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morning sun was buried in clouds. In the dirty light, the man could see the tree a quarter mile ahead.</w:t>
      </w:r>
    </w:p>
    <w:p w14:paraId="1C0F9C3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His pace did not change. His eyes did not leave the tree. The small stones clicked and crunched beneath his shoes.</w:t>
      </w:r>
    </w:p>
    <w:p w14:paraId="1DE7C1F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When he reached the tree he took off his jacket and folded it neatly.</w:t>
      </w:r>
    </w:p>
    <w:p w14:paraId="5F09FDF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placed it upon the ground and climbed the tree.</w:t>
      </w:r>
    </w:p>
    <w:p w14:paraId="1D6104F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As be moved out onto the limb which extended over the fence, he looked to see that no traffic was approaching. Then he seized the branch with both hands, loweredhimself, hung a moment, and dropped onto the highway.</w:t>
      </w:r>
    </w:p>
    <w:p w14:paraId="2E0914F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was a hundred yards wide, the eastbound half of the highway.</w:t>
      </w:r>
    </w:p>
    <w:p w14:paraId="2D76CE6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glanced west, saw there was still no traffic coming his way, then began to walk toward the center island. He knew he would never reach it. At this time of day the cars were moving at approximately one hundred-sixty miles an hour in the high-acceleration lane. He walked on.</w:t>
      </w:r>
    </w:p>
    <w:p w14:paraId="41DA255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 car passed behind him. He did not look back. If the windows were opaqued, as was usually the case, then the occupants were unaware he had crossed their path. They would hear of it later and examine the front end of their vehicle for possible sign of such an encounter.</w:t>
      </w:r>
    </w:p>
    <w:p w14:paraId="68D7F44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 car passed in front of him. Its windows were clear. A glimpse of two faces, their mouths made into 0’s, was presented to him, then torn from his sight. His own face remained without expression. His pace did not change. Two more care rushed by, windows darkened. He had crossed perhaps twenty yards of highway.</w:t>
      </w:r>
    </w:p>
    <w:p w14:paraId="3FC2B73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Twenty-five...</w:t>
      </w:r>
    </w:p>
    <w:p w14:paraId="2BFC4D2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Something in the wind, or beneath his feet, told him it was coming. He did not look.</w:t>
      </w:r>
    </w:p>
    <w:p w14:paraId="0929325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Something in the corner ofJiis eye assured him it was coming. His gait did not alter.</w:t>
      </w:r>
    </w:p>
    <w:p w14:paraId="0C7C93D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Cecil Green had the windows transpared because he liked it that way. His left hand was inside her blouse and her skirt was piled up on her lap, and his right hand was resting on the lever which would lower the seats. Then she pulled away, making a noise down inside her throat.</w:t>
      </w:r>
    </w:p>
    <w:p w14:paraId="224051F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His head snapped to the left.</w:t>
      </w:r>
    </w:p>
    <w:p w14:paraId="1895F0D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saw the walking man.</w:t>
      </w:r>
    </w:p>
    <w:p w14:paraId="4B4515B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saw the profile which never turned to face him fully. He saw that the man’s gait did not alter.</w:t>
      </w:r>
    </w:p>
    <w:p w14:paraId="345FBEE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Then he did not see the roan.</w:t>
      </w:r>
    </w:p>
    <w:p w14:paraId="582AF26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was a slight jar, and the windshield began cleaning itself. Cecil Green raced on.</w:t>
      </w:r>
    </w:p>
    <w:p w14:paraId="02A1BDB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opaqued the windows.</w:t>
      </w:r>
    </w:p>
    <w:p w14:paraId="11F7279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“How ...?'* he asked after she was in his arms again, and sobbing.</w:t>
      </w:r>
    </w:p>
    <w:p w14:paraId="51B5873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monitor didn’t pick him up....”</w:t>
      </w:r>
    </w:p>
    <w:p w14:paraId="3C1254C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must not have touched the fence....”</w:t>
      </w:r>
    </w:p>
    <w:p w14:paraId="264A33E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“He must have been out of his mindl”</w:t>
      </w:r>
    </w:p>
    <w:p w14:paraId="07B6CD5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“Still, he could have picked an easier way."It could have been any face ... Mine? Frightened, Cecil lowered the seats.</w:t>
      </w:r>
    </w:p>
    <w:p w14:paraId="0AF0259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Charles Render was writing the “Necropolis” chapter for The Missing Link is Man. which was to be his first book in over four years. Since his return he had set aside every Tuesday and Thursday afternoon to work on it, isolating himself in his office, filling pages with a chaotic longhand.</w:t>
      </w:r>
    </w:p>
    <w:p w14:paraId="39DF31C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are many varieties of death, as opposed to dying ...” he was writing, just as the intercom buzzed briefly, then long, then briefly again.</w:t>
      </w:r>
    </w:p>
    <w:p w14:paraId="4284846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he asked it, pushing down on the switch.</w:t>
      </w:r>
    </w:p>
    <w:p w14:paraId="70D8C56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have a visitor,” and there was a short intake of breath between “a” and “visitor.”</w:t>
      </w:r>
    </w:p>
    <w:p w14:paraId="4719D3A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slipped a small aerosol into his side pocket, then rose and crossed the office.</w:t>
      </w:r>
    </w:p>
    <w:p w14:paraId="44D9F31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opened the door and looked out.</w:t>
      </w:r>
    </w:p>
    <w:p w14:paraId="78501E2F" w14:textId="017E9539"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“Doctor ... Help</w:t>
      </w:r>
      <w:r w:rsidR="00621AEB">
        <w:rPr>
          <w:rFonts w:ascii="Verdana" w:hAnsi="Verdana"/>
          <w:color w:val="000000"/>
          <w:sz w:val="20"/>
        </w:rPr>
        <w:t>..</w:t>
      </w:r>
      <w:r w:rsidRPr="00C9424C">
        <w:rPr>
          <w:rFonts w:ascii="Verdana" w:hAnsi="Verdana"/>
          <w:color w:val="000000"/>
          <w:sz w:val="20"/>
        </w:rPr>
        <w:t>.”</w:t>
      </w:r>
    </w:p>
    <w:p w14:paraId="34A2E6F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took three steps, then dropped to one knee.</w:t>
      </w:r>
    </w:p>
    <w:p w14:paraId="6882546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“What’s the matter?”</w:t>
      </w:r>
    </w:p>
    <w:p w14:paraId="6AEC339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“Come—she is ... sick,” he growled.</w:t>
      </w:r>
    </w:p>
    <w:p w14:paraId="028397E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“Sick? How? What’s wrong?”</w:t>
      </w:r>
    </w:p>
    <w:p w14:paraId="0D67120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“Don’t know. You come.”</w:t>
      </w:r>
    </w:p>
    <w:p w14:paraId="462B1DE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stared into the unhuman eyes.</w:t>
      </w:r>
    </w:p>
    <w:p w14:paraId="7F2676A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kind of sick?” he insisted.</w:t>
      </w:r>
    </w:p>
    <w:p w14:paraId="01A3328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“Don’t know,” repeated the dog. “Won’t talk. Sits. I... feel, she is sick.”</w:t>
      </w:r>
    </w:p>
    <w:p w14:paraId="6CD50AC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“How did you get here?”</w:t>
      </w:r>
    </w:p>
    <w:p w14:paraId="440B499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“Drove. Know the co, or, din, ates ... Left car, outside.”</w:t>
      </w:r>
    </w:p>
    <w:p w14:paraId="0011F37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“I’ll call her right now.” Render turned.</w:t>
      </w:r>
    </w:p>
    <w:p w14:paraId="4BB5705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good. Won’t answer.”</w:t>
      </w:r>
    </w:p>
    <w:p w14:paraId="0AA2E91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was right.</w:t>
      </w:r>
    </w:p>
    <w:p w14:paraId="26D3C1D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returned to his inner office for his coat and medkit. He glanced out the window and saw where her car was parked, far below, just inside the entrance to the 'r. marginal, where the monitor had released it into manual ^ control. If no one assumed that control a car was auto- H;, matically parked in neutral. The other vehicles were passed around it.</w:t>
      </w:r>
    </w:p>
    <w:p w14:paraId="24BF087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 simple even a dog can drive one, he reflected. Better get downstairs before a cruiser comes along. It’s prob-ably reponed itself stopped there already. Maybe not, though. Might still have a few minutes grace.</w:t>
      </w:r>
    </w:p>
    <w:p w14:paraId="4FB507D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glanced at the huge clock.</w:t>
      </w:r>
    </w:p>
    <w:p w14:paraId="6EFA7C9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“Okay, Sig,” he called out. “Let’s go.”</w:t>
      </w:r>
    </w:p>
    <w:p w14:paraId="1A89F97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They took the lift to the ground floor, left by way of the front entrance and hurried to the car.</w:t>
      </w:r>
    </w:p>
    <w:p w14:paraId="3A33C04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Its engine was still idling.</w:t>
      </w:r>
    </w:p>
    <w:p w14:paraId="6E63C47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opened the passengerside door and Sigmund leaped in. He squeezed by him into the driver’s seat then, but the dog was already pushing the primary coordinates and the address tabs with his paw.</w:t>
      </w:r>
    </w:p>
    <w:p w14:paraId="047532A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Looks like I’m in the wrong seat.</w:t>
      </w:r>
    </w:p>
    <w:p w14:paraId="1F24B1F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lit a cigarette as the car swept ahead into a U-underpass. It emerged on the opposite marginal, sat poised a moment, then joined the traffic flow. The dog directed the car into the high-acceleration lane.</w:t>
      </w:r>
    </w:p>
    <w:p w14:paraId="5DCB47C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“Oh,” said the dog, “oh.”</w:t>
      </w:r>
    </w:p>
    <w:p w14:paraId="5A8CDC2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felt like patting his head at that moment, but he looked at him, saw that his teeth were bared, and decided against it.</w:t>
      </w:r>
    </w:p>
    <w:p w14:paraId="68E7B07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“When did she start acting peculiar?” he asked.</w:t>
      </w:r>
    </w:p>
    <w:p w14:paraId="1B69CAA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“Came home from work. Did not eat. Would not answer me when I talked. Just sits.”</w:t>
      </w:r>
    </w:p>
    <w:p w14:paraId="44913BF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“Has she ever been like this before?”</w:t>
      </w:r>
    </w:p>
    <w:p w14:paraId="12B5786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w:t>
      </w:r>
    </w:p>
    <w:p w14:paraId="56D7BCF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could have precipitated it?—But maybe she just had a bad day. After all, he’s only a dog—sort of. —No. He’d hnow. But what, then?</w:t>
      </w:r>
    </w:p>
    <w:p w14:paraId="2D790B2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“How was she yesterday—and when she left home this morning?”</w:t>
      </w:r>
    </w:p>
    <w:p w14:paraId="17AD8C3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“Like always.”</w:t>
      </w:r>
    </w:p>
    <w:p w14:paraId="77E90AE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tried calling her again. There was still no answer.</w:t>
      </w:r>
    </w:p>
    <w:p w14:paraId="4253E92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“You did, it,” said the dog.</w:t>
      </w:r>
    </w:p>
    <w:p w14:paraId="28236D3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do you mean?”</w:t>
      </w:r>
    </w:p>
    <w:p w14:paraId="72224CE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“Eyes. Seeing. You. Machine. Bad.”</w:t>
      </w:r>
    </w:p>
    <w:p w14:paraId="28ECCC9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said Render, and his hand rested on the unit of stun-spray in his pocket.</w:t>
      </w:r>
    </w:p>
    <w:p w14:paraId="1F71061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said the dog, turning to him again. “You will, make her well... ?”</w:t>
      </w:r>
    </w:p>
    <w:p w14:paraId="4E0335E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“Of course,” said Render.</w:t>
      </w:r>
    </w:p>
    <w:p w14:paraId="6C38F7A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Sigmund stared ahead again.</w:t>
      </w:r>
    </w:p>
    <w:p w14:paraId="608195B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felt physically exhilarated and mentally sluggish. He sought the confusion factor. He had had thesefeelings about the case since that first session. There was something very unsettling about Eileen Shallot; a combination of high intelligence and helplessness, of determination and vulnerability, of sensitivity and bitterness.</w:t>
      </w:r>
    </w:p>
    <w:p w14:paraId="665A460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 I find that especially attractive?—No. It’s just the counter-transference, damn it!</w:t>
      </w:r>
    </w:p>
    <w:p w14:paraId="303C861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smell afraid,” said the dog.</w:t>
      </w:r>
    </w:p>
    <w:p w14:paraId="1CF1894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“Then color me afraid,” said Render, “and turn the page.” they slowed for a series of turns, picked up speed again, slowed again, picked up speed again. Finally, they were traveling along a narrow section of roadway through a semi-residential area of town. The car turned up a side street, proceeded about half a mile further, clicked softly beneath its dashboard, and turned into the parking lot behind a high brick apartment building. The click must have been a special servomech which took over from the point where the monitor released it, because the car crawled across the lot, headed into its transparent parking stall, then stopped. Render turned off the ignition.</w:t>
      </w:r>
    </w:p>
    <w:p w14:paraId="792D6AD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Sigmund had already opened the door on his side. Render followed him into the building, and they rode the elevator to the fiftieth floor. The dog dashed on ahead up the hallway, pressed his nose against a plate set low in a doorframe and waited. After a moment, the door swung several inches inward. He pushed it open with his shoulder and entered. Render followed, closing the door behind him.</w:t>
      </w:r>
    </w:p>
    <w:p w14:paraId="5E67F34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apartment was large, its walls pretty much unadorned, its color combinations unnerving. A great library of tapes filled one corner; a monstrous combinationbroadcaster stood beside it. There was a wide bowlegged table set in front of the window, and a low couch along the right-hand wall; there was a closed door beside the couch: an archway to the left apparently led to other rooms. Eileen sat in an overstuffed chair in the far corner by the window. Sigmund stood beside the chair.</w:t>
      </w:r>
    </w:p>
    <w:p w14:paraId="54ED91E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crossed the room and extracted a cigarette from his case. Snapping open his lighter, he held the flame until her head turned in that direction.</w:t>
      </w:r>
    </w:p>
    <w:p w14:paraId="39046A2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“Cigarette?” he asked.</w:t>
      </w:r>
    </w:p>
    <w:p w14:paraId="7969E67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“Charles?”</w:t>
      </w:r>
    </w:p>
    <w:p w14:paraId="73416018" w14:textId="77777777" w:rsidR="0083446F"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“Right.</w:t>
      </w:r>
      <w:r w:rsidR="0083446F">
        <w:rPr>
          <w:rFonts w:ascii="Verdana" w:hAnsi="Verdana"/>
          <w:color w:val="000000"/>
          <w:sz w:val="20"/>
        </w:rPr>
        <w:t>”</w:t>
      </w:r>
    </w:p>
    <w:p w14:paraId="6EBC0E57" w14:textId="2E10734E" w:rsidR="00CB1EDF" w:rsidRPr="00C9424C" w:rsidRDefault="0083446F"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Yes, thank you. I will.”</w:t>
      </w:r>
    </w:p>
    <w:p w14:paraId="3F7F240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held out her hand, accepted the cigarette, put it to her lips.</w:t>
      </w:r>
    </w:p>
    <w:p w14:paraId="0B9512B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“Thanks. —What are you doing here?”</w:t>
      </w:r>
    </w:p>
    <w:p w14:paraId="70FB632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“Social call. I happened to be in the neighborhood.”</w:t>
      </w:r>
    </w:p>
    <w:p w14:paraId="771787E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didn’t hear a buzz or a knock.”</w:t>
      </w:r>
    </w:p>
    <w:p w14:paraId="5CC4FCA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must have been dozing. Sig let me in.”</w:t>
      </w:r>
    </w:p>
    <w:p w14:paraId="0C1CC5B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I must have.” She stretched. “What time is it?”</w:t>
      </w:r>
    </w:p>
    <w:p w14:paraId="46D9E8C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“It’s close to four-thirty.”</w:t>
      </w:r>
    </w:p>
    <w:p w14:paraId="30C3F854" w14:textId="622199BD"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“I’ve been home over two hours then.... Must have been very tired</w:t>
      </w:r>
      <w:r w:rsidR="00621AEB">
        <w:rPr>
          <w:rFonts w:ascii="Verdana" w:hAnsi="Verdana"/>
          <w:color w:val="000000"/>
          <w:sz w:val="20"/>
        </w:rPr>
        <w:t>..</w:t>
      </w:r>
      <w:r w:rsidRPr="00C9424C">
        <w:rPr>
          <w:rFonts w:ascii="Verdana" w:hAnsi="Verdana"/>
          <w:color w:val="000000"/>
          <w:sz w:val="20"/>
        </w:rPr>
        <w:t>. ”</w:t>
      </w:r>
    </w:p>
    <w:p w14:paraId="691A86C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“How do you feel now?”</w:t>
      </w:r>
    </w:p>
    <w:p w14:paraId="39B17F7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“Fine,” she declared. “Care for a cup of coffee?”</w:t>
      </w:r>
    </w:p>
    <w:p w14:paraId="69731B9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“Don’t mind if I do.”</w:t>
      </w:r>
    </w:p>
    <w:p w14:paraId="7FF7691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 steak to go with it?”</w:t>
      </w:r>
    </w:p>
    <w:p w14:paraId="5188933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thanks.”</w:t>
      </w:r>
    </w:p>
    <w:p w14:paraId="7F85885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“Bacardi in the coffee?”</w:t>
      </w:r>
    </w:p>
    <w:p w14:paraId="40CD45A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“Sounds good.”</w:t>
      </w:r>
    </w:p>
    <w:p w14:paraId="1DF5166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“Excuse me, then. It’ll only take a moment.”</w:t>
      </w:r>
    </w:p>
    <w:p w14:paraId="5E69D40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went through the door beside the sofa and Render caught a glimpse of a large, shiny, automatic kitchen.</w:t>
      </w:r>
    </w:p>
    <w:p w14:paraId="1CF8ADA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“Well?” he whispered to the dog.</w:t>
      </w:r>
    </w:p>
    <w:p w14:paraId="0B2A724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Sigmund shook his head.</w:t>
      </w:r>
    </w:p>
    <w:p w14:paraId="766DDCE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“Not same.”</w:t>
      </w:r>
    </w:p>
    <w:p w14:paraId="6FBFCFE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Render shook his head.</w:t>
      </w:r>
    </w:p>
    <w:p w14:paraId="2C987A7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deposited his coat on the sofa, folding it carefully about the medkit. He sat beside it and thought.</w:t>
      </w:r>
    </w:p>
    <w:p w14:paraId="709EBFB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Did I throw too big a chunk of seeing at once? Is she suffering from depressive side-effects—say, memory repressions, nervous fatigue? Did I upset her sensoryadaptation syndrome somehow? Why have I been pro~ ceeding so rapidly anyway? There’s no real hurry. Am I so damned eager to write the thing up?—Or am I doing it because she wants me to? Could she be that strong, consciously or unconsciously? Or am I that vulnerable— somehow?</w:t>
      </w:r>
    </w:p>
    <w:p w14:paraId="152E51F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called him to the kitchen to carry out the tray. He set it on the table and seated himself across from her.</w:t>
      </w:r>
    </w:p>
    <w:p w14:paraId="2D0BFD8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“Good coffee,” he said, burning his lips on the cup.</w:t>
      </w:r>
    </w:p>
    <w:p w14:paraId="4008DFE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“Smart machine,” she stated, facing his voice.</w:t>
      </w:r>
    </w:p>
    <w:p w14:paraId="2F81A66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Sigmund stretched out on the carpet next to the table, lowered his head between his forepaws, sighed and closed his eyes.</w:t>
      </w:r>
    </w:p>
    <w:p w14:paraId="1BD9E4A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“I’ve been wondering,” said Render, “whether or notthere were any after effects to that last session—like increased synesthesiac experiences, or dreams involving forms, or hallucinations or ...”</w:t>
      </w:r>
    </w:p>
    <w:p w14:paraId="1125EB0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she said flatly, “dreams.”</w:t>
      </w:r>
    </w:p>
    <w:p w14:paraId="76B752B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kind?”</w:t>
      </w:r>
    </w:p>
    <w:p w14:paraId="71EE615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“That last session. I’ve dreamed it over, and over.”</w:t>
      </w:r>
    </w:p>
    <w:p w14:paraId="611965D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“Beginning to end?”</w:t>
      </w:r>
    </w:p>
    <w:p w14:paraId="26644F6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there’s no special order to the events. We’re riding through the city, or over the bridge, or sitting at the table, or walking toward the car—just flashes, like that. Vivid ones.”</w:t>
      </w:r>
    </w:p>
    <w:p w14:paraId="7147170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sort of feelings accompany these—flashes?”</w:t>
      </w:r>
    </w:p>
    <w:p w14:paraId="4F4A737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don’t know, they’re all mixed up.”</w:t>
      </w:r>
    </w:p>
    <w:p w14:paraId="763D01B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are your feelings now, as you recall them?”</w:t>
      </w:r>
    </w:p>
    <w:p w14:paraId="1D78712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same, all mixed up.”</w:t>
      </w:r>
    </w:p>
    <w:p w14:paraId="30998F5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“Are you afraid?”</w:t>
      </w:r>
    </w:p>
    <w:p w14:paraId="0E1D53A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“N-no. I don’t think so.”</w:t>
      </w:r>
    </w:p>
    <w:p w14:paraId="161EECF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 you want to take a vacation from the thing? Do you feel we’ve been proceeding too rapidly?”</w:t>
      </w:r>
    </w:p>
    <w:p w14:paraId="3B7645A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That’s not it at all. It’s—well, it’s like learning to swim. When you finally learn how, why then you swim and you swim and you swim until you’re all exhausted. Then you just lie there gasping in air and remembering what it was like, while your friends all hover and chew you out for overexerting yourself—and it’s a good feeling, even though you do take a chill and there are pins and needles inside all your muscles. At least, that’s the way I do things. I felt that way after the first session and after this last one. First Times are always very special times.... The pins and the needles are gone, though, and I’ve caught my breath again. Lord, I don’t want to stop now! I feel fine.”</w:t>
      </w:r>
    </w:p>
    <w:p w14:paraId="435BFEA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 you usually take a nap in the afternoon?”</w:t>
      </w:r>
    </w:p>
    <w:p w14:paraId="3B45095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ten red nails of her fingers moved across the tabletop as she stretched.</w:t>
      </w:r>
    </w:p>
    <w:p w14:paraId="6284ED3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Tired,” she smiled, swallowing a yawn. “Half the staff’s on vacation or sick leave and I’ve been beating my brains out all week. I was about ready to fall on my face when I left work. I feel al! right now that I’ve rested, though.”</w:t>
      </w:r>
    </w:p>
    <w:p w14:paraId="208CDB7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picked up her coffee cup with both hands, took a large swallow.</w:t>
      </w:r>
    </w:p>
    <w:p w14:paraId="56CCAD4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“Uh-huh.” he said. “Good. I was a bit worried about “you. I’m glad to see there was no reason."She laughed.</w:t>
      </w:r>
    </w:p>
    <w:p w14:paraId="051FCA4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“Worried? You’ve read Doctor Riscomb’s notes on my analysis—and on the ONT&amp;R trial—and you think I’m the sort to worry about? Ha! I have an operationally beneficent neurosis concerning my adequacy as a human being. It focuses my energies, coordinates my efforts toward achievement. It enhances my sense of identity... ,”</w:t>
      </w:r>
    </w:p>
    <w:p w14:paraId="2FA068C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do have one hell of a memory,” he noted “That’s almost verbatim.”</w:t>
      </w:r>
    </w:p>
    <w:p w14:paraId="37DF6ED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“Of course.”</w:t>
      </w:r>
    </w:p>
    <w:p w14:paraId="11ACB0F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had Sigmund worried today, too.”</w:t>
      </w:r>
    </w:p>
    <w:p w14:paraId="290E7CD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“Sig? How?”</w:t>
      </w:r>
    </w:p>
    <w:p w14:paraId="2BD79D3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dog stirred uneasily, opened one eye.</w:t>
      </w:r>
    </w:p>
    <w:p w14:paraId="09B73CC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he growled, glaring up at Render. “He needs, a ride, home.”</w:t>
      </w:r>
    </w:p>
    <w:p w14:paraId="55A319B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“Have you been driving the car again?”</w:t>
      </w:r>
    </w:p>
    <w:p w14:paraId="6D1EA4F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w:t>
      </w:r>
    </w:p>
    <w:p w14:paraId="4BABCB5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“After I told you not to?”</w:t>
      </w:r>
    </w:p>
    <w:p w14:paraId="18A464D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w:t>
      </w:r>
    </w:p>
    <w:p w14:paraId="75BDEB6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w:t>
      </w:r>
    </w:p>
    <w:p w14:paraId="11FC404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was a, fraid. You would, not, answer me, when I talked.”</w:t>
      </w:r>
    </w:p>
    <w:p w14:paraId="1539F13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was very tired—and if you ever take the car again, I’m going to have the door fixed so you can’t come and go as you please.”</w:t>
      </w:r>
    </w:p>
    <w:p w14:paraId="6AE8225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“Sorry.”</w:t>
      </w:r>
    </w:p>
    <w:p w14:paraId="6679A55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“There’s nothing wrong with me.”</w:t>
      </w:r>
    </w:p>
    <w:p w14:paraId="63C8D6B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see.”</w:t>
      </w:r>
    </w:p>
    <w:p w14:paraId="2AE1273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are never to do it again.”</w:t>
      </w:r>
    </w:p>
    <w:p w14:paraId="1AA9ED1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“Sorry.” His eye never left Render; it was like a burning lens.</w:t>
      </w:r>
    </w:p>
    <w:p w14:paraId="03F9D7E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looked away.</w:t>
      </w:r>
    </w:p>
    <w:p w14:paraId="22DCDAD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“Don’t be too hard on the poor fellow,” he said. “After all, he thought you were ill and he went for the doctor. Suppose he’d been right? You’d owe him thanks, not a scolding.”</w:t>
      </w:r>
    </w:p>
    <w:p w14:paraId="0DC431B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LJnmollified, Sigmund glared a moment longer and closed his eye.</w:t>
      </w:r>
    </w:p>
    <w:p w14:paraId="3AB4EC0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has to be told when he does wrong,” she finished.</w:t>
      </w:r>
    </w:p>
    <w:p w14:paraId="49CF0C7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suppose,” he said, drinking his coffee. “No haim done. anyhow. Since I’m here, let’s talk shop. I’m writing something and I’d like an opinion.”</w:t>
      </w:r>
    </w:p>
    <w:p w14:paraId="271D7E0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“Great- Give me a footnote?”</w:t>
      </w:r>
    </w:p>
    <w:p w14:paraId="3179B69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“Two or three. —In your opinion, do the general un-derlying motivations that lead to suicide differ in different periods of history or in different cultures?”</w:t>
      </w:r>
    </w:p>
    <w:p w14:paraId="255F11C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“My well-considered opinion is no, they don’t,” she said. “Frustrations can lead to depressions or frenzies; and if these are severe enough, they can lead to selfdestruction. You ask me about motivations and I think they stay pretty much the same. I feel this is a crosscultural, cross-temporal aspect of the human condition. I don’t think it could be changed without changing the basic nature of man.”</w:t>
      </w:r>
    </w:p>
    <w:p w14:paraId="4B39E55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“Okay. Check. Now, what of the inciting element?” he asked- “Let man be a constant, his environment is still a variable. If he is placed in an overprotective life-situation, do you feel it would take more or less to depress him—or stimulate him to frenzy—than it would take in a not so protective environment?”</w:t>
      </w:r>
    </w:p>
    <w:p w14:paraId="072049F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“Hm. Being case-oriented, I’d say it would depend on the man. But I see what you’re driving at: a mass predisposition to jump out windows at the drop of a hat— the window even opening itself for you, because you asked it to—the revolt of the bored masses. I don’t like the notion. I hope it’s wrong.”</w:t>
      </w:r>
    </w:p>
    <w:p w14:paraId="7CC18EB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 do I, but I was thinking of symbolic suicides too— functional disorders that occur for pretty flimsy reasons.”</w:t>
      </w:r>
    </w:p>
    <w:p w14:paraId="288E1A5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“Aha! Your lecture last month: autopsychomimesis. I have the tape. Weli-told, but I can’t agree.”</w:t>
      </w:r>
    </w:p>
    <w:p w14:paraId="6E9462A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“Neither can I, now. I’m rewriting that whole section— Thanatos in Cloudcuckooland,' I’m calling it. It’s really the death-instinct moved nearer the surface.”</w:t>
      </w:r>
    </w:p>
    <w:p w14:paraId="4D9A6B1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“If I get you a scalpel and a cadaver, will you cut out the death-instinct and let me touch it?”</w:t>
      </w:r>
    </w:p>
    <w:p w14:paraId="380B9FC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“Couldn’t.” he put the grin into his voice, “it would be all used up in a cadaver. Find me a volunteer though, and he’ll prove my case by volunteering.”</w:t>
      </w:r>
    </w:p>
    <w:p w14:paraId="30FDA59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“Your logic is unassailable,” she smiled. “Get us some more coffee, okay?”</w:t>
      </w:r>
    </w:p>
    <w:p w14:paraId="0DC6FF0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went to the kitchen, spiked and filled the cups, drank a glass of water and returned to the living room. Eileen had not moved; neither had Sigmund.</w:t>
      </w:r>
    </w:p>
    <w:p w14:paraId="26319F1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do you do when you’re not busy being a Shaper?” she asked him.</w:t>
      </w:r>
    </w:p>
    <w:p w14:paraId="58B0BAA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same things most people do—eat, drink, sleep, talk, visit friends and not-friends, visit places, read ...”</w:t>
      </w:r>
    </w:p>
    <w:p w14:paraId="1702F888" w14:textId="77777777" w:rsidR="0083446F"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“Are you a forgiving man?</w:t>
      </w:r>
      <w:r w:rsidR="0083446F">
        <w:rPr>
          <w:rFonts w:ascii="Verdana" w:hAnsi="Verdana"/>
          <w:color w:val="000000"/>
          <w:sz w:val="20"/>
        </w:rPr>
        <w:t>”</w:t>
      </w:r>
    </w:p>
    <w:p w14:paraId="0EF654B8" w14:textId="68053532" w:rsidR="00CB1EDF" w:rsidRPr="00C9424C" w:rsidRDefault="0083446F"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Sometimes. Why?”</w:t>
      </w:r>
    </w:p>
    <w:p w14:paraId="1B1CD07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“Then forgive me. I argued with a woman today, a woman named De Ville.”</w:t>
      </w:r>
    </w:p>
    <w:p w14:paraId="3B7632D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about?”</w:t>
      </w:r>
    </w:p>
    <w:p w14:paraId="4089DC4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“You—and she accused me of such things it were better my mother bad not born me. Are you going to marry her?”</w:t>
      </w:r>
    </w:p>
    <w:p w14:paraId="03D4EFD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“No, marriage is like alchemy. It served an important purpose once, but I hardly feel it’s here to stay.”</w:t>
      </w:r>
    </w:p>
    <w:p w14:paraId="1B0175E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“Good.”</w:t>
      </w:r>
    </w:p>
    <w:p w14:paraId="2214E94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did you say to her?”</w:t>
      </w:r>
    </w:p>
    <w:p w14:paraId="1744F6E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gave her a clinic referral card that said, ’diagnosis: Bitch. Prescription: Drug therapy and a tight gag.' ”</w:t>
      </w:r>
    </w:p>
    <w:p w14:paraId="4BC177D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“Oh,” said Render, showing interest.</w:t>
      </w:r>
    </w:p>
    <w:p w14:paraId="581ECD6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tore it up and threw it in my face.”</w:t>
      </w:r>
    </w:p>
    <w:p w14:paraId="30BB4DB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wonder why?”</w:t>
      </w:r>
    </w:p>
    <w:p w14:paraId="1CA09EF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shrugged, smiled, made a gridwork on the tablecloth.</w:t>
      </w:r>
    </w:p>
    <w:p w14:paraId="58FF933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'Fathers and elders, I ponder,' *' sighed Render, ” 'what is hell?' ”</w:t>
      </w:r>
    </w:p>
    <w:p w14:paraId="5FBFA03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'I maintain it is the suffering of being unable to love,* ” she finished. “Was Dostoevsky right?”</w:t>
      </w:r>
    </w:p>
    <w:p w14:paraId="5573164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doubt it I’d put him into group therapy myself. That’d be real hell for him—with all those people acting like his characters and enjoying it so.”</w:t>
      </w:r>
    </w:p>
    <w:p w14:paraId="3B2AA4F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put down his cup and pushed his chair away from the table.</w:t>
      </w:r>
    </w:p>
    <w:p w14:paraId="6E08802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suppose you must be going now?”</w:t>
      </w:r>
    </w:p>
    <w:p w14:paraId="57288CB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really should,” said Render.</w:t>
      </w:r>
    </w:p>
    <w:p w14:paraId="49AB25C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“And I can’t interest you in food?”</w:t>
      </w:r>
    </w:p>
    <w:p w14:paraId="45D4AF8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w:t>
      </w:r>
    </w:p>
    <w:p w14:paraId="0B5E103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stood.</w:t>
      </w:r>
    </w:p>
    <w:p w14:paraId="32A1608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“Okay, I’ll get my coat.”</w:t>
      </w:r>
    </w:p>
    <w:p w14:paraId="7401049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could drive back myself and just set the car to return.”</w:t>
      </w:r>
    </w:p>
    <w:p w14:paraId="661AF89D" w14:textId="2F7CB45F"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I</w:t>
      </w:r>
      <w:r w:rsidR="0083446F">
        <w:rPr>
          <w:rFonts w:ascii="Verdana" w:hAnsi="Verdana"/>
          <w:color w:val="000000"/>
          <w:sz w:val="20"/>
        </w:rPr>
        <w:t>’</w:t>
      </w:r>
      <w:r w:rsidRPr="00C9424C">
        <w:rPr>
          <w:rFonts w:ascii="Verdana" w:hAnsi="Verdana"/>
          <w:color w:val="000000"/>
          <w:sz w:val="20"/>
        </w:rPr>
        <w:t>m frightened by the notion of empty cars driving around the city. I’d feel the thing was haunted for the next two-and-a-half weeks.</w:t>
      </w:r>
    </w:p>
    <w:p w14:paraId="33C0895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“Besides,” she said, passing through the archway, “you promised me Winchester Cathedral.”</w:t>
      </w:r>
    </w:p>
    <w:p w14:paraId="7C625E9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want to do it today?”</w:t>
      </w:r>
    </w:p>
    <w:p w14:paraId="64D3D4B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“If you can be persuaded.”</w:t>
      </w:r>
    </w:p>
    <w:p w14:paraId="2D9384A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As Render stood deciding, Sigmund rose to his feet. He stood directly before him and stared upward into his eyes.He opened his mouth and closed it, several times, but no sounds emerged. Then he turned away and left the room.</w:t>
      </w:r>
    </w:p>
    <w:p w14:paraId="0F5512A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Eileen’s voice came back, “you will stay here until I return.”</w:t>
      </w:r>
    </w:p>
    <w:p w14:paraId="4DB845B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picked up his coat and put it on, stuffing the medkit into the far pocket.</w:t>
      </w:r>
    </w:p>
    <w:p w14:paraId="3156484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As they walked up the hall toward the elevator Render thought he heard a very faint and very distant howling sound.</w:t>
      </w:r>
    </w:p>
    <w:p w14:paraId="5620AA3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In this place, of all places. Render knew he was the master of all things, He was at home on those alien worlds, without time, those worlds where flowers copulate and the stars do battle in the heavens, falling at last to the ground, bleeding, like so many split and shattered chalices, and the seas part to reveal stairways leading down, and arms emerge from caverns, waving torches that flame like liquid faces—a midwinter night’s nightmare, summer go a-begging. Render know—for he had visited those worlds on a professional basis for the better part of a decade. With the crooking of a finger he could isolate the sorcerors, bring them to trial for treason against the realm —aye, and he could execute them, could appoint their successors.</w:t>
      </w:r>
    </w:p>
    <w:p w14:paraId="3E2F87BA" w14:textId="1C0662B8"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Fortunately, this trip was only a courtesy call</w:t>
      </w:r>
      <w:r w:rsidR="00621AEB">
        <w:rPr>
          <w:rFonts w:ascii="Verdana" w:hAnsi="Verdana"/>
          <w:color w:val="000000"/>
          <w:sz w:val="20"/>
        </w:rPr>
        <w:t>..</w:t>
      </w:r>
      <w:r w:rsidRPr="00C9424C">
        <w:rPr>
          <w:rFonts w:ascii="Verdana" w:hAnsi="Verdana"/>
          <w:color w:val="000000"/>
          <w:sz w:val="20"/>
        </w:rPr>
        <w:t>, He moved forward through the glade, seeking her.</w:t>
      </w:r>
    </w:p>
    <w:p w14:paraId="4076D2C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could feel her awakening presence all about him.</w:t>
      </w:r>
    </w:p>
    <w:p w14:paraId="2981A8F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pushed through the branches, stood beside the lake. It was cold, blue, and bottomless, the lake, reflecting that slender willow which 'had become the station of her arrival.</w:t>
      </w:r>
    </w:p>
    <w:p w14:paraId="6E3CB35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“Eileeni”</w:t>
      </w:r>
    </w:p>
    <w:p w14:paraId="29B8409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willow swayed toward him, swayed away,</w:t>
      </w:r>
    </w:p>
    <w:p w14:paraId="1C926E4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“Eileen! Come forth!”</w:t>
      </w:r>
    </w:p>
    <w:p w14:paraId="389D144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Leaves fell, floated upon the lake, disturbed its mirrorlike placidity, distorted the reflections.</w:t>
      </w:r>
    </w:p>
    <w:p w14:paraId="7D1EA42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“Eileen?”</w:t>
      </w:r>
    </w:p>
    <w:p w14:paraId="1B8C624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All the leaves yellowed at once then, dropped down into the water. The tree ceased its swaying. There was a strange sound in the darkening sky, like the humming of high </w:t>
      </w:r>
      <w:r w:rsidRPr="00C9424C">
        <w:rPr>
          <w:rFonts w:ascii="Verdana" w:hAnsi="Verdana"/>
          <w:color w:val="000000"/>
          <w:sz w:val="20"/>
        </w:rPr>
        <w:lastRenderedPageBreak/>
        <w:t>wires on a cold day.Suddenly there was a double file of moons passing *hrough the heavens.</w:t>
      </w:r>
    </w:p>
    <w:p w14:paraId="73A23BA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selected one, reached up and pressed it. The others vanished as he did so, and the world brightened; the humming went out of the air.</w:t>
      </w:r>
    </w:p>
    <w:p w14:paraId="31D6EF3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circled the lake to gain a subjective respite from the rejection-action and his counter to it. He moved up along an aisle of pines toward the place where he wanted the cathedral to occur. Birds sang now in the trees. The wind came softly by him. He felt her presence quite strongly.</w:t>
      </w:r>
    </w:p>
    <w:p w14:paraId="1DA4463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“Here, Eileen. Here.”</w:t>
      </w:r>
    </w:p>
    <w:p w14:paraId="42272E2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walked beside him then, green silk, hair of bronze, eyes of molten emerald; she wore an emerald in her forehead. She walked in green slippers over the pine needles, saying: “What happened?”</w:t>
      </w:r>
    </w:p>
    <w:p w14:paraId="7423985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were afraid.”</w:t>
      </w:r>
    </w:p>
    <w:p w14:paraId="1499191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w:t>
      </w:r>
    </w:p>
    <w:p w14:paraId="5063E05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“Perhaps you fear the cathedral. Are you a witch?” he smiled.</w:t>
      </w:r>
    </w:p>
    <w:p w14:paraId="22A16B4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but it’s my day off.”</w:t>
      </w:r>
    </w:p>
    <w:p w14:paraId="259D533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laughed, and he took her arm, and they rounded an island of foliage, and there was the cathedral reconstructed on a grassy rise, pushing its way above them and above the trees, climbing into the middle air, breathing out organ notes, reflecting a stray ray of sunlight from a plane of glass.</w:t>
      </w:r>
    </w:p>
    <w:p w14:paraId="1F8D54D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“Hold tight to the world,” he said. “Here comes the guided tour.”</w:t>
      </w:r>
    </w:p>
    <w:p w14:paraId="0BFBC3D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They moved forward and entered.</w:t>
      </w:r>
    </w:p>
    <w:p w14:paraId="54952137" w14:textId="26B5B07B"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t>
      </w:r>
      <w:r w:rsidR="00DB6135">
        <w:rPr>
          <w:rFonts w:ascii="Verdana" w:hAnsi="Verdana"/>
          <w:color w:val="000000"/>
          <w:sz w:val="20"/>
        </w:rPr>
        <w:t>‘</w:t>
      </w:r>
      <w:r w:rsidRPr="00C9424C">
        <w:rPr>
          <w:rFonts w:ascii="Verdana" w:hAnsi="Verdana"/>
          <w:color w:val="000000"/>
          <w:sz w:val="20"/>
        </w:rPr>
        <w:t xml:space="preserve"> ... With its floor-to-ceiling shafts, like so many huge tree trunks, it achieves a ruthless control over its spaces,</w:t>
      </w:r>
      <w:r w:rsidR="00DB6135">
        <w:rPr>
          <w:rFonts w:ascii="Verdana" w:hAnsi="Verdana"/>
          <w:color w:val="000000"/>
          <w:sz w:val="20"/>
        </w:rPr>
        <w:t>’</w:t>
      </w:r>
      <w:r w:rsidRPr="00C9424C">
        <w:rPr>
          <w:rFonts w:ascii="Verdana" w:hAnsi="Verdana"/>
          <w:color w:val="000000"/>
          <w:sz w:val="20"/>
        </w:rPr>
        <w:t xml:space="preserve"> ” he said. “—Got that from the guidebook. This is the north transept....”</w:t>
      </w:r>
    </w:p>
    <w:p w14:paraId="78281C7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'Greensleeves,' ” she said, “the organ is playing 'Greensleeves.' ”</w:t>
      </w:r>
    </w:p>
    <w:p w14:paraId="35D8C0C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 it is. You can’t blame me for that though.—Observe the scalloped capitals—”</w:t>
      </w:r>
    </w:p>
    <w:p w14:paraId="5768209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want to go nearer to the music.”</w:t>
      </w:r>
    </w:p>
    <w:p w14:paraId="50B7A86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“Very well. This way then.”</w:t>
      </w:r>
    </w:p>
    <w:p w14:paraId="30C39BC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felt that something was wrong. He could not put his finger on it.</w:t>
      </w:r>
    </w:p>
    <w:p w14:paraId="5B3C1BE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Everything retained its solidity....</w:t>
      </w:r>
    </w:p>
    <w:p w14:paraId="2C064082" w14:textId="2CE248A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xml:space="preserve">Something passed rapidly then, high above the cathe-dral, uttering a sonic boom. Render smiled at that, remembering now; it was like a slip of the tongue: for a moment he had confused </w:t>
      </w:r>
      <w:r w:rsidR="00DB6135" w:rsidRPr="00DB6135">
        <w:rPr>
          <w:rFonts w:ascii="Verdana" w:hAnsi="Verdana"/>
          <w:color w:val="000000"/>
          <w:sz w:val="20"/>
        </w:rPr>
        <w:t>Eileen with Jill</w:t>
      </w:r>
      <w:r w:rsidRPr="00C9424C">
        <w:rPr>
          <w:rFonts w:ascii="Verdana" w:hAnsi="Verdana"/>
          <w:color w:val="000000"/>
          <w:sz w:val="20"/>
        </w:rPr>
        <w:t>—yes, that was what had happened.</w:t>
      </w:r>
    </w:p>
    <w:p w14:paraId="06E596C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 then ...</w:t>
      </w:r>
    </w:p>
    <w:p w14:paraId="30D69BE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 burst of white was the altar. He had never seen it before, anywhere. All the walls were dark and cold about them. Candles nickered in corners and high niches. The organ chorded thunder under invisible hands.</w:t>
      </w:r>
    </w:p>
    <w:p w14:paraId="3426A7B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knew that something was wrong.</w:t>
      </w:r>
    </w:p>
    <w:p w14:paraId="49FCA19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turned to Eileen Shallot, whose hat was a green cone towering up into the darkness, trailing wisps of green veiling. Her throat was in shadow, but...</w:t>
      </w:r>
    </w:p>
    <w:p w14:paraId="7BD0320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“That necklace—Where?”</w:t>
      </w:r>
    </w:p>
    <w:p w14:paraId="7D1D749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don’t know,” she smiled.</w:t>
      </w:r>
    </w:p>
    <w:p w14:paraId="6E0EAA8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goblet she held radiated a rosy light. It was reflected from her emerald. It washed him like a draft of cool air.</w:t>
      </w:r>
    </w:p>
    <w:p w14:paraId="43B10FF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“Drink?” she asked.</w:t>
      </w:r>
    </w:p>
    <w:p w14:paraId="7ABECB4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“Stand still,” he ordered.</w:t>
      </w:r>
    </w:p>
    <w:p w14:paraId="048A2EE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willed the walls to fall down. They swam in shadow.</w:t>
      </w:r>
    </w:p>
    <w:p w14:paraId="4435226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“Stand still!” he repeated urgently. “Don’t do anything. Try not even to think.</w:t>
      </w:r>
    </w:p>
    <w:p w14:paraId="45760A9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“—Fall down!” he cried. And the wails were blasted in all directions and the roof was flung over the top of the world, and they stood amid ruins lighted by a single taper. The night was black as pitch.</w:t>
      </w:r>
    </w:p>
    <w:p w14:paraId="5C80DA4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“Why did you do that?” she asked, still holding the goblet out toward him.</w:t>
      </w:r>
    </w:p>
    <w:p w14:paraId="5643DCE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“Don’t think. Don’t think anything,” he said. “Relax. You are very tired. As that candle nickers and wanes so does your consciousness. You can barely keep awake. You can hardly stay on your feet. Your eyes are- closing. There is nothing to see here anyway.”</w:t>
      </w:r>
    </w:p>
    <w:p w14:paraId="047F038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willed the candle to go out. It continued to burn.</w:t>
      </w:r>
    </w:p>
    <w:p w14:paraId="17B6476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“I’m not tired. Please have a drink.”</w:t>
      </w:r>
    </w:p>
    <w:p w14:paraId="46DEF91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He heard organ music through the night. A different tune, one he did not recognize at first.</w:t>
      </w:r>
    </w:p>
    <w:p w14:paraId="7306AEAF" w14:textId="1A854574"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t>
      </w:r>
      <w:r w:rsidR="00DB6135">
        <w:rPr>
          <w:rFonts w:ascii="Verdana" w:hAnsi="Verdana"/>
          <w:color w:val="000000"/>
          <w:sz w:val="20"/>
        </w:rPr>
        <w:t>I</w:t>
      </w:r>
      <w:r w:rsidRPr="00C9424C">
        <w:rPr>
          <w:rFonts w:ascii="Verdana" w:hAnsi="Verdana"/>
          <w:color w:val="000000"/>
          <w:sz w:val="20"/>
        </w:rPr>
        <w:t xml:space="preserve"> need your cooperation.”</w:t>
      </w:r>
    </w:p>
    <w:p w14:paraId="62686CC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“All right. Anything.”</w:t>
      </w:r>
    </w:p>
    <w:p w14:paraId="5B21FC3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“Look! The moon!” he pointed She looked upward and the moon appeared from behind an inky cloud.</w:t>
      </w:r>
    </w:p>
    <w:p w14:paraId="41D58F5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And another, and another.” Moons, like strung pearls, proceeded across the blackness.</w:t>
      </w:r>
    </w:p>
    <w:p w14:paraId="38E9C44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last one will be red,” he stated.</w:t>
      </w:r>
    </w:p>
    <w:p w14:paraId="7B1B4A9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was.</w:t>
      </w:r>
    </w:p>
    <w:p w14:paraId="6109F75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reached out then with his right index finger, slid his arm sideways along his field of vision, then tried to touch the red moon.</w:t>
      </w:r>
    </w:p>
    <w:p w14:paraId="5662DF7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His arm ached, it burned. He could not move it,</w:t>
      </w:r>
    </w:p>
    <w:p w14:paraId="2A245CD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“Wake up!” he screamed.</w:t>
      </w:r>
    </w:p>
    <w:p w14:paraId="500A277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red moon vanished, and the white ones.</w:t>
      </w:r>
    </w:p>
    <w:p w14:paraId="309953D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“Please take a drink.”</w:t>
      </w:r>
    </w:p>
    <w:p w14:paraId="0531C40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dashed the goblet from her hand and turned away. When he turned back she was still holding it before him.</w:t>
      </w:r>
    </w:p>
    <w:p w14:paraId="613B375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 drink?”</w:t>
      </w:r>
    </w:p>
    <w:p w14:paraId="37C6A77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turned and fled into the night It was like running through a waist-high snowdrift. It was wrong. He was compounding the error by runninghe was minimizing his strength, maximizing hers. It was sapping his energies, draining him.</w:t>
      </w:r>
    </w:p>
    <w:p w14:paraId="5B12AC0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stood still in the midst of the blackness.</w:t>
      </w:r>
    </w:p>
    <w:p w14:paraId="765DC2A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world around me moves,” he said. “I am its center.”</w:t>
      </w:r>
    </w:p>
    <w:p w14:paraId="0600AF0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“Please have a drink.” she said, and he was standing in the glade beside their table set beside the lake. The lake was black and the moon was silver, and high, and out of his reach. A single candle flickered on the table, making her hair as silver as her dress. She wore the moon on her brow. A bottle of Romanee-Conti stood on the white cloth beside a wide-brimmed wine glass. It was filled to overflowing, that glass, and rosy beads clung to its lip. He was very thirsty, and she was lovelier than anyone he had ever seen before, and her necklace sparkled, and the breeze came cool off the lake, and there was something—something he should remember....</w:t>
      </w:r>
    </w:p>
    <w:p w14:paraId="6346471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took a step toward her and his armor clinked lightly as he moved. He reached toward the glass and his right arm stiffened with pain and fell back to his side.</w:t>
      </w:r>
    </w:p>
    <w:p w14:paraId="1A2186F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are wounded!”</w:t>
      </w:r>
    </w:p>
    <w:p w14:paraId="134343C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Slowly, he turned his head. The blood flowed from the open wound in his biceps and ran down his arm and dripped from his fingertips. His armor had been breached. He forced himself to look away.</w:t>
      </w:r>
    </w:p>
    <w:p w14:paraId="168C6D9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“Drink this, love. It will heal you.”</w:t>
      </w:r>
    </w:p>
    <w:p w14:paraId="2455A94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stood."I will hold the glass.”</w:t>
      </w:r>
    </w:p>
    <w:p w14:paraId="054AE33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stared at her as she raised it to his lips.</w:t>
      </w:r>
    </w:p>
    <w:p w14:paraId="24FB0B6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“Who am I?” he asked.</w:t>
      </w:r>
    </w:p>
    <w:p w14:paraId="4DF102C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did not answer him, but something replied—within a splashing of waters out over the lake:</w:t>
      </w:r>
    </w:p>
    <w:p w14:paraId="3205358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are Render, the Shaper.”</w:t>
      </w:r>
    </w:p>
    <w:p w14:paraId="0CE3920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“Yes, I remember,” he said; and turning his mind to the one He which might break the entire illusion he forced his mouth to say: “Eileen Shallot, I hate you.”</w:t>
      </w:r>
    </w:p>
    <w:p w14:paraId="1166C8E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world shuddered and swam about him, was shaken, as by a huge sob.</w:t>
      </w:r>
    </w:p>
    <w:p w14:paraId="2F36FB8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“Charles!” she screamed, and the blackness swept over them.</w:t>
      </w:r>
    </w:p>
    <w:p w14:paraId="6B5C0BD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“Wake up! Wake up!” he cried, and his right arm burned and ached and bled in the darkness.</w:t>
      </w:r>
    </w:p>
    <w:p w14:paraId="453EE78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stood alone in the midst of a white plain. It was silent, it was endless. It sloped away toward the edges of the world. It gave off its own light, and the sky was no sky, but was nothing overhead. Nothing. He was alone. His own voice echoed back to him from the end of the world: “... hate you,” it said, “... hate you.”</w:t>
      </w:r>
    </w:p>
    <w:p w14:paraId="19444D4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dropped to his knees. He was Render.</w:t>
      </w:r>
    </w:p>
    <w:p w14:paraId="6C54871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wanted to cry.</w:t>
      </w:r>
    </w:p>
    <w:p w14:paraId="01CF33F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 red moon appeared above the plain, casting a ghastly light over the entire expanse. There was a wall of mountains to the left of him, another to his right.</w:t>
      </w:r>
    </w:p>
    <w:p w14:paraId="0509E7B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He raised his right arm. He helped it with his left hand, He clutched his wrist, extended his index finger. He reached for the moon.</w:t>
      </w:r>
    </w:p>
    <w:p w14:paraId="680A646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Then there came a howl from high in the mountains, a great wailing cry—half-human, ali challenge, all loneliness and all remorse. He saw it then, treading upon the mountains, its tail brushing the snow from their highest peaks, the ultimate loupgarou of the North—Fern-is, son of Loki—raging at the heavens.</w:t>
      </w:r>
    </w:p>
    <w:p w14:paraId="71BA412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leaped into the air. It swallowed the moon.</w:t>
      </w:r>
    </w:p>
    <w:p w14:paraId="1162A19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landed near him, and its great eyes blazed yellow. It stalked him on soundless pads, across the cold white fields that lay between the mountains; and he backed away from it, up hills and down slopes, over crevasses and rifts, through valleys, past stalagmites and pinnacles —under the edges of glaciers, beside frozen river beds, and always downwards—until its hot breath bathed him and its laughing mouth was opened above him.He turned then and his feet became two gleaming rivers carrying him away.</w:t>
      </w:r>
    </w:p>
    <w:p w14:paraId="0FDD82F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world jumped backward. He glided over the slopes, Downward. Speeding—</w:t>
      </w:r>
    </w:p>
    <w:p w14:paraId="3FF5C2D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Away...</w:t>
      </w:r>
    </w:p>
    <w:p w14:paraId="523FFFF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looked back over his shoulder.</w:t>
      </w:r>
    </w:p>
    <w:p w14:paraId="7C4C062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In the distance, the gray shape loped after him.</w:t>
      </w:r>
    </w:p>
    <w:p w14:paraId="0B956C2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felt that it could narrow the gap if it chose. He had to move faster.</w:t>
      </w:r>
    </w:p>
    <w:p w14:paraId="7E61CCA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world reeled about him. Snow began to falL</w:t>
      </w:r>
    </w:p>
    <w:p w14:paraId="08F447D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raced on.</w:t>
      </w:r>
    </w:p>
    <w:p w14:paraId="1E7570B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Ahead, a blur, a broken outline.</w:t>
      </w:r>
    </w:p>
    <w:p w14:paraId="1A71828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tore through the veils of snow which now seemed to be falling upward from off the ground—like strings of bubbles.</w:t>
      </w:r>
    </w:p>
    <w:p w14:paraId="0FAA614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approached the shattered form.</w:t>
      </w:r>
    </w:p>
    <w:p w14:paraId="16626C2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Like a swimmer he approached—unable to open his mouth to speak for fear of drowning—of drowning and not knowing, of never knowing.</w:t>
      </w:r>
    </w:p>
    <w:p w14:paraId="58DD11ED"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could not check his forward motion; he was swept tide-like toward the wreck. He came to a stop, at last, before it.</w:t>
      </w:r>
    </w:p>
    <w:p w14:paraId="34059C8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Some things never change. They are things which have long ceased to exist as objects and stand solely as never-tobe-calendared occasions outside that sequence of elements called Time.</w:t>
      </w:r>
    </w:p>
    <w:p w14:paraId="56536C7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stood there and did not care if Fenris leaped upon his back and ate his brains. He had covered his eyes, but he could not stop the seeing. Not this time. He did not care about anything. Most of himself lay dead at his feet.</w:t>
      </w:r>
    </w:p>
    <w:p w14:paraId="5975079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There was a howl. A gray shape swept past him.</w:t>
      </w:r>
    </w:p>
    <w:p w14:paraId="79B211E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baleful eyes and bloody muzzle rooted within the wrecked car, chomping through the steel, the glass, groping inside for ...</w:t>
      </w:r>
    </w:p>
    <w:p w14:paraId="3F67005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“Nol Brute! Chewer of corpses!” he cried. “The dead are sacred! My dead are sacred!”</w:t>
      </w:r>
    </w:p>
    <w:p w14:paraId="6D85405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had a scalpel in his hand then, and he slashed expertly at the tendons, the bunches of muscle on the straining shoulders, the soft belly, the ropes of the arteries.</w:t>
      </w:r>
    </w:p>
    <w:p w14:paraId="2C02BDB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Weeping, he dismembered the monster, limb by limb, and it bled and it bled, fouling the vehicle and the remains within it with its infernal animal juices, drippingand running until the whole plain was reddened and writhing about them.</w:t>
      </w:r>
    </w:p>
    <w:p w14:paraId="003533F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fell across the pulverized hood, and it was soft and warm and dry. He wept upon it. “Don’t cry,” she said.</w:t>
      </w:r>
    </w:p>
    <w:p w14:paraId="0C8CA2B6" w14:textId="77777777" w:rsidR="00621AEB"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was hanging onto her shoulder then, holding her tightly, there beside the black lake beneath the moon that was Wedgewood. A single candle flickered upon their table, She held the glass to his lips. “Please drink it.</w:t>
      </w:r>
      <w:r w:rsidR="00621AEB">
        <w:rPr>
          <w:rFonts w:ascii="Verdana" w:hAnsi="Verdana"/>
          <w:color w:val="000000"/>
          <w:sz w:val="20"/>
        </w:rPr>
        <w:t>”</w:t>
      </w:r>
    </w:p>
    <w:p w14:paraId="1416F800" w14:textId="0A4ADA44"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Yes, give it to mel”</w:t>
      </w:r>
    </w:p>
    <w:p w14:paraId="5034E21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gulped the wine that was all softness and lightness. It burned within him. He felt his strength returning. “I am ...”</w:t>
      </w:r>
    </w:p>
    <w:p w14:paraId="17D3004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the Shaper,” splashed the lake. “No!”</w:t>
      </w:r>
    </w:p>
    <w:p w14:paraId="14BF7BD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turned and ran again, looking for the wreck. He had to go back, to return ... “You can’t.”</w:t>
      </w:r>
    </w:p>
    <w:p w14:paraId="10FFAAB9" w14:textId="4AF99EC0"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can!” he cried. “I can, if I try</w:t>
      </w:r>
      <w:r w:rsidR="00621AEB">
        <w:rPr>
          <w:rFonts w:ascii="Verdana" w:hAnsi="Verdana"/>
          <w:color w:val="000000"/>
          <w:sz w:val="20"/>
        </w:rPr>
        <w:t>..</w:t>
      </w:r>
      <w:r w:rsidRPr="00C9424C">
        <w:rPr>
          <w:rFonts w:ascii="Verdana" w:hAnsi="Verdana"/>
          <w:color w:val="000000"/>
          <w:sz w:val="20"/>
        </w:rPr>
        <w:t>..” Yellow flames coiled through the thick air. Yellow serpents. They coiled, glowing, about bis ankles. Then through the murk, two-headed and towering, approached his Adversary.</w:t>
      </w:r>
    </w:p>
    <w:p w14:paraId="3B45421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Small stones rattled past him. An overpowering odor corkscrewed up his nose and into his head. “Shaperi” came the bellow from one head. “You have returned for the reckoning!” called the other. Render stared, remembering.</w:t>
      </w:r>
    </w:p>
    <w:p w14:paraId="55AEB77C" w14:textId="77777777" w:rsidR="00621AEB"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reckoning, Thaumiel,” he said. “I beat you and I chained you for—Rothman, yes, it was Rothman—the cabalist.” He traced a pentagram in the air. “Return to Qliphoth. I banish you.</w:t>
      </w:r>
      <w:r w:rsidR="00621AEB">
        <w:rPr>
          <w:rFonts w:ascii="Verdana" w:hAnsi="Verdana"/>
          <w:color w:val="000000"/>
          <w:sz w:val="20"/>
        </w:rPr>
        <w:t>”</w:t>
      </w:r>
    </w:p>
    <w:p w14:paraId="6B053FC0" w14:textId="2AC1FFC4" w:rsidR="00CB1EDF" w:rsidRPr="00C9424C" w:rsidRDefault="00621AEB"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This place be Qliphoth.”</w:t>
      </w:r>
    </w:p>
    <w:p w14:paraId="436B88F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 By Khamael, the angel of blood by the hosts of Seraphim, in the Name of Elohim Gebor, I bid you vanish!”</w:t>
      </w:r>
    </w:p>
    <w:p w14:paraId="0F72018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“Not this time,” laughed both heads. It advanced.</w:t>
      </w:r>
    </w:p>
    <w:p w14:paraId="23B1B92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backed slowly away, his feet bound by the yellow serpents. He could feel the chasm opening behind him. The world was a jigsaw puzzle coming apart. He could see the pieces separating. “Vanish!"The giant roared out its double-laugh.</w:t>
      </w:r>
    </w:p>
    <w:p w14:paraId="741861C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stumbled.</w:t>
      </w:r>
    </w:p>
    <w:p w14:paraId="666C2F5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“This way, lovel”</w:t>
      </w:r>
    </w:p>
    <w:p w14:paraId="5F60F5D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She stood within a small cave to his right.</w:t>
      </w:r>
    </w:p>
    <w:p w14:paraId="25C4461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shook his head and backed toward the chasm.</w:t>
      </w:r>
    </w:p>
    <w:p w14:paraId="75C2E741"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Thaumiel reached out toward him.</w:t>
      </w:r>
    </w:p>
    <w:p w14:paraId="512E9A3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Render toppled back over the edge.</w:t>
      </w:r>
    </w:p>
    <w:p w14:paraId="03DEA4D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“Charles!” she screamed, and the world shook itself apart with her wailing.</w:t>
      </w:r>
    </w:p>
    <w:p w14:paraId="0F65BD4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“Then Vemichtung,” he answered as he fell. “I join you in darkness.”</w:t>
      </w:r>
    </w:p>
    <w:p w14:paraId="4D1BB82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Everything came to an end.</w:t>
      </w:r>
    </w:p>
    <w:p w14:paraId="3B742B6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want to see Doctor Charles Render.**</w:t>
      </w:r>
    </w:p>
    <w:p w14:paraId="72B0C3B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“I’m sorry, that is impossible.”</w:t>
      </w:r>
    </w:p>
    <w:p w14:paraId="0251F68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“But I skip-jetted all the way here. just to thank him. I’m a new man! He changed my life!”</w:t>
      </w:r>
    </w:p>
    <w:p w14:paraId="1D6BCDB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“I’m sorry. Mister Erikson. When you called this moming, I told you it was impossible.”</w:t>
      </w:r>
    </w:p>
    <w:p w14:paraId="4BBEFD08"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“Sir, I’m Representative Erikson—and Render once did me a great service.”</w:t>
      </w:r>
    </w:p>
    <w:p w14:paraId="78FE04CD" w14:textId="5AFC4070" w:rsidR="00CB1EDF" w:rsidRPr="00C9424C" w:rsidRDefault="00D05DC0"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Then you can do him one now. Go home.”</w:t>
      </w:r>
    </w:p>
    <w:p w14:paraId="440B381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can’t talk to me that way!”</w:t>
      </w:r>
    </w:p>
    <w:p w14:paraId="7D72A6EF"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just did. Please leave. Maybe next year sometime ...”</w:t>
      </w:r>
    </w:p>
    <w:p w14:paraId="327B18F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“But a few words can do wonders....”</w:t>
      </w:r>
    </w:p>
    <w:p w14:paraId="37794BD7"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“Save them!”</w:t>
      </w:r>
    </w:p>
    <w:p w14:paraId="435F52F8" w14:textId="491F059B"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w:t>
      </w:r>
      <w:r w:rsidR="00D05DC0">
        <w:rPr>
          <w:rFonts w:ascii="Verdana" w:hAnsi="Verdana"/>
          <w:color w:val="000000"/>
          <w:sz w:val="20"/>
        </w:rPr>
        <w:t>—</w:t>
      </w:r>
      <w:r w:rsidRPr="00C9424C">
        <w:rPr>
          <w:rFonts w:ascii="Verdana" w:hAnsi="Verdana"/>
          <w:color w:val="000000"/>
          <w:sz w:val="20"/>
        </w:rPr>
        <w:t>I’m sorry... ”</w:t>
      </w:r>
    </w:p>
    <w:p w14:paraId="3AFEC218" w14:textId="60005425"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Lovely as it was</w:t>
      </w:r>
      <w:r w:rsidR="00D05DC0">
        <w:rPr>
          <w:rFonts w:ascii="Verdana" w:hAnsi="Verdana"/>
          <w:color w:val="000000"/>
          <w:sz w:val="20"/>
        </w:rPr>
        <w:t>,</w:t>
      </w:r>
      <w:r w:rsidRPr="00C9424C">
        <w:rPr>
          <w:rFonts w:ascii="Verdana" w:hAnsi="Verdana"/>
          <w:color w:val="000000"/>
          <w:sz w:val="20"/>
        </w:rPr>
        <w:t xml:space="preserve"> pinked over with the morning—the slopping, steaming bowl of the sea—he knew that it had to end. Therefore ...</w:t>
      </w:r>
    </w:p>
    <w:p w14:paraId="5A68EFE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descended the high tower stairway and he entered the courtyard. He crossed to the bower of roses and he looked down upon the pallet set in its midst.</w:t>
      </w:r>
    </w:p>
    <w:p w14:paraId="06C955C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“Good morrow, m'lord,” he said.</w:t>
      </w:r>
    </w:p>
    <w:p w14:paraId="74ED793A"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“To you the same,” said the knight, his blood mingling with the earth, the flowers, the grasses, flowed from his wound, sparkling over his armor, dripping from his fingertips.</w:t>
      </w:r>
    </w:p>
    <w:p w14:paraId="5550AB84"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“Naught hath healed?”</w:t>
      </w:r>
    </w:p>
    <w:p w14:paraId="12D0D42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knight shook his head.</w:t>
      </w:r>
    </w:p>
    <w:p w14:paraId="0B2D8E30" w14:textId="77777777" w:rsidR="0083446F"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 empty. I wait.</w:t>
      </w:r>
      <w:r w:rsidR="0083446F">
        <w:rPr>
          <w:rFonts w:ascii="Verdana" w:hAnsi="Verdana"/>
          <w:color w:val="000000"/>
          <w:sz w:val="20"/>
        </w:rPr>
        <w:t>”</w:t>
      </w:r>
    </w:p>
    <w:p w14:paraId="70669C0D" w14:textId="6DB47285" w:rsidR="00CB1EDF" w:rsidRPr="00C9424C" w:rsidRDefault="0083446F" w:rsidP="00C9424C">
      <w:pPr>
        <w:suppressAutoHyphens/>
        <w:spacing w:after="0" w:line="240" w:lineRule="auto"/>
        <w:ind w:firstLine="283"/>
        <w:jc w:val="both"/>
        <w:rPr>
          <w:rFonts w:ascii="Verdana" w:hAnsi="Verdana"/>
          <w:color w:val="000000"/>
          <w:sz w:val="20"/>
        </w:rPr>
      </w:pPr>
      <w:r>
        <w:rPr>
          <w:rFonts w:ascii="Verdana" w:hAnsi="Verdana"/>
          <w:color w:val="000000"/>
          <w:sz w:val="20"/>
        </w:rPr>
        <w:t>“</w:t>
      </w:r>
      <w:r w:rsidR="00CB1EDF" w:rsidRPr="00C9424C">
        <w:rPr>
          <w:rFonts w:ascii="Verdana" w:hAnsi="Verdana"/>
          <w:color w:val="000000"/>
          <w:sz w:val="20"/>
        </w:rPr>
        <w:t>Your waiting is near ended.”</w:t>
      </w:r>
    </w:p>
    <w:p w14:paraId="2B7D830E"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“What mean you?” He sat upright.</w:t>
      </w:r>
    </w:p>
    <w:p w14:paraId="09196BF5"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ship. It approacheth harbor.”</w:t>
      </w:r>
    </w:p>
    <w:p w14:paraId="2F4F4E8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knight stood. He leaned his back against a mossy tree trunk. He stared at the huge, bearded servitor who continued to speak, words harsh with barbaric accents:</w:t>
      </w:r>
    </w:p>
    <w:p w14:paraId="10835CB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“It cometh like a dark swan before the wind— returning.”</w:t>
      </w:r>
    </w:p>
    <w:p w14:paraId="1A87C420"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“Dark, say you? Dark?”</w:t>
      </w:r>
    </w:p>
    <w:p w14:paraId="657BC09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sails be black, Lord Tristram.*'</w:t>
      </w:r>
    </w:p>
    <w:p w14:paraId="579826D6"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“You lie!”</w:t>
      </w:r>
    </w:p>
    <w:p w14:paraId="0316D29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“Do you wish to see? To see for yourself—Look then!”</w:t>
      </w:r>
    </w:p>
    <w:p w14:paraId="1D9A6F9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gestured, The earth quaked, the wall toppled. The dust swirled and settled. From where they stood they could see the ship moving into the harbor on the wings of the night.</w:t>
      </w:r>
    </w:p>
    <w:p w14:paraId="48B86B59"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“No! You lied!—See! They are white!”</w:t>
      </w:r>
    </w:p>
    <w:p w14:paraId="65FAFE3C"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dawn danced upon the waters. The shadows fled from the ship’s sails.</w:t>
      </w:r>
    </w:p>
    <w:p w14:paraId="68F839E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lastRenderedPageBreak/>
        <w:t>“No, you fool! Black! They must be!”</w:t>
      </w:r>
    </w:p>
    <w:p w14:paraId="15D1772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“White! White!—Isolde! You have kept faith. You have returned!”</w:t>
      </w:r>
    </w:p>
    <w:p w14:paraId="1FD419A3"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He began running toward the harbor.</w:t>
      </w:r>
    </w:p>
    <w:p w14:paraId="26E8443B"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“Come back—Your wound! You are ill—Stop ...”</w:t>
      </w:r>
    </w:p>
    <w:p w14:paraId="378E3FE2" w14:textId="77777777" w:rsidR="00CB1EDF" w:rsidRPr="00C9424C" w:rsidRDefault="00CB1EDF" w:rsidP="00C9424C">
      <w:pPr>
        <w:suppressAutoHyphens/>
        <w:spacing w:after="0" w:line="240" w:lineRule="auto"/>
        <w:ind w:firstLine="283"/>
        <w:jc w:val="both"/>
        <w:rPr>
          <w:rFonts w:ascii="Verdana" w:hAnsi="Verdana"/>
          <w:color w:val="000000"/>
          <w:sz w:val="20"/>
        </w:rPr>
      </w:pPr>
      <w:r w:rsidRPr="00C9424C">
        <w:rPr>
          <w:rFonts w:ascii="Verdana" w:hAnsi="Verdana"/>
          <w:color w:val="000000"/>
          <w:sz w:val="20"/>
        </w:rPr>
        <w:t>The sails were white beneath a sun that was a red button which the servitor reached quickly to touch.</w:t>
      </w:r>
    </w:p>
    <w:p w14:paraId="15775E76" w14:textId="07A8EE61" w:rsidR="008F5ACD" w:rsidRPr="00C9424C" w:rsidRDefault="00CB1EDF" w:rsidP="00D05DC0">
      <w:pPr>
        <w:suppressAutoHyphens/>
        <w:spacing w:after="0" w:line="240" w:lineRule="auto"/>
        <w:ind w:firstLine="283"/>
        <w:jc w:val="both"/>
        <w:rPr>
          <w:rFonts w:ascii="Verdana" w:hAnsi="Verdana"/>
          <w:color w:val="000000"/>
          <w:sz w:val="20"/>
        </w:rPr>
      </w:pPr>
      <w:r w:rsidRPr="00C9424C">
        <w:rPr>
          <w:rFonts w:ascii="Verdana" w:hAnsi="Verdana"/>
          <w:color w:val="000000"/>
          <w:sz w:val="20"/>
        </w:rPr>
        <w:t>Night fell.</w:t>
      </w:r>
    </w:p>
    <w:sectPr w:rsidR="008F5ACD" w:rsidRPr="00C9424C" w:rsidSect="00C9424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C718F" w14:textId="77777777" w:rsidR="006C7012" w:rsidRDefault="006C7012" w:rsidP="00C9424C">
      <w:pPr>
        <w:spacing w:after="0" w:line="240" w:lineRule="auto"/>
      </w:pPr>
      <w:r>
        <w:separator/>
      </w:r>
    </w:p>
  </w:endnote>
  <w:endnote w:type="continuationSeparator" w:id="0">
    <w:p w14:paraId="0CBFA882" w14:textId="77777777" w:rsidR="006C7012" w:rsidRDefault="006C7012" w:rsidP="00C94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06544" w14:textId="77777777" w:rsidR="00C9424C" w:rsidRDefault="00C9424C" w:rsidP="003F03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E83C7F7" w14:textId="77777777" w:rsidR="00C9424C" w:rsidRDefault="00C9424C" w:rsidP="00C942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58879" w14:textId="298E40DE" w:rsidR="00C9424C" w:rsidRPr="00E34508" w:rsidRDefault="00C9424C" w:rsidP="00C9424C">
    <w:pPr>
      <w:pStyle w:val="Footer"/>
      <w:ind w:right="360"/>
      <w:rPr>
        <w:rFonts w:ascii="Arial" w:hAnsi="Arial" w:cs="Arial"/>
        <w:color w:val="999999"/>
        <w:sz w:val="20"/>
        <w:lang w:val="ru-RU"/>
      </w:rPr>
    </w:pPr>
    <w:r w:rsidRPr="00E34508">
      <w:rPr>
        <w:rStyle w:val="PageNumber"/>
        <w:rFonts w:ascii="Arial" w:hAnsi="Arial" w:cs="Arial"/>
        <w:color w:val="999999"/>
        <w:sz w:val="20"/>
        <w:lang w:val="ru-RU"/>
      </w:rPr>
      <w:t xml:space="preserve">Библиотека «Артефакт» — </w:t>
    </w:r>
    <w:r w:rsidRPr="00C9424C">
      <w:rPr>
        <w:rStyle w:val="PageNumber"/>
        <w:rFonts w:ascii="Arial" w:hAnsi="Arial" w:cs="Arial"/>
        <w:color w:val="999999"/>
        <w:sz w:val="20"/>
      </w:rPr>
      <w:t>http</w:t>
    </w:r>
    <w:r w:rsidRPr="00E34508">
      <w:rPr>
        <w:rStyle w:val="PageNumber"/>
        <w:rFonts w:ascii="Arial" w:hAnsi="Arial" w:cs="Arial"/>
        <w:color w:val="999999"/>
        <w:sz w:val="20"/>
        <w:lang w:val="ru-RU"/>
      </w:rPr>
      <w:t>://</w:t>
    </w:r>
    <w:r w:rsidRPr="00C9424C">
      <w:rPr>
        <w:rStyle w:val="PageNumber"/>
        <w:rFonts w:ascii="Arial" w:hAnsi="Arial" w:cs="Arial"/>
        <w:color w:val="999999"/>
        <w:sz w:val="20"/>
      </w:rPr>
      <w:t>artefact</w:t>
    </w:r>
    <w:r w:rsidRPr="00E34508">
      <w:rPr>
        <w:rStyle w:val="PageNumber"/>
        <w:rFonts w:ascii="Arial" w:hAnsi="Arial" w:cs="Arial"/>
        <w:color w:val="999999"/>
        <w:sz w:val="20"/>
        <w:lang w:val="ru-RU"/>
      </w:rPr>
      <w:t>.</w:t>
    </w:r>
    <w:r w:rsidRPr="00C9424C">
      <w:rPr>
        <w:rStyle w:val="PageNumber"/>
        <w:rFonts w:ascii="Arial" w:hAnsi="Arial" w:cs="Arial"/>
        <w:color w:val="999999"/>
        <w:sz w:val="20"/>
      </w:rPr>
      <w:t>lib</w:t>
    </w:r>
    <w:r w:rsidRPr="00E34508">
      <w:rPr>
        <w:rStyle w:val="PageNumber"/>
        <w:rFonts w:ascii="Arial" w:hAnsi="Arial" w:cs="Arial"/>
        <w:color w:val="999999"/>
        <w:sz w:val="20"/>
        <w:lang w:val="ru-RU"/>
      </w:rPr>
      <w:t>.</w:t>
    </w:r>
    <w:r w:rsidRPr="00C9424C">
      <w:rPr>
        <w:rStyle w:val="PageNumber"/>
        <w:rFonts w:ascii="Arial" w:hAnsi="Arial" w:cs="Arial"/>
        <w:color w:val="999999"/>
        <w:sz w:val="20"/>
      </w:rPr>
      <w:t>ru</w:t>
    </w:r>
    <w:r w:rsidRPr="00E3450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769C2" w14:textId="77777777" w:rsidR="00C9424C" w:rsidRDefault="00C942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34E74" w14:textId="77777777" w:rsidR="006C7012" w:rsidRDefault="006C7012" w:rsidP="00C9424C">
      <w:pPr>
        <w:spacing w:after="0" w:line="240" w:lineRule="auto"/>
      </w:pPr>
      <w:r>
        <w:separator/>
      </w:r>
    </w:p>
  </w:footnote>
  <w:footnote w:type="continuationSeparator" w:id="0">
    <w:p w14:paraId="3D679945" w14:textId="77777777" w:rsidR="006C7012" w:rsidRDefault="006C7012" w:rsidP="00C942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5D6B6" w14:textId="77777777" w:rsidR="00C9424C" w:rsidRDefault="00C942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DB295" w14:textId="34AB27DF" w:rsidR="00C9424C" w:rsidRPr="00E34508" w:rsidRDefault="00C9424C" w:rsidP="00C9424C">
    <w:pPr>
      <w:pStyle w:val="Header"/>
      <w:rPr>
        <w:rFonts w:ascii="Arial" w:hAnsi="Arial" w:cs="Arial"/>
        <w:color w:val="999999"/>
        <w:sz w:val="20"/>
        <w:lang w:val="ru-RU"/>
      </w:rPr>
    </w:pPr>
    <w:r w:rsidRPr="00E34508">
      <w:rPr>
        <w:rFonts w:ascii="Arial" w:hAnsi="Arial" w:cs="Arial"/>
        <w:color w:val="999999"/>
        <w:sz w:val="20"/>
        <w:lang w:val="ru-RU"/>
      </w:rPr>
      <w:t xml:space="preserve">Библиотека «Артефакт» — </w:t>
    </w:r>
    <w:r w:rsidRPr="00C9424C">
      <w:rPr>
        <w:rFonts w:ascii="Arial" w:hAnsi="Arial" w:cs="Arial"/>
        <w:color w:val="999999"/>
        <w:sz w:val="20"/>
      </w:rPr>
      <w:t>http</w:t>
    </w:r>
    <w:r w:rsidRPr="00E34508">
      <w:rPr>
        <w:rFonts w:ascii="Arial" w:hAnsi="Arial" w:cs="Arial"/>
        <w:color w:val="999999"/>
        <w:sz w:val="20"/>
        <w:lang w:val="ru-RU"/>
      </w:rPr>
      <w:t>://</w:t>
    </w:r>
    <w:r w:rsidRPr="00C9424C">
      <w:rPr>
        <w:rFonts w:ascii="Arial" w:hAnsi="Arial" w:cs="Arial"/>
        <w:color w:val="999999"/>
        <w:sz w:val="20"/>
      </w:rPr>
      <w:t>artefact</w:t>
    </w:r>
    <w:r w:rsidRPr="00E34508">
      <w:rPr>
        <w:rFonts w:ascii="Arial" w:hAnsi="Arial" w:cs="Arial"/>
        <w:color w:val="999999"/>
        <w:sz w:val="20"/>
        <w:lang w:val="ru-RU"/>
      </w:rPr>
      <w:t>.</w:t>
    </w:r>
    <w:r w:rsidRPr="00C9424C">
      <w:rPr>
        <w:rFonts w:ascii="Arial" w:hAnsi="Arial" w:cs="Arial"/>
        <w:color w:val="999999"/>
        <w:sz w:val="20"/>
      </w:rPr>
      <w:t>lib</w:t>
    </w:r>
    <w:r w:rsidRPr="00E34508">
      <w:rPr>
        <w:rFonts w:ascii="Arial" w:hAnsi="Arial" w:cs="Arial"/>
        <w:color w:val="999999"/>
        <w:sz w:val="20"/>
        <w:lang w:val="ru-RU"/>
      </w:rPr>
      <w:t>.</w:t>
    </w:r>
    <w:r w:rsidRPr="00C9424C">
      <w:rPr>
        <w:rFonts w:ascii="Arial" w:hAnsi="Arial" w:cs="Arial"/>
        <w:color w:val="999999"/>
        <w:sz w:val="20"/>
      </w:rPr>
      <w:t>ru</w:t>
    </w:r>
    <w:r w:rsidRPr="00E3450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54331" w14:textId="77777777" w:rsidR="00C9424C" w:rsidRDefault="00C942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21AEB"/>
    <w:rsid w:val="006C7012"/>
    <w:rsid w:val="0083446F"/>
    <w:rsid w:val="008F5ACD"/>
    <w:rsid w:val="009F10F0"/>
    <w:rsid w:val="00AA1D8D"/>
    <w:rsid w:val="00B47730"/>
    <w:rsid w:val="00C7407F"/>
    <w:rsid w:val="00C9424C"/>
    <w:rsid w:val="00CB0664"/>
    <w:rsid w:val="00CB1EDF"/>
    <w:rsid w:val="00D05DC0"/>
    <w:rsid w:val="00DB6135"/>
    <w:rsid w:val="00E3450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94EC3B"/>
  <w14:defaultImageDpi w14:val="300"/>
  <w15:docId w15:val="{EA4955C5-D16B-48E0-B802-7A201F49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CB1EDF"/>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CB1EDF"/>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CB1EDF"/>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CB1EDF"/>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CB1EDF"/>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CB1EDF"/>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CB1EDF"/>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CB1EDF"/>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CB1EDF"/>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CB1EDF"/>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CB1EDF"/>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CB1EDF"/>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CB1EDF"/>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CB1E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2360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48</Pages>
  <Words>26061</Words>
  <Characters>148554</Characters>
  <Application>Microsoft Office Word</Application>
  <DocSecurity>0</DocSecurity>
  <Lines>1237</Lines>
  <Paragraphs>348</Paragraphs>
  <ScaleCrop>false</ScaleCrop>
  <HeadingPairs>
    <vt:vector size="2" baseType="variant">
      <vt:variant>
        <vt:lpstr>Title</vt:lpstr>
      </vt:variant>
      <vt:variant>
        <vt:i4>1</vt:i4>
      </vt:variant>
    </vt:vector>
  </HeadingPairs>
  <TitlesOfParts>
    <vt:vector size="1" baseType="lpstr">
      <vt:lpstr>He Who Shapes</vt:lpstr>
    </vt:vector>
  </TitlesOfParts>
  <Manager>Andrey Piskunov</Manager>
  <Company>Библиотека «Артефакт»</Company>
  <LinksUpToDate>false</LinksUpToDate>
  <CharactersWithSpaces>174267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 Who Shapes</dc:title>
  <dc:subject/>
  <dc:creator>Roger Zelazny</dc:creator>
  <cp:keywords/>
  <dc:description/>
  <cp:lastModifiedBy>Andrey Piskunov</cp:lastModifiedBy>
  <cp:revision>6</cp:revision>
  <dcterms:created xsi:type="dcterms:W3CDTF">2013-12-23T23:15:00Z</dcterms:created>
  <dcterms:modified xsi:type="dcterms:W3CDTF">2025-07-08T01:42:00Z</dcterms:modified>
  <cp:category/>
</cp:coreProperties>
</file>