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24AE" w14:textId="77777777" w:rsidR="001A0FAA" w:rsidRPr="00EE063E" w:rsidRDefault="001A0FAA" w:rsidP="00EE063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</w:rPr>
      </w:pPr>
      <w:r w:rsidRPr="00EE063E">
        <w:rPr>
          <w:rFonts w:ascii="Verdana" w:hAnsi="Verdana"/>
          <w:color w:val="000000"/>
          <w:sz w:val="32"/>
        </w:rPr>
        <w:t>A Very Good Year...</w:t>
      </w:r>
    </w:p>
    <w:p w14:paraId="017A06C0" w14:textId="216FE259" w:rsidR="001A0FAA" w:rsidRPr="00EE063E" w:rsidRDefault="00365570" w:rsidP="00EE063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EE063E">
        <w:rPr>
          <w:rFonts w:ascii="Verdana" w:hAnsi="Verdana"/>
          <w:color w:val="000000"/>
          <w:sz w:val="24"/>
        </w:rPr>
        <w:t>Roger Zelazny</w:t>
      </w:r>
    </w:p>
    <w:p w14:paraId="5C4B4274" w14:textId="77777777" w:rsidR="00365570" w:rsidRPr="00EE063E" w:rsidRDefault="00365570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161979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“Hello,” he said.</w:t>
      </w:r>
    </w:p>
    <w:p w14:paraId="580068C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looked at him. He was sandy haired, thirtyish, a little rugged looking but well groomed and very well dressed. He was smiling.</w:t>
      </w:r>
    </w:p>
    <w:p w14:paraId="22C043BB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“I’m sorry,” she said. “Do I know you?”</w:t>
      </w:r>
    </w:p>
    <w:p w14:paraId="44F3219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shook his head.</w:t>
      </w:r>
    </w:p>
    <w:p w14:paraId="3E5BA034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“Not yet,” he said. “Bradley’s the name. Brad Dent.”</w:t>
      </w:r>
    </w:p>
    <w:p w14:paraId="5C1DAD47" w14:textId="68B0964E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“Well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. What can I do for you, Mr. Dent?”</w:t>
      </w:r>
    </w:p>
    <w:p w14:paraId="798D541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 believe that I am going to fall in love with you,” he said. “Of course, this requires a little cooperation. May I ask what time you get off work?”</w:t>
      </w:r>
    </w:p>
    <w:p w14:paraId="3DDF9AEC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“You’re serious!”</w:t>
      </w:r>
    </w:p>
    <w:p w14:paraId="46471BC9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“Yes.''</w:t>
      </w:r>
    </w:p>
    <w:p w14:paraId="3101D5D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looked down at the countertop, noticed that her fingers were tapping the glass, stilled them, looked back up. His smile was still there.</w:t>
      </w:r>
    </w:p>
    <w:p w14:paraId="2E769C69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“We close in twenty minutes,” she said abruptly. “I could be out front in half an hour.”</w:t>
      </w:r>
    </w:p>
    <w:p w14:paraId="175B3E2A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“Will you?”</w:t>
      </w:r>
    </w:p>
    <w:p w14:paraId="226C98D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smiled then. She nodded.</w:t>
      </w:r>
    </w:p>
    <w:p w14:paraId="3B2F4F4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“My name’s Marcia.”</w:t>
      </w:r>
    </w:p>
    <w:p w14:paraId="21026B2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“I’m glad,” he said.</w:t>
      </w:r>
    </w:p>
    <w:p w14:paraId="74D6A99C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At dinner, in a restaurant she would never have found by herself, she studied him through the candlelight. His hands were smooth. His accent was Middle American.</w:t>
      </w:r>
    </w:p>
    <w:p w14:paraId="6A35C712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“You looked familiar when you came up to me,” she said. “I’ve seen you around somewhere before. In fact, now that I think back on it, I believe you passed my counter several times today.”</w:t>
      </w:r>
    </w:p>
    <w:p w14:paraId="2C22F20E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“Probably,” he said, filling her wineglass.</w:t>
      </w:r>
    </w:p>
    <w:p w14:paraId="53ACC7D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“What do you do, Brad?”</w:t>
      </w:r>
    </w:p>
    <w:p w14:paraId="267C861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“Nothing,” he said.</w:t>
      </w:r>
    </w:p>
    <w:p w14:paraId="1231C0A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laughed.</w:t>
      </w:r>
    </w:p>
    <w:p w14:paraId="19B9AB4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“Doesn’t sound very interesting.”</w:t>
      </w:r>
    </w:p>
    <w:p w14:paraId="02EBA08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smiled again.</w:t>
      </w:r>
    </w:p>
    <w:p w14:paraId="247917B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“What I mean to say is that I am devoting myself to enjoying this year, not working.”</w:t>
      </w:r>
    </w:p>
    <w:p w14:paraId="548F3FF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“Why is that?”</w:t>
      </w:r>
    </w:p>
    <w:p w14:paraId="1696B776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 can afford it, and it’s a very good year.”</w:t>
      </w:r>
    </w:p>
    <w:p w14:paraId="2F08E89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“In what way is it special?”</w:t>
      </w:r>
    </w:p>
    <w:p w14:paraId="03CF773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leaned back, laced his fingers, looked at her across them.</w:t>
      </w:r>
    </w:p>
    <w:p w14:paraId="491E5A9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“There are no wars going on anywhere, for a change,” he finally said. “No civil unrest either. The economy is wonderfully stable. The weather is beautiful.” He raised his glass and took a sip. “There are some truly excellent vintages available. All of my favorite shows and movies are playing. Science is doing exciting things—in medicine, in space. A flock of fine books has been published. There are so many places to go, things to do this year. It could take a lifetime.” He reached out and touched her hand. “And I’m in love,” he finished.</w:t>
      </w:r>
    </w:p>
    <w:p w14:paraId="2C854CBC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blushed.</w:t>
      </w:r>
    </w:p>
    <w:p w14:paraId="10DD9CE5" w14:textId="17C2BFA3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“You hardly know me.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”</w:t>
      </w:r>
    </w:p>
    <w:p w14:paraId="20D8B371" w14:textId="6B2F24E2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 xml:space="preserve"> And I have that to look forward to, also—getting to know you.”</w:t>
      </w:r>
    </w:p>
    <w:p w14:paraId="3468BD02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 xml:space="preserve">“You </w:t>
      </w:r>
      <w:r w:rsidRPr="00EE063E">
        <w:rPr>
          <w:rFonts w:ascii="Verdana" w:hAnsi="Verdana"/>
          <w:i/>
          <w:iCs/>
          <w:color w:val="000000"/>
          <w:sz w:val="20"/>
        </w:rPr>
        <w:t>are</w:t>
      </w:r>
      <w:r w:rsidRPr="00EE063E">
        <w:rPr>
          <w:rFonts w:ascii="Verdana" w:hAnsi="Verdana"/>
          <w:color w:val="000000"/>
          <w:sz w:val="20"/>
        </w:rPr>
        <w:t xml:space="preserve"> very strange,” she said.</w:t>
      </w:r>
    </w:p>
    <w:p w14:paraId="3127D017" w14:textId="3F6B85F3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“But you will see me again.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”</w:t>
      </w:r>
    </w:p>
    <w:p w14:paraId="5F66DE7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“If it’s going to be that king of year,” she said, and she squeezed his hand.</w:t>
      </w:r>
    </w:p>
    <w:p w14:paraId="087077F6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saw him regularly for a month before she quit her job and moved in with him. They dined well, they traveled often...</w:t>
      </w:r>
    </w:p>
    <w:p w14:paraId="5DB6C2DA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realized, one evening in Maui near the end of the year, that she was in love with him.</w:t>
      </w:r>
    </w:p>
    <w:p w14:paraId="475DFEA9" w14:textId="31AEA876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“Brad,” she said, clasping him tightly, “this spring it seemed more like a game than anything else.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”</w:t>
      </w:r>
    </w:p>
    <w:p w14:paraId="7BFF6E96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“And now?”</w:t>
      </w:r>
    </w:p>
    <w:p w14:paraId="11425E7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“Now it’s special.”</w:t>
      </w:r>
    </w:p>
    <w:p w14:paraId="3A2FADC3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“I’m glad.”</w:t>
      </w:r>
    </w:p>
    <w:p w14:paraId="5229EF33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lastRenderedPageBreak/>
        <w:t>On New Year’s Eve, they went to dinner at a place he knew in Chinatown. She leaned forward over the chicken fried rice.</w:t>
      </w:r>
    </w:p>
    <w:p w14:paraId="2DCA5DCE" w14:textId="499C214C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“That man,” she said, “at the corner table to the right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 .”</w:t>
      </w:r>
    </w:p>
    <w:p w14:paraId="477D7F5A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“Yes?”</w:t>
      </w:r>
    </w:p>
    <w:p w14:paraId="348B7F88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“He looks a lot like you.” Brad glanced over, nodded.</w:t>
      </w:r>
    </w:p>
    <w:p w14:paraId="66A84418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“You know, I still don’t know you very well.”</w:t>
      </w:r>
    </w:p>
    <w:p w14:paraId="604935B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“But we know each other better.”</w:t>
      </w:r>
    </w:p>
    <w:p w14:paraId="739DB37F" w14:textId="3A3DC75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“Yes, that’s true. But—Brad, that man coming out of the restroom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 .”</w:t>
      </w:r>
    </w:p>
    <w:p w14:paraId="03FBF412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turned his head.</w:t>
      </w:r>
    </w:p>
    <w:p w14:paraId="73CEFD6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“He looks like you, too.”</w:t>
      </w:r>
    </w:p>
    <w:p w14:paraId="66DD22DA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“He does.”</w:t>
      </w:r>
    </w:p>
    <w:p w14:paraId="4C8EE088" w14:textId="18001B7B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“Strange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. I mean, I don’t even know where you get your money.”</w:t>
      </w:r>
    </w:p>
    <w:p w14:paraId="2048AB5B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“My family,” he said, “always had a lot.”</w:t>
      </w:r>
    </w:p>
    <w:p w14:paraId="1EE295C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nodded.</w:t>
      </w:r>
    </w:p>
    <w:p w14:paraId="7597E2D4" w14:textId="26CB740D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 see.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 xml:space="preserve"> Two more! Those men who just came in!”</w:t>
      </w:r>
    </w:p>
    <w:p w14:paraId="5EE5D76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“Yes, they look like me, too.”</w:t>
      </w:r>
    </w:p>
    <w:p w14:paraId="3286468B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shook her head.</w:t>
      </w:r>
    </w:p>
    <w:p w14:paraId="644D031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“Then you really never had to work?”</w:t>
      </w:r>
    </w:p>
    <w:p w14:paraId="797C2C7E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“On the contrary. I’m a scientist. Bet I could have had the Nobel Prize.”</w:t>
      </w:r>
    </w:p>
    <w:p w14:paraId="2BC3E53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dished out some sweet-and-sour pork. Then she paused, eyes wide, head turned again.</w:t>
      </w:r>
    </w:p>
    <w:p w14:paraId="153E64F3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 xml:space="preserve">“Brad, it </w:t>
      </w:r>
      <w:r w:rsidRPr="00EE063E">
        <w:rPr>
          <w:rFonts w:ascii="Verdana" w:hAnsi="Verdana"/>
          <w:i/>
          <w:iCs/>
          <w:color w:val="000000"/>
          <w:sz w:val="20"/>
        </w:rPr>
        <w:t>has</w:t>
      </w:r>
      <w:r w:rsidRPr="00EE063E">
        <w:rPr>
          <w:rFonts w:ascii="Verdana" w:hAnsi="Verdana"/>
          <w:color w:val="000000"/>
          <w:sz w:val="20"/>
        </w:rPr>
        <w:t xml:space="preserve"> to be more than coincidence. There’s </w:t>
      </w:r>
      <w:r w:rsidRPr="00EE063E">
        <w:rPr>
          <w:rFonts w:ascii="Verdana" w:hAnsi="Verdana"/>
          <w:i/>
          <w:iCs/>
          <w:color w:val="000000"/>
          <w:sz w:val="20"/>
        </w:rPr>
        <w:t>another</w:t>
      </w:r>
      <w:r w:rsidRPr="00EE063E">
        <w:rPr>
          <w:rFonts w:ascii="Verdana" w:hAnsi="Verdana"/>
          <w:color w:val="000000"/>
          <w:sz w:val="20"/>
        </w:rPr>
        <w:t xml:space="preserve"> you!”</w:t>
      </w:r>
    </w:p>
    <w:p w14:paraId="15B3878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“Yes,” he said, “I always dine here on New Year’s Eve.”</w:t>
      </w:r>
    </w:p>
    <w:p w14:paraId="23644527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laid down her fork. She paled.</w:t>
      </w:r>
    </w:p>
    <w:p w14:paraId="58BDB897" w14:textId="52FC91BB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“You’re a biologist,” she said, “aren’t you? And you’ve cloned yourself? Maybe you’re not even the original.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”</w:t>
      </w:r>
    </w:p>
    <w:p w14:paraId="015F676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laughed softly.</w:t>
      </w:r>
    </w:p>
    <w:p w14:paraId="440DA4A4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 xml:space="preserve">“No, I’m a physicist,” he said, “and I’m not a clone. It </w:t>
      </w:r>
      <w:r w:rsidRPr="00EE063E">
        <w:rPr>
          <w:rFonts w:ascii="Verdana" w:hAnsi="Verdana"/>
          <w:i/>
          <w:iCs/>
          <w:color w:val="000000"/>
          <w:sz w:val="20"/>
        </w:rPr>
        <w:t>has</w:t>
      </w:r>
      <w:r w:rsidRPr="00EE063E">
        <w:rPr>
          <w:rFonts w:ascii="Verdana" w:hAnsi="Verdana"/>
          <w:color w:val="000000"/>
          <w:sz w:val="20"/>
        </w:rPr>
        <w:t xml:space="preserve"> been a very good year, hasn’t it?”</w:t>
      </w:r>
    </w:p>
    <w:p w14:paraId="5A720E74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smiled gently. She nodded.</w:t>
      </w:r>
    </w:p>
    <w:p w14:paraId="64A16C81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 xml:space="preserve">“Of course it has,” she said. “You say you </w:t>
      </w:r>
      <w:r w:rsidRPr="00EE063E">
        <w:rPr>
          <w:rFonts w:ascii="Verdana" w:hAnsi="Verdana"/>
          <w:i/>
          <w:iCs/>
          <w:color w:val="000000"/>
          <w:sz w:val="20"/>
        </w:rPr>
        <w:t>always</w:t>
      </w:r>
      <w:r w:rsidRPr="00EE063E">
        <w:rPr>
          <w:rFonts w:ascii="Verdana" w:hAnsi="Verdana"/>
          <w:color w:val="000000"/>
          <w:sz w:val="20"/>
        </w:rPr>
        <w:t xml:space="preserve"> dine here on New Year’s Eve?”</w:t>
      </w:r>
    </w:p>
    <w:p w14:paraId="1FCC6E14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“Yes. The same New Year’s Eve. This one.”</w:t>
      </w:r>
    </w:p>
    <w:p w14:paraId="00A7A73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“Time travel?”</w:t>
      </w:r>
    </w:p>
    <w:p w14:paraId="3AC7D548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“This has been such a good year that I have resolved to live it over, and over, and over—for the rest of my life.”</w:t>
      </w:r>
    </w:p>
    <w:p w14:paraId="1F4E0A3E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Two couples entered the restaurant. She looked back.</w:t>
      </w:r>
    </w:p>
    <w:p w14:paraId="0FEBBEB9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“That’s us!” she said. “And the second couple looks a lot older—but they’re us, too!”</w:t>
      </w:r>
    </w:p>
    <w:p w14:paraId="62007CA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“Yes, this is where I first saw you. I had to find you after that. We looked so happy.”</w:t>
      </w:r>
    </w:p>
    <w:p w14:paraId="47BAC40C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“Why have we never met any of them before?”</w:t>
      </w:r>
    </w:p>
    <w:p w14:paraId="62FFCEBC" w14:textId="5C04B0BC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 keep a diary. We’ll go to different places each time around. Except for New Year’s Eve.</w:t>
      </w:r>
      <w:r w:rsidR="00A502F3">
        <w:rPr>
          <w:rFonts w:ascii="Verdana" w:hAnsi="Verdana"/>
          <w:color w:val="000000"/>
          <w:sz w:val="20"/>
        </w:rPr>
        <w:t>..</w:t>
      </w:r>
      <w:r w:rsidRPr="00EE063E">
        <w:rPr>
          <w:rFonts w:ascii="Verdana" w:hAnsi="Verdana"/>
          <w:color w:val="000000"/>
          <w:sz w:val="20"/>
        </w:rPr>
        <w:t>”</w:t>
      </w:r>
    </w:p>
    <w:p w14:paraId="0AAADBFD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She raked her lower lip once with her teeth.</w:t>
      </w:r>
    </w:p>
    <w:p w14:paraId="57C63CA5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“Why—Why keep repeating it?” she finally asked.</w:t>
      </w:r>
    </w:p>
    <w:p w14:paraId="6B116792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“It’s been such a very good year,” he said.</w:t>
      </w:r>
    </w:p>
    <w:p w14:paraId="15BF3FE2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“But what comes after?”</w:t>
      </w:r>
    </w:p>
    <w:p w14:paraId="65026DAF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shrugged.</w:t>
      </w:r>
    </w:p>
    <w:p w14:paraId="2936AF56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“Don’t ask me.”</w:t>
      </w:r>
    </w:p>
    <w:p w14:paraId="31F14B23" w14:textId="77777777" w:rsidR="001A0FAA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He turned and smiled at the older couple, who had nodded toward them.</w:t>
      </w:r>
    </w:p>
    <w:p w14:paraId="2662F095" w14:textId="10DC4FD7" w:rsidR="00376980" w:rsidRPr="00EE063E" w:rsidRDefault="001A0FAA" w:rsidP="00EE063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E063E">
        <w:rPr>
          <w:rFonts w:ascii="Verdana" w:hAnsi="Verdana"/>
          <w:color w:val="000000"/>
          <w:sz w:val="20"/>
        </w:rPr>
        <w:t>“I think they’re coming over. Perhaps we can buy them a drink. Isn’t she lovely?”</w:t>
      </w:r>
    </w:p>
    <w:sectPr w:rsidR="00376980" w:rsidRPr="00EE063E" w:rsidSect="00EE06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1E54" w14:textId="77777777" w:rsidR="009325E0" w:rsidRDefault="009325E0" w:rsidP="00EE063E">
      <w:pPr>
        <w:spacing w:after="0" w:line="240" w:lineRule="auto"/>
      </w:pPr>
      <w:r>
        <w:separator/>
      </w:r>
    </w:p>
  </w:endnote>
  <w:endnote w:type="continuationSeparator" w:id="0">
    <w:p w14:paraId="467863EE" w14:textId="77777777" w:rsidR="009325E0" w:rsidRDefault="009325E0" w:rsidP="00EE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24A6" w14:textId="77777777" w:rsidR="00EE063E" w:rsidRDefault="00EE063E" w:rsidP="009550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0CF26CA" w14:textId="77777777" w:rsidR="00EE063E" w:rsidRDefault="00EE063E" w:rsidP="00EE06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5D86" w14:textId="539F8C2F" w:rsidR="00EE063E" w:rsidRPr="00A502F3" w:rsidRDefault="00EE063E" w:rsidP="00EE063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502F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E063E">
      <w:rPr>
        <w:rStyle w:val="PageNumber"/>
        <w:rFonts w:ascii="Arial" w:hAnsi="Arial" w:cs="Arial"/>
        <w:color w:val="999999"/>
        <w:sz w:val="20"/>
      </w:rPr>
      <w:t>http</w:t>
    </w:r>
    <w:r w:rsidRPr="00A502F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E063E">
      <w:rPr>
        <w:rStyle w:val="PageNumber"/>
        <w:rFonts w:ascii="Arial" w:hAnsi="Arial" w:cs="Arial"/>
        <w:color w:val="999999"/>
        <w:sz w:val="20"/>
      </w:rPr>
      <w:t>artefact</w:t>
    </w:r>
    <w:r w:rsidRPr="00A502F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E063E">
      <w:rPr>
        <w:rStyle w:val="PageNumber"/>
        <w:rFonts w:ascii="Arial" w:hAnsi="Arial" w:cs="Arial"/>
        <w:color w:val="999999"/>
        <w:sz w:val="20"/>
      </w:rPr>
      <w:t>lib</w:t>
    </w:r>
    <w:r w:rsidRPr="00A502F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E063E">
      <w:rPr>
        <w:rStyle w:val="PageNumber"/>
        <w:rFonts w:ascii="Arial" w:hAnsi="Arial" w:cs="Arial"/>
        <w:color w:val="999999"/>
        <w:sz w:val="20"/>
      </w:rPr>
      <w:t>ru</w:t>
    </w:r>
    <w:r w:rsidRPr="00A502F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CB74" w14:textId="77777777" w:rsidR="00EE063E" w:rsidRDefault="00EE0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0510" w14:textId="77777777" w:rsidR="009325E0" w:rsidRDefault="009325E0" w:rsidP="00EE063E">
      <w:pPr>
        <w:spacing w:after="0" w:line="240" w:lineRule="auto"/>
      </w:pPr>
      <w:r>
        <w:separator/>
      </w:r>
    </w:p>
  </w:footnote>
  <w:footnote w:type="continuationSeparator" w:id="0">
    <w:p w14:paraId="5DF5D7FD" w14:textId="77777777" w:rsidR="009325E0" w:rsidRDefault="009325E0" w:rsidP="00EE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F091" w14:textId="77777777" w:rsidR="00EE063E" w:rsidRDefault="00EE06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A94E" w14:textId="5E2A6A76" w:rsidR="00EE063E" w:rsidRPr="00A502F3" w:rsidRDefault="00EE063E" w:rsidP="00EE063E">
    <w:pPr>
      <w:pStyle w:val="Header"/>
      <w:rPr>
        <w:rFonts w:ascii="Arial" w:hAnsi="Arial" w:cs="Arial"/>
        <w:color w:val="999999"/>
        <w:sz w:val="20"/>
        <w:lang w:val="ru-RU"/>
      </w:rPr>
    </w:pPr>
    <w:r w:rsidRPr="00A502F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E063E">
      <w:rPr>
        <w:rFonts w:ascii="Arial" w:hAnsi="Arial" w:cs="Arial"/>
        <w:color w:val="999999"/>
        <w:sz w:val="20"/>
      </w:rPr>
      <w:t>http</w:t>
    </w:r>
    <w:r w:rsidRPr="00A502F3">
      <w:rPr>
        <w:rFonts w:ascii="Arial" w:hAnsi="Arial" w:cs="Arial"/>
        <w:color w:val="999999"/>
        <w:sz w:val="20"/>
        <w:lang w:val="ru-RU"/>
      </w:rPr>
      <w:t>://</w:t>
    </w:r>
    <w:r w:rsidRPr="00EE063E">
      <w:rPr>
        <w:rFonts w:ascii="Arial" w:hAnsi="Arial" w:cs="Arial"/>
        <w:color w:val="999999"/>
        <w:sz w:val="20"/>
      </w:rPr>
      <w:t>artefact</w:t>
    </w:r>
    <w:r w:rsidRPr="00A502F3">
      <w:rPr>
        <w:rFonts w:ascii="Arial" w:hAnsi="Arial" w:cs="Arial"/>
        <w:color w:val="999999"/>
        <w:sz w:val="20"/>
        <w:lang w:val="ru-RU"/>
      </w:rPr>
      <w:t>.</w:t>
    </w:r>
    <w:r w:rsidRPr="00EE063E">
      <w:rPr>
        <w:rFonts w:ascii="Arial" w:hAnsi="Arial" w:cs="Arial"/>
        <w:color w:val="999999"/>
        <w:sz w:val="20"/>
      </w:rPr>
      <w:t>lib</w:t>
    </w:r>
    <w:r w:rsidRPr="00A502F3">
      <w:rPr>
        <w:rFonts w:ascii="Arial" w:hAnsi="Arial" w:cs="Arial"/>
        <w:color w:val="999999"/>
        <w:sz w:val="20"/>
        <w:lang w:val="ru-RU"/>
      </w:rPr>
      <w:t>.</w:t>
    </w:r>
    <w:r w:rsidRPr="00EE063E">
      <w:rPr>
        <w:rFonts w:ascii="Arial" w:hAnsi="Arial" w:cs="Arial"/>
        <w:color w:val="999999"/>
        <w:sz w:val="20"/>
      </w:rPr>
      <w:t>ru</w:t>
    </w:r>
    <w:r w:rsidRPr="00A502F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A918" w14:textId="77777777" w:rsidR="00EE063E" w:rsidRDefault="00EE06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0FAA"/>
    <w:rsid w:val="0029639D"/>
    <w:rsid w:val="00326F90"/>
    <w:rsid w:val="00365570"/>
    <w:rsid w:val="00376980"/>
    <w:rsid w:val="009325E0"/>
    <w:rsid w:val="00A502F3"/>
    <w:rsid w:val="00AA1D8D"/>
    <w:rsid w:val="00B47730"/>
    <w:rsid w:val="00CB0664"/>
    <w:rsid w:val="00EE063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0DB83C"/>
  <w14:defaultImageDpi w14:val="300"/>
  <w15:docId w15:val="{591645F8-C1E7-42C0-946E-98A563D8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E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Very Good Year...</dc:title>
  <dc:subject/>
  <dc:creator>Roger Zelazny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2025-07-08T21:16:00Z</dcterms:modified>
  <cp:category/>
</cp:coreProperties>
</file>