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89384" w14:textId="629D4D48" w:rsidR="0066000E" w:rsidRPr="00047E78" w:rsidRDefault="0066000E" w:rsidP="00047E78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047E78">
        <w:rPr>
          <w:rFonts w:ascii="Verdana" w:hAnsi="Verdana"/>
          <w:color w:val="000000"/>
          <w:sz w:val="32"/>
          <w:lang w:val="ru-RU"/>
        </w:rPr>
        <w:t>Голый матадор</w:t>
      </w:r>
    </w:p>
    <w:p w14:paraId="47AAA670" w14:textId="566E5BD0" w:rsidR="00351F6C" w:rsidRPr="00047E78" w:rsidRDefault="00351F6C" w:rsidP="00047E78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047E78">
        <w:rPr>
          <w:rFonts w:ascii="Verdana" w:hAnsi="Verdana"/>
          <w:color w:val="000000"/>
          <w:sz w:val="24"/>
          <w:lang w:val="ru-RU"/>
        </w:rPr>
        <w:t>Роджер Желязны</w:t>
      </w:r>
    </w:p>
    <w:p w14:paraId="4A4FF3D0" w14:textId="11B83386" w:rsidR="0066000E" w:rsidRPr="00047E78" w:rsidRDefault="00351F6C" w:rsidP="00645013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bCs w:val="0"/>
          <w:color w:val="000000"/>
          <w:sz w:val="20"/>
          <w:lang w:val="ru-RU"/>
        </w:rPr>
      </w:pPr>
      <w:r w:rsidRPr="00047E78">
        <w:rPr>
          <w:rFonts w:ascii="Verdana" w:hAnsi="Verdana"/>
          <w:b w:val="0"/>
          <w:bCs w:val="0"/>
          <w:color w:val="000000"/>
          <w:sz w:val="20"/>
          <w:lang w:val="ru-RU"/>
        </w:rPr>
        <w:t>П</w:t>
      </w:r>
      <w:r w:rsidR="0066000E" w:rsidRPr="00047E78">
        <w:rPr>
          <w:rFonts w:ascii="Verdana" w:hAnsi="Verdana"/>
          <w:b w:val="0"/>
          <w:bCs w:val="0"/>
          <w:color w:val="000000"/>
          <w:sz w:val="20"/>
          <w:lang w:val="ru-RU"/>
        </w:rPr>
        <w:t>еревод М. Михайлова</w:t>
      </w:r>
    </w:p>
    <w:p w14:paraId="784949A0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E9A81E0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Очутившись, а точнее, задержавшись в Ки-Уэсте, я вспомнил один рассказ, который читал в школе. «Убийцы» Хемингуэя. Впереди показалась забегаловка, что, впрочем, не улучшило моего настроения.</w:t>
      </w:r>
    </w:p>
    <w:p w14:paraId="787546DD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У стойки оказалось только два свободных места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по одному справа и слева от женщины, сидящей в середине.</w:t>
      </w:r>
    </w:p>
    <w:p w14:paraId="462C79FB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Занято?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спросил я, указывая на табурет справа.</w:t>
      </w:r>
    </w:p>
    <w:p w14:paraId="33506907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Нет,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отозвалась женщина.</w:t>
      </w:r>
    </w:p>
    <w:p w14:paraId="2ED9F907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Я сел. Хотя день выдался облачным, она не снимала больших солнцезащитных очков. Бежевый плащ, на голове красно-голубой платок.</w:t>
      </w:r>
    </w:p>
    <w:p w14:paraId="7B333FF4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Чем кормят?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поинтересовался я.</w:t>
      </w:r>
    </w:p>
    <w:p w14:paraId="78297F9B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Устрицами.</w:t>
      </w:r>
    </w:p>
    <w:p w14:paraId="6B1142D6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Я заказал себе бульон и бутерброд с говядиной.</w:t>
      </w:r>
    </w:p>
    <w:p w14:paraId="103DEA61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Женщина, перед которой стояло несколько пустых чашек из-под кофе, посмотрела на часы, затем повернулась ко мне:</w:t>
      </w:r>
    </w:p>
    <w:p w14:paraId="32554E9A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Отдыхаете?</w:t>
      </w:r>
    </w:p>
    <w:p w14:paraId="0DB528BD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Вроде как.</w:t>
      </w:r>
    </w:p>
    <w:p w14:paraId="79E89660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Остановились где-нибудь поблизости?</w:t>
      </w:r>
    </w:p>
    <w:p w14:paraId="6ADDD829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Да, недалеко.</w:t>
      </w:r>
    </w:p>
    <w:p w14:paraId="5BBA7D53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Хотите, подброшу?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Она улыбнулась.</w:t>
      </w:r>
    </w:p>
    <w:p w14:paraId="1C66D0AA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Договорились.</w:t>
      </w:r>
    </w:p>
    <w:p w14:paraId="2F5FD8BC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Мы расплатились. Женщина встала. Невысокая, где-то футов пять с двумя или тремя дюймами. Кроме ног, ничего толком не видно, зато ноги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что надо.</w:t>
      </w:r>
    </w:p>
    <w:p w14:paraId="0B0A6902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Мы вышли из забегаловки, свернули налево. Женщина направилась к крохотному белому автомобильчику. Я вновь уловил запах моря.</w:t>
      </w:r>
    </w:p>
    <w:p w14:paraId="296B3ADC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Мы сели в машину. Женщина не спешила уточнить, куда мне нужно. Она снова посмотрела на часы.</w:t>
      </w:r>
    </w:p>
    <w:p w14:paraId="11BDC831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Ты как насчет потрахаться?</w:t>
      </w:r>
    </w:p>
    <w:p w14:paraId="38B5B11B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Я почти забыл о сексе, ибо в последнее время был занят тем, что спасал свою шкуру. Но когда она поглядела на меня, утвердительно кивнул:</w:t>
      </w:r>
    </w:p>
    <w:p w14:paraId="2D582037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Не против. Ты симпатичная.</w:t>
      </w:r>
    </w:p>
    <w:p w14:paraId="28D8BBCB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Вскоре мы съехали с дороги на пустынный пляж. На берег накатывались высокие, темные, увенчанные белыми гребешками волны.</w:t>
      </w:r>
    </w:p>
    <w:p w14:paraId="1DA91E1C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Она остановила машину.</w:t>
      </w:r>
    </w:p>
    <w:p w14:paraId="7BF4D6F5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Здесь?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удивился я.</w:t>
      </w:r>
    </w:p>
    <w:p w14:paraId="7AE77D72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Она расстегнула плащ, скинула узкую голубую юбку, под которой, как выяснилось, ничего не было, и оседлала меня.</w:t>
      </w:r>
    </w:p>
    <w:p w14:paraId="1DC475C7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Остальное за тобой.</w:t>
      </w:r>
    </w:p>
    <w:p w14:paraId="14E71469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Я улыбнулся и протянул руку к ее очкам. Она оттолкнула мою ладонь.</w:t>
      </w:r>
    </w:p>
    <w:p w14:paraId="0006ADB5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До шеи, выше не смей.</w:t>
      </w:r>
    </w:p>
    <w:p w14:paraId="1B4296A7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Хорошо,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согласился я.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Извини.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И запустил руки ей под блузку, выбирая, за что бы ухватиться.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Ну ты хороша!</w:t>
      </w:r>
    </w:p>
    <w:p w14:paraId="649A4A5A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Мы быстро перешли от слов к делу. Ее лицо сохраняло прежнее выражение, лишь ближе к концу она заулыбалась и запрокинула голову. Меня вдруг прошиб холодный пот, и я перевел взгляд с лица моей подружки на аппетитные округлости тела.</w:t>
      </w:r>
    </w:p>
    <w:p w14:paraId="0E234354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Приняв в себя мое семя, она перебралась на другое сиденье и застегнула плащ, даже не вспомнив о сброшенной юбке.</w:t>
      </w:r>
    </w:p>
    <w:p w14:paraId="79DA9ED1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Отлично,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проговорила она, сжимая мой локоть.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А то я уже завелась.</w:t>
      </w:r>
    </w:p>
    <w:p w14:paraId="530BA5B2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Взаимно,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откликнулся я, застегивая ширинку и пряжку. Женщина повернула ключ в замке зажигания.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У тебя великолепное тело.</w:t>
      </w:r>
    </w:p>
    <w:p w14:paraId="00E07B8E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Я знаю.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Мы выбрались на дорогу и покатили в обратном направлении,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Где ты остановился?</w:t>
      </w:r>
    </w:p>
    <w:p w14:paraId="3EF09A8D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В мотеле «Саузернмост».</w:t>
      </w:r>
    </w:p>
    <w:p w14:paraId="2F65F442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Ясно.</w:t>
      </w:r>
    </w:p>
    <w:p w14:paraId="75584F88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 xml:space="preserve">Глядя в окно, я размышлял над тем, почему у такой девчонки нет постоянного кавалера. Может, она только приехала сюда? Или не хочет ни с кем надолго </w:t>
      </w:r>
      <w:r w:rsidRPr="00047E78">
        <w:rPr>
          <w:rFonts w:ascii="Verdana" w:hAnsi="Verdana"/>
          <w:color w:val="000000"/>
          <w:sz w:val="20"/>
          <w:lang w:val="ru-RU"/>
        </w:rPr>
        <w:lastRenderedPageBreak/>
        <w:t>связываться? А было бы неплохо повидать ее снова. Жаль, что я уезжаю сегодня ночью.</w:t>
      </w:r>
    </w:p>
    <w:p w14:paraId="57F00027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Мы подъехали к мотелю, и тут я заметил синий автомобиль, в котором сидел мой знакомый. Я съежился на сиденье.</w:t>
      </w:r>
    </w:p>
    <w:p w14:paraId="2D42B9CD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Поезжай дальше! Не останавливайся!</w:t>
      </w:r>
    </w:p>
    <w:p w14:paraId="73DEBAF2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Что случилось?</w:t>
      </w:r>
    </w:p>
    <w:p w14:paraId="42B6CF13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Меня нашли.</w:t>
      </w:r>
    </w:p>
    <w:p w14:paraId="7A32DACC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Ты про человека в синем «фьюри»?</w:t>
      </w:r>
    </w:p>
    <w:p w14:paraId="0C00CE95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Да. Хорошо, что он смотрит в другую сторону.</w:t>
      </w:r>
    </w:p>
    <w:p w14:paraId="1601D105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На мотель.</w:t>
      </w:r>
    </w:p>
    <w:p w14:paraId="5EBC6AB5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И пускай себе смотрит.</w:t>
      </w:r>
    </w:p>
    <w:p w14:paraId="7D567CF0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Мы свернули за угол.</w:t>
      </w:r>
    </w:p>
    <w:p w14:paraId="7A04058F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Что теперь?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спросила она.</w:t>
      </w:r>
    </w:p>
    <w:p w14:paraId="07564141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Не знаю.</w:t>
      </w:r>
    </w:p>
    <w:p w14:paraId="1312094C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Мне нужно домой,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сказала она, поглядев на часы.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Приглашаю тебя в гости.</w:t>
      </w:r>
    </w:p>
    <w:p w14:paraId="35FB624E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С удовольствием.</w:t>
      </w:r>
    </w:p>
    <w:p w14:paraId="07F71EEF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Остаток пути я просидел пригнувшись, а потому не мог проследить, куда мы едем. Наконец женщина затормозила и заглушила двигатель. Я выпрямился и увидел перед собой небольшой коттедж.</w:t>
      </w:r>
    </w:p>
    <w:p w14:paraId="2E6A6D13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Пошли.</w:t>
      </w:r>
    </w:p>
    <w:p w14:paraId="43E738DC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Следом за хозяйкой я вошел в дом. Маленькая, просто обставленная гостиная, слева кухонька. Женщина направилась к закрытой двери в дальнем конце комнаты.</w:t>
      </w:r>
    </w:p>
    <w:p w14:paraId="187D2A4A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Виски в буфете,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сообщила она, махнув рукой.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Вино на кухне, пиво и содовая в холодильнике. Не стесняйся. Я скоро.</w:t>
      </w:r>
    </w:p>
    <w:p w14:paraId="14CC0E9C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Она распахнула дверь, которая, как оказалось, вела в ванную, вошла внутрь и заперлась. Мгновение-другое спустя послышался плеск воды.</w:t>
      </w:r>
    </w:p>
    <w:p w14:paraId="73593336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Я пересек комнату и открыл буфет. Я нервничал и сейчас пожалел о том, что бросил курить. Нет, виски не годится. Крепкие напитки замедляют принятие решений, а случиться может всякое. И потом, хочется потягивать, а не пить залпом. Я отправился на кухню, достал из холодильника банку пива, походил с ней туда-сюда и в конце концов уселся на зеленый диван, наполовину застеленный ярким пледом. В ванной по-прежнему шумела вода.</w:t>
      </w:r>
    </w:p>
    <w:p w14:paraId="400E95D4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Что же делать? На улице начал накрапывать дождик. Я осушил банку, сходил за другой, выглянул во все окна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даже в те, которые находились в спальне. Как будто никого. Через какое-то время мне захотелось воспользоваться ванной; однако хозяйка, похоже, не собиралась выходить. Интересно, чем она там занимается?</w:t>
      </w:r>
    </w:p>
    <w:p w14:paraId="0A96BF8F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Наконец она вышла: синий махровый халат, не достающий до колен, голова обернута белым полотенцем, лицо закрывают темные очки. Она включила на кухне Приемник, поймала музыкальную программу, вернулась в гостиную и села на диван с бокалом вина в руке.</w:t>
      </w:r>
    </w:p>
    <w:p w14:paraId="543F86BF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Итак, что ты намерен предпринять?</w:t>
      </w:r>
    </w:p>
    <w:p w14:paraId="24213743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Я уезжаю сегодня ночью.</w:t>
      </w:r>
    </w:p>
    <w:p w14:paraId="2951D211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Во сколько?</w:t>
      </w:r>
    </w:p>
    <w:p w14:paraId="42F4B004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Около двух.</w:t>
      </w:r>
    </w:p>
    <w:p w14:paraId="40115B20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На чем?</w:t>
      </w:r>
    </w:p>
    <w:p w14:paraId="74E1B403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На рыбацком баркасе, который пойдет на юг.</w:t>
      </w:r>
    </w:p>
    <w:p w14:paraId="11C3CBAE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Можешь подождать здесь. Я отвезу тебя в порт.</w:t>
      </w:r>
    </w:p>
    <w:p w14:paraId="1F699DF7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Не все так просто. Мне необходимо попасть в мотель.</w:t>
      </w:r>
    </w:p>
    <w:p w14:paraId="31DDD8B5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Зачем?</w:t>
      </w:r>
    </w:p>
    <w:p w14:paraId="26CF78A3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Там остались важные документы. В большом конверте из оберточной бумаги, на дне чемодана.</w:t>
      </w:r>
    </w:p>
    <w:p w14:paraId="0053D9BD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Может, их уже забрали?</w:t>
      </w:r>
    </w:p>
    <w:p w14:paraId="2BD4D6F1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Вполне возможно.</w:t>
      </w:r>
    </w:p>
    <w:p w14:paraId="1F46A6A2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Документы действительно важные?</w:t>
      </w:r>
    </w:p>
    <w:p w14:paraId="747356DC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Да.</w:t>
      </w:r>
    </w:p>
    <w:p w14:paraId="07D8371A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Дай мне ключ от номера. Я съезжу туда сама.</w:t>
      </w:r>
    </w:p>
    <w:p w14:paraId="0CC6999E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Стоит ли?</w:t>
      </w:r>
    </w:p>
    <w:p w14:paraId="3A000C94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Давай ключ. Чувствуй себя как дома.</w:t>
      </w:r>
    </w:p>
    <w:p w14:paraId="2EEF5CDD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lastRenderedPageBreak/>
        <w:t>Я пошарил в кармане, нашел ключ и протянул ей. Она кивнула и ушла в спальню, а я отправился на кухню и принялся варить кофе. Хозяйка появилась вновь: черная юбка, красная блузка, красный же платок. Она надела плащ и шагнула к двери. Я догнал ее, обнял; она засмеялась и вышла под дождь. Хлопнула дверца машины, зарокотал двигатель. Меня терзали дурные предчувствия. С другой стороны, документы из чемодана мне и впрямь необходимы.</w:t>
      </w:r>
    </w:p>
    <w:p w14:paraId="2FCA4E9F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Я направился в ванную и увидел там на полочке множество флаконов без этикеток. Некоторые были открыты. Одни источали диковинные ароматы, определить которые я не сумел, другие пахли так, словно содержали наркотические вещества. Еще в ванной имелись бунзеновская горелка, щипцы, а также пробирки, мензурки и колбы, которые, судя по всему, совсем недавно мыли.</w:t>
      </w:r>
    </w:p>
    <w:p w14:paraId="7F36F669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Что мне делать, если она привезет «хвост»? Я казался себе голым матадором без шпаги. Следили за мной долго, я не раз оказывался в затруднительном положении. Оружия у меня сейчас не было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не успел приобрести на месте, а до того не представлялось возможности: сплошные перелеты и проверки в аэропортах. В общем, добраться бы до лодки, и все будет в порядке.</w:t>
      </w:r>
    </w:p>
    <w:p w14:paraId="7A981360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Я возвратился на кухню проверить, как там кофе. Он сварился. Я налил себе полную чашку, сел за стол и стал пить, прислушиваясь к шелесту дождя.</w:t>
      </w:r>
    </w:p>
    <w:p w14:paraId="372C462F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Приблизительно через полчаса у дома затормозила машина. Я подошел к окну. Вернулась хозяйка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похоже, одна.</w:t>
      </w:r>
    </w:p>
    <w:p w14:paraId="388D39BD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Она вошла в дом, закрыла за собой дверь, достала из-под плаща конверт и протянула его мне вместе с ключом.</w:t>
      </w:r>
    </w:p>
    <w:p w14:paraId="1CECD823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Посмотри, все ли на месте,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посоветовала она.</w:t>
      </w:r>
    </w:p>
    <w:p w14:paraId="452C6D56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Я послушался. Как будто ничего не пропало.</w:t>
      </w:r>
    </w:p>
    <w:p w14:paraId="546B660A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Им известно, в каком номере ты остановился?</w:t>
      </w:r>
    </w:p>
    <w:p w14:paraId="373679C1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Не знаю. Я назвался вымышленным именем. Тебя заметили?</w:t>
      </w:r>
    </w:p>
    <w:p w14:paraId="3FE9BF13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Может быть.</w:t>
      </w:r>
    </w:p>
    <w:p w14:paraId="05540D34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А «хвоста» не было?</w:t>
      </w:r>
    </w:p>
    <w:p w14:paraId="048B3A71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Я никого не видела.</w:t>
      </w:r>
    </w:p>
    <w:p w14:paraId="6C4DBD84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Вновь подойдя к окну, я посмотрел на улицу. Вроде бы ничего подозрительного.</w:t>
      </w:r>
    </w:p>
    <w:p w14:paraId="7D6C6131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Как мне благодарить тебя?</w:t>
      </w:r>
    </w:p>
    <w:p w14:paraId="41D998E6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Я снова завожусь.</w:t>
      </w:r>
    </w:p>
    <w:p w14:paraId="53CB9262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Мы отправились в спальню, и там я постарался как следует выразить свою признательность. Запрет «не выше шеи» сохранился в силе, но у нас у всех хватает причуд; к тому же в постели лицо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далеко не главное. Потом она поджарила телячьи отбивные, а я приготовил салат, после чего мы выпили кофе и выкурили по маленькой черной сигаре из ее запасов. На улице стемнело, дождь прекратился.</w:t>
      </w:r>
    </w:p>
    <w:p w14:paraId="43BBA9D8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Внезапно она уронила сигару в пепельницу и резко поднялась.</w:t>
      </w:r>
    </w:p>
    <w:p w14:paraId="116FA10F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Мне нужно в ванную.</w:t>
      </w:r>
    </w:p>
    <w:p w14:paraId="02826AE9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Опять зашумела вода. Прошло несколько минут, и вдруг зазвонил телефон. Я не знал, как поступить. А если звонит ее приятель или муж, которому наверняка не понравится мой голос?</w:t>
      </w:r>
    </w:p>
    <w:p w14:paraId="604C116F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Алло?</w:t>
      </w:r>
    </w:p>
    <w:p w14:paraId="6145B048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В трубке что-то затрещало, видно, звонили издалека.</w:t>
      </w:r>
    </w:p>
    <w:p w14:paraId="4988ACA5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Алло?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повторил я.</w:t>
      </w:r>
    </w:p>
    <w:p w14:paraId="1B5424C3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Эм?.. Можно Эм?..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произнес мужской голос, исходивший словно из морской ракушки.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Кто... говорит?</w:t>
      </w:r>
    </w:p>
    <w:p w14:paraId="0613191F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Джесс,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отозвался я.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Джесс Смитсон. Я снял этот дом на неделю у какой-то женщины. Не знаю, как ее зовут.</w:t>
      </w:r>
    </w:p>
    <w:p w14:paraId="25B76A4B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Передайте ей... звонил Перси...</w:t>
      </w:r>
    </w:p>
    <w:p w14:paraId="08758349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Возможно, я ее не увижу. Больше ничего?</w:t>
      </w:r>
    </w:p>
    <w:p w14:paraId="1F3A384D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Скажите... что я... еду...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Раздался щелчок, разговор закончился.</w:t>
      </w:r>
    </w:p>
    <w:p w14:paraId="178E9EF8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Я подошел к ванной и постучал в дверь.</w:t>
      </w:r>
    </w:p>
    <w:p w14:paraId="55753E06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Тебе звонили.</w:t>
      </w:r>
    </w:p>
    <w:p w14:paraId="0DD95349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Она выключила воду.</w:t>
      </w:r>
    </w:p>
    <w:p w14:paraId="655CC898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Что?</w:t>
      </w:r>
    </w:p>
    <w:p w14:paraId="33886E73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И тут прозвенел звонок. Я кинулся на кухню, выглянул в окно. Гостя видно не было, но у дома стояла машина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синего цвета.</w:t>
      </w:r>
    </w:p>
    <w:p w14:paraId="1401F597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Это за мной,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сообщил я через дверь.</w:t>
      </w:r>
    </w:p>
    <w:p w14:paraId="2A376418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Иди в спальню. Спрячься в шкафу и не выходи, пока я не скажу.</w:t>
      </w:r>
    </w:p>
    <w:p w14:paraId="2A07B613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Что ты собираешься делать?</w:t>
      </w:r>
    </w:p>
    <w:p w14:paraId="04E0CA14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Звонок повторился.</w:t>
      </w:r>
    </w:p>
    <w:p w14:paraId="3EB50635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Прячься!</w:t>
      </w:r>
    </w:p>
    <w:p w14:paraId="41BBE7C9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Я послушался. В конце концов, у нее, в отличие от меня, был какой-то план.</w:t>
      </w:r>
    </w:p>
    <w:p w14:paraId="60B7DD43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Темнота, кругом одежда. Я прислушался. Голоса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хозяйки и грубый мужской. Они беседовали с полминуты. Похоже, гостя впустили. Внезапно раздался истошный вопль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его вопль,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который быстро оборвался; что-то тяжелое рухнуло на пол.</w:t>
      </w:r>
    </w:p>
    <w:p w14:paraId="08B04BFA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Я вылез из шкафа и направился к двери.</w:t>
      </w:r>
    </w:p>
    <w:p w14:paraId="6E5F7A3A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Не выходи!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предупредила хозяйка.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Я еще не разрешала.</w:t>
      </w:r>
    </w:p>
    <w:p w14:paraId="5FE0FD0D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Как ни странно, я подчинился. Тон у нее был весьма решительный.</w:t>
      </w:r>
    </w:p>
    <w:p w14:paraId="5558D0D6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Ладно,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сказала она чуть погодя.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Теперь выходи. И захвати мой плащ.</w:t>
      </w:r>
    </w:p>
    <w:p w14:paraId="4B5077E9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Я заглянул в шкаф, достал плащ и вышел в гостиную. На полу распростерся накрытый пледом человек. На хозяйке не было ничего, если не считать полотенца и очков. Она взяла у меня плащ и накинула себе на плечи.</w:t>
      </w:r>
    </w:p>
    <w:p w14:paraId="6914FB23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Ты говорил «они». Сколько их всего?</w:t>
      </w:r>
    </w:p>
    <w:p w14:paraId="64F35138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Двое. Я думал, мне удалось уйти от них в Атланте.</w:t>
      </w:r>
    </w:p>
    <w:p w14:paraId="657FB393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На улице стоит машина?</w:t>
      </w:r>
    </w:p>
    <w:p w14:paraId="6F18ED42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Да.</w:t>
      </w:r>
    </w:p>
    <w:p w14:paraId="2A52FB88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Другой в ней или шныряет вокруг?</w:t>
      </w:r>
    </w:p>
    <w:p w14:paraId="4C88624D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Наверное, второе.</w:t>
      </w:r>
    </w:p>
    <w:p w14:paraId="27301245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Иди обратно в шкаф.</w:t>
      </w:r>
    </w:p>
    <w:p w14:paraId="7A39A2ED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Подожди! Я не допущу, чтобы женщина...</w:t>
      </w:r>
    </w:p>
    <w:p w14:paraId="102C5157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Иди в шкаф!</w:t>
      </w:r>
    </w:p>
    <w:p w14:paraId="0F39382C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Те же суровые нотки в голосе, та же дрожь, что пробрала меня при знакомстве. Я ушел в спальню.</w:t>
      </w:r>
    </w:p>
    <w:p w14:paraId="212CA0FD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Она распахнула входную дверь. Минут через пять я выбрался из шкафа, прокрался в гостиную и заглянул под покрывало.</w:t>
      </w:r>
    </w:p>
    <w:p w14:paraId="4828DBCE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Когда она вернулась, я сидел в гостиной, куря сигару и держа в руке стакан с виски.</w:t>
      </w:r>
    </w:p>
    <w:p w14:paraId="62855C21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Налей мне вина,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попросила она.</w:t>
      </w:r>
    </w:p>
    <w:p w14:paraId="312C4637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Другой...</w:t>
      </w:r>
    </w:p>
    <w:p w14:paraId="0A8E78DC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...больше тебя не побеспокоит.</w:t>
      </w:r>
    </w:p>
    <w:p w14:paraId="16BF5156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Что ты с ним сделала?</w:t>
      </w:r>
    </w:p>
    <w:p w14:paraId="44A019AC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Не спрашивай. Я помогла тебе, верно?</w:t>
      </w:r>
    </w:p>
    <w:p w14:paraId="4D05B59F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Верно.</w:t>
      </w:r>
    </w:p>
    <w:p w14:paraId="6F15824E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Тогда налей мне вина.</w:t>
      </w:r>
    </w:p>
    <w:p w14:paraId="2734D99B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Я поднялся, наполнил бокал и передал ей.</w:t>
      </w:r>
    </w:p>
    <w:p w14:paraId="318CDF1C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Если мы отвезем их в порт... Твой приятель не откажется выкинуть трупы в море?</w:t>
      </w:r>
    </w:p>
    <w:p w14:paraId="0457F9CF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Нет.</w:t>
      </w:r>
    </w:p>
    <w:p w14:paraId="3E173C5D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Я приведу себя в порядок,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сказала она, наполовину осушив бокал,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а потом мы погрузим их в машину. Вероятно, отделаться от них нам удастся не сразу.</w:t>
      </w:r>
    </w:p>
    <w:p w14:paraId="1C737E2D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Пожалуй.</w:t>
      </w:r>
    </w:p>
    <w:p w14:paraId="15BC3547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После того как я избавился от синего «фьюри», мы затолкали трупы в ее машину. Затем я назвал адрес. Перегрузить мертвецов на лодку мы сумели лишь после полуночи.</w:t>
      </w:r>
    </w:p>
    <w:p w14:paraId="7054AFB8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Я повернулся к своей знакомой, стоявшей в тени свайного помоста.</w:t>
      </w:r>
    </w:p>
    <w:p w14:paraId="7BE61842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Ты выручила меня из беды.</w:t>
      </w:r>
    </w:p>
    <w:p w14:paraId="453D83E7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Как выяснилось, не зря,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улыбнулась она.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Продолжим?</w:t>
      </w:r>
    </w:p>
    <w:p w14:paraId="63FA0C5B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Прямо здесь?</w:t>
      </w:r>
    </w:p>
    <w:p w14:paraId="0AB8FE4A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Она рассмеялась и распахнула плащ, под которым ничего не было.</w:t>
      </w:r>
    </w:p>
    <w:p w14:paraId="760020B1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А почему нет?</w:t>
      </w:r>
    </w:p>
    <w:p w14:paraId="7DF30EE6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Я не стал отказываться. Обнимая ее, я понял, что не хочу обрывать знакомство.</w:t>
      </w:r>
    </w:p>
    <w:p w14:paraId="708F7D45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Поехали со мной. Я буду очень рад. Мне хорошо с тобой.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Я поцеловал ее в губы и прижал к себе едва ли не со всей силой, на какую был способен. По щеке моей спасительницы, кажется, сбежала слеза. В следующий миг женщина отвернулась и вырвалась из моих объятий.</w:t>
      </w:r>
    </w:p>
    <w:p w14:paraId="4BC5B9AD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Ступай,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проговорила она.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Ты хорош, но не настолько. У меня найдутся занятия получше.</w:t>
      </w:r>
    </w:p>
    <w:p w14:paraId="7B70F431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Ветра не было и в помине, однако концы ее платка словно развевались. Она быстро повернулась и двинулась к машине. Я последовал за ней.</w:t>
      </w:r>
    </w:p>
    <w:p w14:paraId="3754ED8B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Ступай в лодку,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произнесла она, не оборачиваясь. Столь сурово она со мной еще не разговаривала,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Ну-ка, марш!</w:t>
      </w:r>
    </w:p>
    <w:p w14:paraId="5029BD25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Снова приказной тон, которому невозможно не подчиниться.</w:t>
      </w:r>
    </w:p>
    <w:p w14:paraId="6C4A1180" w14:textId="77777777" w:rsidR="0066000E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—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Ладно,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сказал я,</w:t>
      </w:r>
      <w:r w:rsidRPr="00047E78">
        <w:rPr>
          <w:rFonts w:ascii="Verdana" w:hAnsi="Verdana"/>
          <w:color w:val="000000"/>
          <w:sz w:val="20"/>
        </w:rPr>
        <w:t> </w:t>
      </w:r>
      <w:r w:rsidRPr="00047E78">
        <w:rPr>
          <w:rFonts w:ascii="Verdana" w:hAnsi="Verdana"/>
          <w:color w:val="000000"/>
          <w:sz w:val="20"/>
          <w:lang w:val="ru-RU"/>
        </w:rPr>
        <w:t>— Спасибо за все. Прощай.</w:t>
      </w:r>
    </w:p>
    <w:p w14:paraId="4DDE8204" w14:textId="708E4C44" w:rsidR="00D61817" w:rsidRPr="00047E78" w:rsidRDefault="0066000E" w:rsidP="00047E7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E78">
        <w:rPr>
          <w:rFonts w:ascii="Verdana" w:hAnsi="Verdana"/>
          <w:color w:val="000000"/>
          <w:sz w:val="20"/>
          <w:lang w:val="ru-RU"/>
        </w:rPr>
        <w:t>Мы с Джо вышли в море и, отойдя на значительное расстояние от берега, выкинули за борт одеревеневшие трупы, после чего я долго сидел, опершись на поручень. Тут только я вспомнил, что так и не рассказал хозяйке о звонке Перси. Потом у меня за спиной встало солнце, и море на западе будто превратилось в золотое руно.</w:t>
      </w:r>
    </w:p>
    <w:sectPr w:rsidR="00D61817" w:rsidRPr="00047E78" w:rsidSect="00047E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ACC96" w14:textId="77777777" w:rsidR="00B766EB" w:rsidRDefault="00B766EB" w:rsidP="00047E78">
      <w:pPr>
        <w:spacing w:after="0" w:line="240" w:lineRule="auto"/>
      </w:pPr>
      <w:r>
        <w:separator/>
      </w:r>
    </w:p>
  </w:endnote>
  <w:endnote w:type="continuationSeparator" w:id="0">
    <w:p w14:paraId="3E244E71" w14:textId="77777777" w:rsidR="00B766EB" w:rsidRDefault="00B766EB" w:rsidP="00047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D9046" w14:textId="77777777" w:rsidR="00047E78" w:rsidRDefault="00047E78" w:rsidP="003D63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2CDAAEC" w14:textId="77777777" w:rsidR="00047E78" w:rsidRDefault="00047E78" w:rsidP="00047E7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7F5E9" w14:textId="47A158A3" w:rsidR="00047E78" w:rsidRPr="00645013" w:rsidRDefault="00047E78" w:rsidP="00047E78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645013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47E78">
      <w:rPr>
        <w:rStyle w:val="PageNumber"/>
        <w:rFonts w:ascii="Arial" w:hAnsi="Arial" w:cs="Arial"/>
        <w:color w:val="999999"/>
        <w:sz w:val="20"/>
      </w:rPr>
      <w:t>http</w:t>
    </w:r>
    <w:r w:rsidRPr="00645013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047E78">
      <w:rPr>
        <w:rStyle w:val="PageNumber"/>
        <w:rFonts w:ascii="Arial" w:hAnsi="Arial" w:cs="Arial"/>
        <w:color w:val="999999"/>
        <w:sz w:val="20"/>
      </w:rPr>
      <w:t>artefact</w:t>
    </w:r>
    <w:r w:rsidRPr="00645013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47E78">
      <w:rPr>
        <w:rStyle w:val="PageNumber"/>
        <w:rFonts w:ascii="Arial" w:hAnsi="Arial" w:cs="Arial"/>
        <w:color w:val="999999"/>
        <w:sz w:val="20"/>
      </w:rPr>
      <w:t>lib</w:t>
    </w:r>
    <w:r w:rsidRPr="00645013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47E78">
      <w:rPr>
        <w:rStyle w:val="PageNumber"/>
        <w:rFonts w:ascii="Arial" w:hAnsi="Arial" w:cs="Arial"/>
        <w:color w:val="999999"/>
        <w:sz w:val="20"/>
      </w:rPr>
      <w:t>ru</w:t>
    </w:r>
    <w:r w:rsidRPr="00645013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676E9" w14:textId="77777777" w:rsidR="00047E78" w:rsidRDefault="00047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314D6" w14:textId="77777777" w:rsidR="00B766EB" w:rsidRDefault="00B766EB" w:rsidP="00047E78">
      <w:pPr>
        <w:spacing w:after="0" w:line="240" w:lineRule="auto"/>
      </w:pPr>
      <w:r>
        <w:separator/>
      </w:r>
    </w:p>
  </w:footnote>
  <w:footnote w:type="continuationSeparator" w:id="0">
    <w:p w14:paraId="2736FA8E" w14:textId="77777777" w:rsidR="00B766EB" w:rsidRDefault="00B766EB" w:rsidP="00047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563E8" w14:textId="77777777" w:rsidR="00047E78" w:rsidRDefault="00047E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AB801" w14:textId="647F903F" w:rsidR="00047E78" w:rsidRPr="00645013" w:rsidRDefault="00047E78" w:rsidP="00047E78">
    <w:pPr>
      <w:pStyle w:val="Header"/>
      <w:rPr>
        <w:rFonts w:ascii="Arial" w:hAnsi="Arial" w:cs="Arial"/>
        <w:color w:val="999999"/>
        <w:sz w:val="20"/>
        <w:lang w:val="ru-RU"/>
      </w:rPr>
    </w:pPr>
    <w:r w:rsidRPr="00645013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47E78">
      <w:rPr>
        <w:rFonts w:ascii="Arial" w:hAnsi="Arial" w:cs="Arial"/>
        <w:color w:val="999999"/>
        <w:sz w:val="20"/>
      </w:rPr>
      <w:t>http</w:t>
    </w:r>
    <w:r w:rsidRPr="00645013">
      <w:rPr>
        <w:rFonts w:ascii="Arial" w:hAnsi="Arial" w:cs="Arial"/>
        <w:color w:val="999999"/>
        <w:sz w:val="20"/>
        <w:lang w:val="ru-RU"/>
      </w:rPr>
      <w:t>://</w:t>
    </w:r>
    <w:r w:rsidRPr="00047E78">
      <w:rPr>
        <w:rFonts w:ascii="Arial" w:hAnsi="Arial" w:cs="Arial"/>
        <w:color w:val="999999"/>
        <w:sz w:val="20"/>
      </w:rPr>
      <w:t>artefact</w:t>
    </w:r>
    <w:r w:rsidRPr="00645013">
      <w:rPr>
        <w:rFonts w:ascii="Arial" w:hAnsi="Arial" w:cs="Arial"/>
        <w:color w:val="999999"/>
        <w:sz w:val="20"/>
        <w:lang w:val="ru-RU"/>
      </w:rPr>
      <w:t>.</w:t>
    </w:r>
    <w:r w:rsidRPr="00047E78">
      <w:rPr>
        <w:rFonts w:ascii="Arial" w:hAnsi="Arial" w:cs="Arial"/>
        <w:color w:val="999999"/>
        <w:sz w:val="20"/>
      </w:rPr>
      <w:t>lib</w:t>
    </w:r>
    <w:r w:rsidRPr="00645013">
      <w:rPr>
        <w:rFonts w:ascii="Arial" w:hAnsi="Arial" w:cs="Arial"/>
        <w:color w:val="999999"/>
        <w:sz w:val="20"/>
        <w:lang w:val="ru-RU"/>
      </w:rPr>
      <w:t>.</w:t>
    </w:r>
    <w:r w:rsidRPr="00047E78">
      <w:rPr>
        <w:rFonts w:ascii="Arial" w:hAnsi="Arial" w:cs="Arial"/>
        <w:color w:val="999999"/>
        <w:sz w:val="20"/>
      </w:rPr>
      <w:t>ru</w:t>
    </w:r>
    <w:r w:rsidRPr="00645013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F7505" w14:textId="77777777" w:rsidR="00047E78" w:rsidRDefault="00047E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47E78"/>
    <w:rsid w:val="0006063C"/>
    <w:rsid w:val="0015074B"/>
    <w:rsid w:val="0029639D"/>
    <w:rsid w:val="00326F90"/>
    <w:rsid w:val="00351F6C"/>
    <w:rsid w:val="00645013"/>
    <w:rsid w:val="0066000E"/>
    <w:rsid w:val="00AA1D8D"/>
    <w:rsid w:val="00B47730"/>
    <w:rsid w:val="00B766EB"/>
    <w:rsid w:val="00CB0664"/>
    <w:rsid w:val="00D6181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7C61E04"/>
  <w14:defaultImageDpi w14:val="300"/>
  <w15:docId w15:val="{FB907563-C095-4D63-9786-47046DB1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047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1795</Words>
  <Characters>10234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12005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Голый матадор</dc:title>
  <dc:subject/>
  <dc:creator>Роджер Желязны</dc:creator>
  <cp:keywords/>
  <dc:description/>
  <cp:lastModifiedBy>Andrey Piskunov</cp:lastModifiedBy>
  <cp:revision>7</cp:revision>
  <dcterms:created xsi:type="dcterms:W3CDTF">2013-12-23T23:15:00Z</dcterms:created>
  <dcterms:modified xsi:type="dcterms:W3CDTF">2025-07-08T22:44:00Z</dcterms:modified>
  <cp:category/>
</cp:coreProperties>
</file>