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6E9DC" w14:textId="509533C2" w:rsidR="001F22B0" w:rsidRPr="00154E65" w:rsidRDefault="001F22B0" w:rsidP="00154E65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154E65">
        <w:rPr>
          <w:rFonts w:ascii="Verdana" w:hAnsi="Verdana"/>
          <w:color w:val="000000"/>
          <w:sz w:val="32"/>
          <w:lang w:val="ru-RU"/>
        </w:rPr>
        <w:t>Беззвездной ночью в пути</w:t>
      </w:r>
    </w:p>
    <w:p w14:paraId="06EF7B09" w14:textId="75BE816E" w:rsidR="00764632" w:rsidRPr="00154E65" w:rsidRDefault="00764632" w:rsidP="00154E65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154E65">
        <w:rPr>
          <w:rFonts w:ascii="Verdana" w:hAnsi="Verdana"/>
          <w:color w:val="000000"/>
          <w:sz w:val="24"/>
          <w:lang w:val="ru-RU"/>
        </w:rPr>
        <w:t>Роджер Желязны</w:t>
      </w:r>
    </w:p>
    <w:p w14:paraId="57165E7C" w14:textId="486472CE" w:rsidR="001F22B0" w:rsidRPr="00154E65" w:rsidRDefault="00764632" w:rsidP="008305AC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bCs w:val="0"/>
          <w:color w:val="000000"/>
          <w:sz w:val="20"/>
          <w:lang w:val="ru-RU"/>
        </w:rPr>
      </w:pPr>
      <w:r w:rsidRPr="00154E65">
        <w:rPr>
          <w:rFonts w:ascii="Verdana" w:hAnsi="Verdana"/>
          <w:b w:val="0"/>
          <w:color w:val="000000"/>
          <w:sz w:val="20"/>
          <w:lang w:val="ru-RU"/>
        </w:rPr>
        <w:t>П</w:t>
      </w:r>
      <w:r w:rsidR="001F22B0" w:rsidRPr="00154E65">
        <w:rPr>
          <w:rFonts w:ascii="Verdana" w:hAnsi="Verdana"/>
          <w:b w:val="0"/>
          <w:color w:val="000000"/>
          <w:sz w:val="20"/>
          <w:lang w:val="ru-RU"/>
        </w:rPr>
        <w:t>еревод С. Сухинова</w:t>
      </w:r>
    </w:p>
    <w:p w14:paraId="1033926B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584BE68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И тьма, и тишина вокруг, и ничего, ничего внутри. Внутри меня?</w:t>
      </w:r>
    </w:p>
    <w:p w14:paraId="708963B6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Первая мысль пришла незваной, вынырнула из какого-то черного омута.</w:t>
      </w:r>
    </w:p>
    <w:p w14:paraId="61C32557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Меня?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подумал он.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Где? Что?..</w:t>
      </w:r>
    </w:p>
    <w:p w14:paraId="167C6DEC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Нет ответа.</w:t>
      </w:r>
    </w:p>
    <w:p w14:paraId="3E91BF1E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Последовало нечто вроде паники, но без обычных психологических аккомпанементов. Когда это повторилось, он прислушался, стараясь уловить хотя бы какой-то звук. Он уже понял, что увидеть что-либо ему не удастся.</w:t>
      </w:r>
    </w:p>
    <w:p w14:paraId="785DA734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Но и услышать ничего не удалось. Даже малейших звуков живого организма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дыхания, стука сердца, раздражающего скрипа суставов. И тогда он осознал, что лишен всех телесных ощущений.</w:t>
      </w:r>
    </w:p>
    <w:p w14:paraId="3BE476C5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Но он справился с паникой. Смерть? Бестелесность, неподвижность...</w:t>
      </w:r>
    </w:p>
    <w:p w14:paraId="46AD273A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Где? В какой точке пространства-времени он находится? Ему хотелось встряхнуть головой.</w:t>
      </w:r>
    </w:p>
    <w:p w14:paraId="7BC6B6BB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Он вспомнил, что был человеком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и, кажется, где-то должны были сохраняться его воспоминания, но где? Он попытался вызвать из ниоткуда свое имя, и внешний облик, и картины прошлого, но не смог. Отчаянные попытки вспомнить хоть что-то ни к чему не привели. Амнезия? Травма мозга? Глубокий сон?</w:t>
      </w:r>
    </w:p>
    <w:p w14:paraId="115D1BE6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Тело... Что это такое? Начнем с этого. Руки, ноги, голова, торс...</w:t>
      </w:r>
    </w:p>
    <w:p w14:paraId="3C03F2B0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Через его сознание на мгновение пронеслось воспоминание о сексе. Два тела, когда... Он подумал о своих руках, не чувствуя ничего. Попытался пошевелить ими. Но ощущения их существования не возникло.</w:t>
      </w:r>
    </w:p>
    <w:p w14:paraId="7E822340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Дыхание... Он попытался сделать глубокий вздох. Ничего не произошло. Не было никакого свидетельства, что между ним и безмолвной темнотой существовала какая-то граница.</w:t>
      </w:r>
    </w:p>
    <w:p w14:paraId="618F3BDE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Словно бы ниоткуда появился жужжащий звук. Он заполнил все пространство, то поднимаясь на немыслимую высоту, то переходя в грохот, то возвращаясь к назойливому жужжанию. Обрываясь, он возвращался снова и снова.</w:t>
      </w:r>
    </w:p>
    <w:p w14:paraId="4EF8A9F6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Затем наступила пауза, и до него донеслось:</w:t>
      </w:r>
    </w:p>
    <w:p w14:paraId="349D14F0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Привет! Вы слышите нас?</w:t>
      </w:r>
    </w:p>
    <w:p w14:paraId="09391B79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Он почувствовал облегчение, смешанное со страхом. Слова заполнили его бесплотный разум и что-то пробудили в нем.</w:t>
      </w:r>
    </w:p>
    <w:p w14:paraId="6EDFB417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Вы слышите?</w:t>
      </w:r>
    </w:p>
    <w:p w14:paraId="170CCCF8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И еще раз. Страх исчез, и на его место пришла смутная радость. Он почувствовал необходимость хоть как-то ответить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и, к своему изумлению, сумел сделать это:</w:t>
      </w:r>
    </w:p>
    <w:p w14:paraId="61200E3F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Да. Кто это?</w:t>
      </w:r>
    </w:p>
    <w:p w14:paraId="25CF8405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Ему показалось, что где-то вдали беседовали несколько голосов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торопливые, высокие, странные. Он не мог уловить смысл разговора.</w:t>
      </w:r>
    </w:p>
    <w:p w14:paraId="25087455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Затем:</w:t>
      </w:r>
    </w:p>
    <w:p w14:paraId="5063A36A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Привет еще раз. Пожалуйста, ответьте. Мы настраиваем коммуникатор. Как вы теперь нас слышите?</w:t>
      </w:r>
    </w:p>
    <w:p w14:paraId="1980FEBD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Лучше,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ответил он.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Где я? Что случилось?</w:t>
      </w:r>
    </w:p>
    <w:p w14:paraId="04B95B5A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Вы что-нибудь помните?</w:t>
      </w:r>
    </w:p>
    <w:p w14:paraId="55F23222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Ничего!</w:t>
      </w:r>
    </w:p>
    <w:p w14:paraId="477A2329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Не паникуйте, Эрнест Докинс. Вы помните, что вас зовут Эрнест Докинс? Мы узнали это из ваших документов.</w:t>
      </w:r>
    </w:p>
    <w:p w14:paraId="33A3A972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Теперь вспоминаю.</w:t>
      </w:r>
    </w:p>
    <w:p w14:paraId="28A8542E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Одно звучание его имени принесло целый поток образов: его собственное лицо, лица жены, их двух дочерей, фасад дома, обстановку в лаборатории, где он работал прежде, внешний вид его автомобиля, пейзажи взморья солнечным днем...</w:t>
      </w:r>
    </w:p>
    <w:p w14:paraId="5CB2336A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Этот день на взморье... Тогда он впервые почувствовал боль в левом боку, тупую боль, которая усиливалась все последующие недели.</w:t>
      </w:r>
    </w:p>
    <w:p w14:paraId="3B6B4705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Я... она вернулась... моя память...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сказал он.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Словно плотина прорвалась... Дайте мне минуту...</w:t>
      </w:r>
    </w:p>
    <w:p w14:paraId="1D9058AB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Мы подождем.</w:t>
      </w:r>
    </w:p>
    <w:p w14:paraId="45A66765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lastRenderedPageBreak/>
        <w:t>Он не стал вспоминать о перенесенных страданиях. Он был болен, очень болен. Его положили в больницу, оперировали, накачивали наркотиком... Вместо этого он подумал о жене, детях, любимой работе. Он подумал о школе, любви, политике, науке. Он думал о растущем напряжении в мире, о своем детстве, о...</w:t>
      </w:r>
    </w:p>
    <w:p w14:paraId="1BD96E47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Вы в порядке, Эрнест Докинс?</w:t>
      </w:r>
    </w:p>
    <w:p w14:paraId="7F68526F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Похоже, он давно закончил свой жизненный путь, и потому этот вопрос вызвал у него нечто похожее на смех.</w:t>
      </w:r>
    </w:p>
    <w:p w14:paraId="602F78D0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Трудно сказать. Я вспоминаю события моей прошлой жизни... Но где я? В аду? Что случилось?</w:t>
      </w:r>
    </w:p>
    <w:p w14:paraId="183AB395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Выходит, вы вспомнили не все?</w:t>
      </w:r>
    </w:p>
    <w:p w14:paraId="1F0823D0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В доносившемся до него голосе что-то неуловимо изменилось. Или дело было в странном акценте?</w:t>
      </w:r>
    </w:p>
    <w:p w14:paraId="16529D62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Похоже, что нет.</w:t>
      </w:r>
    </w:p>
    <w:p w14:paraId="7A6C82A1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Вы были больны, очень больны.</w:t>
      </w:r>
    </w:p>
    <w:p w14:paraId="2FDC4603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Это я помню.</w:t>
      </w:r>
    </w:p>
    <w:p w14:paraId="3076ADBE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Фактически вы умирали. Так говорили врачи.</w:t>
      </w:r>
    </w:p>
    <w:p w14:paraId="53F424E5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Он заставил себя мысленно вернуться к периоду своих мучений на больничной койке.</w:t>
      </w:r>
    </w:p>
    <w:p w14:paraId="58383AFC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Да...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сказал он.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Я помню.</w:t>
      </w:r>
    </w:p>
    <w:p w14:paraId="003BAE91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Он увидел как будто со стороны свои последние дни в больнице. Его состояние резко ухудшалось, он словно скатывался по наклонной плоскости в точку, из которой нет возврата.</w:t>
      </w:r>
    </w:p>
    <w:p w14:paraId="0CA49C10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Ужас, который он при этом испытывал, усугубляли тоскливые лица членов его семьи, друзей и родственников. Он вспомнил, как принял решение провести свой заранее продуманный план в жизнь. Деньги никогда не были для него проблемой, и потому в завещании он мог позволить себе подумать о смерти иначе, чем большинство людей. Он решил заморозить себя и прожить долгую зиму человечества, грезя во сне о будущей его весне.</w:t>
      </w:r>
    </w:p>
    <w:p w14:paraId="2203CBD0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И как долго я спал?</w:t>
      </w:r>
    </w:p>
    <w:p w14:paraId="06AE9CAF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Немало.</w:t>
      </w:r>
    </w:p>
    <w:p w14:paraId="73BD9DA8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Если бы у него были губы, он сейчас облизал бы их. Пришлось проделать это мысленно.</w:t>
      </w:r>
    </w:p>
    <w:p w14:paraId="4C562171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Что с моей семьей?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спросил он.</w:t>
      </w:r>
    </w:p>
    <w:p w14:paraId="1F4DC165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Увы, времени прошло слишком много...</w:t>
      </w:r>
    </w:p>
    <w:p w14:paraId="05011543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Понимаю.</w:t>
      </w:r>
    </w:p>
    <w:p w14:paraId="15996F74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Невидимый собеседник дал достаточно времени, чтобы он смог осмыслить услышанное. Затем:</w:t>
      </w:r>
    </w:p>
    <w:p w14:paraId="3A556CE3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Вы, конечно, ожидали нечто подобное?</w:t>
      </w:r>
    </w:p>
    <w:p w14:paraId="7A3F1FB2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Да. Я готовил себя к такому положению вещей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пока не потерял способность рассуждать.</w:t>
      </w:r>
    </w:p>
    <w:p w14:paraId="62AFEAB2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Прошло так много времени...</w:t>
      </w:r>
    </w:p>
    <w:p w14:paraId="11CB9266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Сколько?</w:t>
      </w:r>
    </w:p>
    <w:p w14:paraId="49BBFD77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Давайте лучше поговорим о более интересных для нас вещах.</w:t>
      </w:r>
    </w:p>
    <w:p w14:paraId="4BF790BA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Хорошо.</w:t>
      </w:r>
    </w:p>
    <w:p w14:paraId="737808E2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Мы рады, что вы такое благоразумное существо.</w:t>
      </w:r>
    </w:p>
    <w:p w14:paraId="5EF9B3B8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Существо?</w:t>
      </w:r>
    </w:p>
    <w:p w14:paraId="2C709028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То есть человек. Извините нас.</w:t>
      </w:r>
    </w:p>
    <w:p w14:paraId="75572119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И все же мне хочется кое о чем спросить. Неужели по-английски ныне говорят так странно? Или это не ваш родной язык?</w:t>
      </w:r>
    </w:p>
    <w:p w14:paraId="2A9DC2BB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После паузы собеседник уклончиво сказал:</w:t>
      </w:r>
    </w:p>
    <w:p w14:paraId="01444326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Позвольте нам не отвечать на этот вопрос.</w:t>
      </w:r>
    </w:p>
    <w:p w14:paraId="32D0B9A9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Как хотите. Но вы же должны понять, что меня крайне заботит мое нынешнее состояние. Я ничего не вижу и не ощущаю.</w:t>
      </w:r>
    </w:p>
    <w:p w14:paraId="0C6F4C5C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Мы знаем это. Жаль, конечно, но в таком положении есть и определенное преимущество. Еще не пришло время для вашего полного пробуждения.</w:t>
      </w:r>
    </w:p>
    <w:p w14:paraId="24D11ABC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Не понимаю. Выходит, вы не нашли способа излечить меня?</w:t>
      </w:r>
    </w:p>
    <w:p w14:paraId="04FB6E10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Мы не знаем другого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как вывести вас из замороженного состояния без значительных повреждений клеток вашего тела.</w:t>
      </w:r>
    </w:p>
    <w:p w14:paraId="3CBA09C8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Тогда как же... как же мы тогда разговариваем?</w:t>
      </w:r>
    </w:p>
    <w:p w14:paraId="4816150F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Мы снизили температуру вашего тела почти до абсолютного нуля. Нервная система стала сверхпроводимой. Затем мы включили специальное энергополе и стали воздействовать им на ваш мозг. В результате в нем начали циркулировать биотоки. Ныне мы обращаемся с помощью энерголуча прямо в ваш мозг и получаем оттуда ответы. Можете считать это телепатической связью.</w:t>
      </w:r>
    </w:p>
    <w:p w14:paraId="1232C90D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На него нахлынула новая волна паники. Как долго она продолжалась, он не знал. Его привел в себя голос, настойчиво повторявший его имя.</w:t>
      </w:r>
    </w:p>
    <w:p w14:paraId="4157C114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Слышу...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с трудом ответил он.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Я все понял... но это нелегко принять.</w:t>
      </w:r>
    </w:p>
    <w:p w14:paraId="5E96EF6F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Понимаем. Но то состояние, в котором вы находитесь, по-своему очень устойчиво. Мы могли бы даже удалить ваше сердце, и это ничего бы не изменило.</w:t>
      </w:r>
    </w:p>
    <w:p w14:paraId="5F6C66FD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Похоже, так и есть. То, что вы сделали, внушает мне кое-какие надежды. Но зачем вы сделали это? Наверное, вы не стали бы пробуждать меня только ради того, чтобы продемонстрировать свое могущество?</w:t>
      </w:r>
    </w:p>
    <w:p w14:paraId="5CB7E6CD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Нет. Нас интересует время, в котором вы прежде жили. С чисто археологической точки зрения.</w:t>
      </w:r>
    </w:p>
    <w:p w14:paraId="161E4016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Археологической? Выходит, прошло очень много времени?</w:t>
      </w:r>
    </w:p>
    <w:p w14:paraId="218D37E7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Простите, быть может, мы употребили не совсем то слово. Наверное, надо выражаться как-то иначе, когда говоришь о руинах. Но так или иначе, ваш мозг и нервная система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двери в далекое прошлое.</w:t>
      </w:r>
    </w:p>
    <w:p w14:paraId="41A65D54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Руины? Что, черт побери, случилось?</w:t>
      </w:r>
    </w:p>
    <w:p w14:paraId="26573323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Была война, и был хаос. Точной информации у нас нет.</w:t>
      </w:r>
    </w:p>
    <w:p w14:paraId="7A519476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Кто выиграл войну?</w:t>
      </w:r>
    </w:p>
    <w:p w14:paraId="26B96F66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Трудно сказать.</w:t>
      </w:r>
    </w:p>
    <w:p w14:paraId="32F371B3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Значит, дело обстоит совсем плохо...</w:t>
      </w:r>
    </w:p>
    <w:p w14:paraId="405DAB1B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Вполне возможно. Мы еще не закончили наши исследования. Потому-то мы надеемся много узнать от вас... вернее, от ваших замороженных останков.</w:t>
      </w:r>
    </w:p>
    <w:p w14:paraId="647A04CC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Но... но если на Земле произошла война, а затем воцарился хаос, то как же мое тело уцелело?</w:t>
      </w:r>
    </w:p>
    <w:p w14:paraId="3816E5B8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Вы находитесь в подземном, очень прочно построенном здании. Система охлаждения имеет автономный атомный генератор, управляемый специальным компьютером. Ни время, ни атомные взрывы здесь ничего не изменили.</w:t>
      </w:r>
    </w:p>
    <w:p w14:paraId="617794FD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Ужасно... Но вы хотите от меня слишком многого. Со времени моей псевдосмерти прошли, быть может, века, но я ничего не знаю о них! Если вы считаете, что я здесь развлекался, смотря телевизор и читая газеты, то ошибаетесь.</w:t>
      </w:r>
    </w:p>
    <w:p w14:paraId="439BA33F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Понимаем. Но нас интересует прежде всего ваше время.</w:t>
      </w:r>
    </w:p>
    <w:p w14:paraId="44D292F6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Э-э... Не знаю даже, с чего начать.</w:t>
      </w:r>
    </w:p>
    <w:p w14:paraId="5D5CB07F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Может быть, мы будем задавать вопросы?</w:t>
      </w:r>
    </w:p>
    <w:p w14:paraId="47EBDCC4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Отлично. Но еще лучше будет, если впоследствии я тоже смогу кое-что узнать.</w:t>
      </w:r>
    </w:p>
    <w:p w14:paraId="3E8122DF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Договорились. Итак, скажите, вы жили в здании, где работали, или в каком-нибудь другом месте?</w:t>
      </w:r>
    </w:p>
    <w:p w14:paraId="7B238C6A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Странный вопрос. Конечно же, я жил в другом месте. У меня был дом на другом конце города, и на службу я ездил на автомобиле.</w:t>
      </w:r>
    </w:p>
    <w:p w14:paraId="1DCEC2AF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Так поступали многие сущест... люди в вашей стране?</w:t>
      </w:r>
    </w:p>
    <w:p w14:paraId="200F76F0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Да. Не все имели собственные автомобили, некоторые ездили на работу на автобусах или поездах.</w:t>
      </w:r>
    </w:p>
    <w:p w14:paraId="0C5293FB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Автомобиль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это четырехколесное транспортное средство с двигателем внутреннего сгорания?</w:t>
      </w:r>
    </w:p>
    <w:p w14:paraId="5703BFE6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Да. Они широко использовались во второй половине двадцатого столетия.</w:t>
      </w:r>
    </w:p>
    <w:p w14:paraId="45E5D1D7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Их было много?</w:t>
      </w:r>
    </w:p>
    <w:p w14:paraId="1CB0058A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Очень, очень много.</w:t>
      </w:r>
    </w:p>
    <w:p w14:paraId="27D15035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Наверное, возникали трудности с организацией движения большого количества автомобилей?</w:t>
      </w:r>
    </w:p>
    <w:p w14:paraId="23FEC943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Да. Существовал так называемый час пик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время, когда большинство людей направляется на работу или возвращается с нее. На дорогах в эти часы возникали заторы, которые мы называли пробками.</w:t>
      </w:r>
    </w:p>
    <w:p w14:paraId="007BD82D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Очень интересно. Мы обнаружили в океанах несколько громадных существ, иногда всплывающих на поверхность, чтобы подышать. Они существовали в ваше время?</w:t>
      </w:r>
    </w:p>
    <w:p w14:paraId="2A20D8BE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Да, если вы имеете в виду китов.</w:t>
      </w:r>
    </w:p>
    <w:p w14:paraId="4927B2D0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Интересно. А какого рода была ваша работа?</w:t>
      </w:r>
    </w:p>
    <w:p w14:paraId="1303A6FA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Я занимался исследованием токсических веществ, как химических, так и бактериологических. В частности, их классификацией.</w:t>
      </w:r>
    </w:p>
    <w:p w14:paraId="0E2972AE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Что давали эти исследования?</w:t>
      </w:r>
    </w:p>
    <w:p w14:paraId="672136FB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О, они носили секретный характер. Нами, к примеру, изучался вопрос применения токсических веществ в военном деле.</w:t>
      </w:r>
    </w:p>
    <w:p w14:paraId="004716C0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Война уже начиналась?</w:t>
      </w:r>
    </w:p>
    <w:p w14:paraId="424075E1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Нет. Но наша страна готовилась к ней. Химическое и бактериологическое оружие было запрещено, кстати, по нашей же инициативе, но мы хранили большие запасы в трех надежно охраняемых хранилищах.</w:t>
      </w:r>
    </w:p>
    <w:p w14:paraId="3DF70012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Наступила пауза. Затем голос вновь зазвучал:</w:t>
      </w:r>
    </w:p>
    <w:p w14:paraId="47CA97C4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Прошло немало столетий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как вы считаете, это оружие могло уцелеть?</w:t>
      </w:r>
    </w:p>
    <w:p w14:paraId="422D2341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Вполне возможно.</w:t>
      </w:r>
    </w:p>
    <w:p w14:paraId="58AE416A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Это нас очень тревожит. Мы исповедуем сугубо пацифистские взгляды и озабочены опасностью, которая все еще угрожает остаткам человечества.</w:t>
      </w:r>
    </w:p>
    <w:p w14:paraId="30106051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Хм... Это звучит так, словно вы принадлежите к другому виду.</w:t>
      </w:r>
    </w:p>
    <w:p w14:paraId="7F4BD0F9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Зазвучал другой, более высокий голос:</w:t>
      </w:r>
    </w:p>
    <w:p w14:paraId="1A9CE096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Вы сделали неправильный вывод, Эрнест Докинс. Просто язык людей изменился за прошедшее время куда сильнее, чем вы представляете. Мы давно знаем о том, что где-то на этой планете спрятаны огромные арсеналы мощного оружия, и неустанно ищем их. Наша задача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уничтожить все, что может ввергнуть Землю в разрушительную войну. Но мы не знаем, где спрятаны эти арсеналы.</w:t>
      </w:r>
    </w:p>
    <w:p w14:paraId="0F60A559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Хм... не уверен... Простите, я не хочу вас обидеть, но вы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лишь голос, звучащий внутри моего замороженного мозга. Я ничего о вас не знаю. Разве можно в такой ситуации делиться сверхсекретной информацией?</w:t>
      </w:r>
    </w:p>
    <w:p w14:paraId="09B40C6B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Настало долгое молчание. Обеспокоившись, он спросил:</w:t>
      </w:r>
    </w:p>
    <w:p w14:paraId="5B4D2A7A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Эй, вы еще здесь?</w:t>
      </w:r>
    </w:p>
    <w:p w14:paraId="3A6380B5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Он ничего не услышал, даже звука собственного голоса. Неужели он обидел своих собеседников и они прекратили с ним контакт?</w:t>
      </w:r>
    </w:p>
    <w:p w14:paraId="164D794C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Эй, вы слышите меня? Ответьте, ради бога! Ответьте!..</w:t>
      </w:r>
    </w:p>
    <w:p w14:paraId="35330E69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Он не знал, сколько прошло времени, прежде чем голос вновь зазвучал в глубине его мозга:</w:t>
      </w:r>
    </w:p>
    <w:p w14:paraId="02BC95A9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Просим прощения, произошла небольшая поломка. Сожалеем о вчерашнем небольшом конфликте.</w:t>
      </w:r>
    </w:p>
    <w:p w14:paraId="17C61AC3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Вчерашнем?</w:t>
      </w:r>
    </w:p>
    <w:p w14:paraId="25FD5E52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Да, нам пришлось отправиться за новым коммуникатором. Поломка произошла как раз в тот момент, когда вы что-то говорили о сверхсекретной информации.</w:t>
      </w:r>
    </w:p>
    <w:p w14:paraId="0418321B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Сожалею,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сказал я.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Вы задали вчера вопрос, на который я, увы, не могу дать ответ.</w:t>
      </w:r>
    </w:p>
    <w:p w14:paraId="2F46DFC5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Мы хотим лишь предотвратить катастрофу.</w:t>
      </w:r>
    </w:p>
    <w:p w14:paraId="4D03579E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Э-эх... Подумайте, в каком ужасном положении я нахожусь. Я не могу ничего проверить из того, о чем вы говорите!</w:t>
      </w:r>
    </w:p>
    <w:p w14:paraId="14451414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Лучше подумайте вот о чем. Если на вас сверху упадет какой-либо тяжелый предмет, вы разобьетесь, словно стеклянная бутылка.</w:t>
      </w:r>
    </w:p>
    <w:p w14:paraId="39200846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Даже этого я не смогу проверить...</w:t>
      </w:r>
    </w:p>
    <w:p w14:paraId="1CEA4A6F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Мы можем также выключить внешнее энергополе или просто отключить вашу морозильную установку.</w:t>
      </w:r>
    </w:p>
    <w:p w14:paraId="63365878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По крайней мере, это будет безболезненной смертью,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ответил он спокойнее, чем сам ожидал.</w:t>
      </w:r>
    </w:p>
    <w:p w14:paraId="36ECCCC2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Мы требуем, чтобы вы все рассказали об арсенале!</w:t>
      </w:r>
    </w:p>
    <w:p w14:paraId="35780E29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Узнайте об этом где-нибудь в другом месте.</w:t>
      </w:r>
    </w:p>
    <w:p w14:paraId="59C41302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Хорошо. Тогда мы отключим коммуникатор и дадим вам размышлять о своей ошибке целую вечность. Рано или поздно вы сойдете с ума, глупец. Прощайте.</w:t>
      </w:r>
    </w:p>
    <w:p w14:paraId="521A24F1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Подождите!</w:t>
      </w:r>
    </w:p>
    <w:p w14:paraId="50081CFF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Вы расскажете нам все?</w:t>
      </w:r>
    </w:p>
    <w:p w14:paraId="624D4E9B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Нет. Не могу.</w:t>
      </w:r>
    </w:p>
    <w:p w14:paraId="4ACD86B2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Вы хотите сойти с ума?</w:t>
      </w:r>
    </w:p>
    <w:p w14:paraId="49B53434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Нет, но...</w:t>
      </w:r>
    </w:p>
    <w:p w14:paraId="47A08B0D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Итак, нам выключать коммуникатор или нет?</w:t>
      </w:r>
    </w:p>
    <w:p w14:paraId="75035B98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Ваши угрозы не оставляют сомнения в том, кто вы такие. Я не могу вручить вам страшное оружие.</w:t>
      </w:r>
    </w:p>
    <w:p w14:paraId="1CDDC950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Эрнест Докинс, вы неразумны.</w:t>
      </w:r>
    </w:p>
    <w:p w14:paraId="0380B58B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А вы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не археологи! Похоже, вы преследуете далеко не чистые цели. Наверняка вы избавитесь от меня, как только я расскажу вам, что мне известно.</w:t>
      </w:r>
    </w:p>
    <w:p w14:paraId="7BC140CD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Вы никогда не узнаете, кто мы такие.</w:t>
      </w:r>
    </w:p>
    <w:p w14:paraId="3FDFF83A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Я знаю достаточно.</w:t>
      </w:r>
    </w:p>
    <w:p w14:paraId="0E429760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—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Вернемся к вопросу о вашем возможном сумасшествии. Подумайте еще раз.</w:t>
      </w:r>
    </w:p>
    <w:p w14:paraId="2BB5EA3C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Последовало долгое молчание.</w:t>
      </w:r>
    </w:p>
    <w:p w14:paraId="7CE7C7A6" w14:textId="77777777" w:rsidR="001F22B0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54E65">
        <w:rPr>
          <w:rFonts w:ascii="Verdana" w:hAnsi="Verdana"/>
          <w:color w:val="000000"/>
          <w:sz w:val="20"/>
          <w:lang w:val="ru-RU"/>
        </w:rPr>
        <w:t>Его захлестнула паника, а затем перед ним возникли лица родных, дом, улицы города... Жизнь вокруг становилась все более реальной, и настал момент, когда он вышел из своей бетонной могилы и пошел домой, щуря глаза от яркого летнего солнца. Никто из членов его семьи не удивился, когда он вернулся. После обеда зазвонил телефон, и шеф попросил его срочно прибыть на работу. Оказалось, что приехали военные, чтобы обсудить вопрос о размещении запасов токсических веществ в специальных хранилищах. Эрнест сказал: «Еду»,</w:t>
      </w:r>
      <w:r w:rsidRPr="00154E65">
        <w:rPr>
          <w:rFonts w:ascii="Verdana" w:hAnsi="Verdana"/>
          <w:color w:val="000000"/>
          <w:sz w:val="20"/>
        </w:rPr>
        <w:t> </w:t>
      </w:r>
      <w:r w:rsidRPr="00154E65">
        <w:rPr>
          <w:rFonts w:ascii="Verdana" w:hAnsi="Verdana"/>
          <w:color w:val="000000"/>
          <w:sz w:val="20"/>
          <w:lang w:val="ru-RU"/>
        </w:rPr>
        <w:t>— но не двинулся с места. Его насторожило, что шеф говорил о таких важных делах по городскому телефону. Поразмыслив, он позвонил и попросил у шефа внеочередной отпуск. Не слушая возражений, он повесил трубку и пошел загорать на пляж.</w:t>
      </w:r>
    </w:p>
    <w:p w14:paraId="01BC5E65" w14:textId="62E332EC" w:rsidR="00CF3A57" w:rsidRPr="00154E65" w:rsidRDefault="001F22B0" w:rsidP="00154E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54E65">
        <w:rPr>
          <w:rFonts w:ascii="Verdana" w:hAnsi="Verdana"/>
          <w:color w:val="000000"/>
          <w:sz w:val="20"/>
          <w:lang w:val="ru-RU"/>
        </w:rPr>
        <w:t xml:space="preserve">Он удивился, когда однажды в его правом боку вновь возникла боль, но к врачам обращаться не стал. Да и зачем? Днями напролет он лежал на пляже и любовался облаками, слушал шум прибоя, подставлял лицо струям дождя... Это продолжалось долго, целую вечность. Но настал день, когда он услышал голоса, звучавшие из-под песка. Они о чем-то его спрашивали, но он не понял ни слова. Подняв глаза, он увидел перед собой расплавленную статую, держащую меч в обугленной руке. Мимо нее плыли серые скалы, и на них сидели русалки, много русалок. Они пели протяжные песни, они расчесывали зеленые, словно водоросли, волосы гребнями из человеческих костей, они смеялись при вспышках молний. </w:t>
      </w:r>
      <w:r w:rsidRPr="00154E65">
        <w:rPr>
          <w:rFonts w:ascii="Verdana" w:hAnsi="Verdana"/>
          <w:color w:val="000000"/>
          <w:sz w:val="20"/>
        </w:rPr>
        <w:t>А затем все превратились в лед.</w:t>
      </w:r>
    </w:p>
    <w:sectPr w:rsidR="00CF3A57" w:rsidRPr="00154E65" w:rsidSect="00154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59F10" w14:textId="77777777" w:rsidR="00F7124B" w:rsidRDefault="00F7124B" w:rsidP="00154E65">
      <w:pPr>
        <w:spacing w:after="0" w:line="240" w:lineRule="auto"/>
      </w:pPr>
      <w:r>
        <w:separator/>
      </w:r>
    </w:p>
  </w:endnote>
  <w:endnote w:type="continuationSeparator" w:id="0">
    <w:p w14:paraId="08B3C747" w14:textId="77777777" w:rsidR="00F7124B" w:rsidRDefault="00F7124B" w:rsidP="00154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F12E9" w14:textId="77777777" w:rsidR="00154E65" w:rsidRDefault="00154E65" w:rsidP="003D63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051D621" w14:textId="77777777" w:rsidR="00154E65" w:rsidRDefault="00154E65" w:rsidP="00154E6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A06A1" w14:textId="101504A6" w:rsidR="00154E65" w:rsidRPr="008305AC" w:rsidRDefault="00154E65" w:rsidP="00154E65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8305AC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154E65">
      <w:rPr>
        <w:rStyle w:val="PageNumber"/>
        <w:rFonts w:ascii="Arial" w:hAnsi="Arial" w:cs="Arial"/>
        <w:color w:val="999999"/>
        <w:sz w:val="20"/>
      </w:rPr>
      <w:t>http</w:t>
    </w:r>
    <w:r w:rsidRPr="008305AC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154E65">
      <w:rPr>
        <w:rStyle w:val="PageNumber"/>
        <w:rFonts w:ascii="Arial" w:hAnsi="Arial" w:cs="Arial"/>
        <w:color w:val="999999"/>
        <w:sz w:val="20"/>
      </w:rPr>
      <w:t>artefact</w:t>
    </w:r>
    <w:r w:rsidRPr="008305AC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154E65">
      <w:rPr>
        <w:rStyle w:val="PageNumber"/>
        <w:rFonts w:ascii="Arial" w:hAnsi="Arial" w:cs="Arial"/>
        <w:color w:val="999999"/>
        <w:sz w:val="20"/>
      </w:rPr>
      <w:t>lib</w:t>
    </w:r>
    <w:r w:rsidRPr="008305AC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154E65">
      <w:rPr>
        <w:rStyle w:val="PageNumber"/>
        <w:rFonts w:ascii="Arial" w:hAnsi="Arial" w:cs="Arial"/>
        <w:color w:val="999999"/>
        <w:sz w:val="20"/>
      </w:rPr>
      <w:t>ru</w:t>
    </w:r>
    <w:r w:rsidRPr="008305AC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519D0" w14:textId="77777777" w:rsidR="00154E65" w:rsidRDefault="00154E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A6445" w14:textId="77777777" w:rsidR="00F7124B" w:rsidRDefault="00F7124B" w:rsidP="00154E65">
      <w:pPr>
        <w:spacing w:after="0" w:line="240" w:lineRule="auto"/>
      </w:pPr>
      <w:r>
        <w:separator/>
      </w:r>
    </w:p>
  </w:footnote>
  <w:footnote w:type="continuationSeparator" w:id="0">
    <w:p w14:paraId="7D919123" w14:textId="77777777" w:rsidR="00F7124B" w:rsidRDefault="00F7124B" w:rsidP="00154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F42EE" w14:textId="77777777" w:rsidR="00154E65" w:rsidRDefault="00154E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DA20D" w14:textId="601BABA7" w:rsidR="00154E65" w:rsidRPr="008305AC" w:rsidRDefault="00154E65" w:rsidP="00154E65">
    <w:pPr>
      <w:pStyle w:val="Header"/>
      <w:rPr>
        <w:rFonts w:ascii="Arial" w:hAnsi="Arial" w:cs="Arial"/>
        <w:color w:val="999999"/>
        <w:sz w:val="20"/>
        <w:lang w:val="ru-RU"/>
      </w:rPr>
    </w:pPr>
    <w:r w:rsidRPr="008305AC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154E65">
      <w:rPr>
        <w:rFonts w:ascii="Arial" w:hAnsi="Arial" w:cs="Arial"/>
        <w:color w:val="999999"/>
        <w:sz w:val="20"/>
      </w:rPr>
      <w:t>http</w:t>
    </w:r>
    <w:r w:rsidRPr="008305AC">
      <w:rPr>
        <w:rFonts w:ascii="Arial" w:hAnsi="Arial" w:cs="Arial"/>
        <w:color w:val="999999"/>
        <w:sz w:val="20"/>
        <w:lang w:val="ru-RU"/>
      </w:rPr>
      <w:t>://</w:t>
    </w:r>
    <w:r w:rsidRPr="00154E65">
      <w:rPr>
        <w:rFonts w:ascii="Arial" w:hAnsi="Arial" w:cs="Arial"/>
        <w:color w:val="999999"/>
        <w:sz w:val="20"/>
      </w:rPr>
      <w:t>artefact</w:t>
    </w:r>
    <w:r w:rsidRPr="008305AC">
      <w:rPr>
        <w:rFonts w:ascii="Arial" w:hAnsi="Arial" w:cs="Arial"/>
        <w:color w:val="999999"/>
        <w:sz w:val="20"/>
        <w:lang w:val="ru-RU"/>
      </w:rPr>
      <w:t>.</w:t>
    </w:r>
    <w:r w:rsidRPr="00154E65">
      <w:rPr>
        <w:rFonts w:ascii="Arial" w:hAnsi="Arial" w:cs="Arial"/>
        <w:color w:val="999999"/>
        <w:sz w:val="20"/>
      </w:rPr>
      <w:t>lib</w:t>
    </w:r>
    <w:r w:rsidRPr="008305AC">
      <w:rPr>
        <w:rFonts w:ascii="Arial" w:hAnsi="Arial" w:cs="Arial"/>
        <w:color w:val="999999"/>
        <w:sz w:val="20"/>
        <w:lang w:val="ru-RU"/>
      </w:rPr>
      <w:t>.</w:t>
    </w:r>
    <w:r w:rsidRPr="00154E65">
      <w:rPr>
        <w:rFonts w:ascii="Arial" w:hAnsi="Arial" w:cs="Arial"/>
        <w:color w:val="999999"/>
        <w:sz w:val="20"/>
      </w:rPr>
      <w:t>ru</w:t>
    </w:r>
    <w:r w:rsidRPr="008305AC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74929" w14:textId="77777777" w:rsidR="00154E65" w:rsidRDefault="00154E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54E65"/>
    <w:rsid w:val="001F22B0"/>
    <w:rsid w:val="0029639D"/>
    <w:rsid w:val="00326F90"/>
    <w:rsid w:val="00764632"/>
    <w:rsid w:val="008305AC"/>
    <w:rsid w:val="00AA1D8D"/>
    <w:rsid w:val="00B47730"/>
    <w:rsid w:val="00CB0664"/>
    <w:rsid w:val="00CF3A57"/>
    <w:rsid w:val="00F7124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4E9BEB0"/>
  <w14:defaultImageDpi w14:val="300"/>
  <w15:docId w15:val="{FB907563-C095-4D63-9786-47046DB1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154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2099</Words>
  <Characters>11967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14038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Беззвездной ночью в пути</dc:title>
  <dc:subject/>
  <dc:creator>Роджер Желязны</dc:creator>
  <cp:keywords/>
  <dc:description/>
  <cp:lastModifiedBy>Andrey Piskunov</cp:lastModifiedBy>
  <cp:revision>7</cp:revision>
  <dcterms:created xsi:type="dcterms:W3CDTF">2013-12-23T23:15:00Z</dcterms:created>
  <dcterms:modified xsi:type="dcterms:W3CDTF">2025-07-08T22:45:00Z</dcterms:modified>
  <cp:category/>
</cp:coreProperties>
</file>