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581C" w14:textId="4E6A0FB1" w:rsidR="00F53A76" w:rsidRPr="001861AF" w:rsidRDefault="00F53A76" w:rsidP="001861AF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861AF">
        <w:rPr>
          <w:rFonts w:ascii="Verdana" w:hAnsi="Verdana"/>
          <w:color w:val="000000"/>
          <w:sz w:val="32"/>
          <w:lang w:val="ru-RU"/>
        </w:rPr>
        <w:t>Рука через Галактику</w:t>
      </w:r>
    </w:p>
    <w:p w14:paraId="55E8D430" w14:textId="0D7B0DD9" w:rsidR="00A227AA" w:rsidRPr="001861AF" w:rsidRDefault="00A227AA" w:rsidP="001861A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861AF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1A740FB4" w14:textId="7832DABB" w:rsidR="00F53A76" w:rsidRPr="001861AF" w:rsidRDefault="00A227AA" w:rsidP="00CE38D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1861AF">
        <w:rPr>
          <w:rFonts w:ascii="Verdana" w:hAnsi="Verdana"/>
          <w:b w:val="0"/>
          <w:color w:val="000000"/>
          <w:sz w:val="20"/>
          <w:lang w:val="ru-RU"/>
        </w:rPr>
        <w:t>П</w:t>
      </w:r>
      <w:r w:rsidR="00F53A76" w:rsidRPr="001861AF">
        <w:rPr>
          <w:rFonts w:ascii="Verdana" w:hAnsi="Verdana"/>
          <w:b w:val="0"/>
          <w:color w:val="000000"/>
          <w:sz w:val="20"/>
          <w:lang w:val="ru-RU"/>
        </w:rPr>
        <w:t>еревод С. Сухинова</w:t>
      </w:r>
    </w:p>
    <w:p w14:paraId="718B2496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07712D" w14:textId="5C4A6AF4" w:rsidR="00F53A76" w:rsidRPr="001861AF" w:rsidRDefault="00CE38D5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E38D5">
        <w:rPr>
          <w:rFonts w:ascii="Verdana" w:hAnsi="Verdana"/>
          <w:color w:val="000000"/>
          <w:sz w:val="20"/>
          <w:lang w:val="ru-RU"/>
        </w:rPr>
        <w:t>«</w:t>
      </w:r>
      <w:r w:rsidR="00F53A76" w:rsidRPr="001861AF">
        <w:rPr>
          <w:rFonts w:ascii="Verdana" w:hAnsi="Verdana"/>
          <w:color w:val="000000"/>
          <w:sz w:val="20"/>
          <w:lang w:val="ru-RU"/>
        </w:rPr>
        <w:t xml:space="preserve">Не знаю, как выразить вам благодарность за то, что вы продолжаете помнить обо мне. Каждый месяц через Межзвездный фонд приемных родителей </w:t>
      </w:r>
      <w:r>
        <w:rPr>
          <w:rFonts w:ascii="Verdana" w:hAnsi="Verdana"/>
          <w:color w:val="000000"/>
          <w:sz w:val="20"/>
          <w:lang w:val="ru-RU"/>
        </w:rPr>
        <w:t>„</w:t>
      </w:r>
      <w:r w:rsidR="00F53A76" w:rsidRPr="001861AF">
        <w:rPr>
          <w:rFonts w:ascii="Verdana" w:hAnsi="Verdana"/>
          <w:color w:val="000000"/>
          <w:sz w:val="20"/>
          <w:lang w:val="ru-RU"/>
        </w:rPr>
        <w:t>Рука через Галактику</w:t>
      </w:r>
      <w:r>
        <w:rPr>
          <w:rFonts w:ascii="Verdana" w:hAnsi="Verdana"/>
          <w:color w:val="000000"/>
          <w:sz w:val="20"/>
          <w:lang w:val="ru-RU"/>
        </w:rPr>
        <w:t>“</w:t>
      </w:r>
      <w:r w:rsidR="00F53A76" w:rsidRPr="001861AF">
        <w:rPr>
          <w:rFonts w:ascii="Verdana" w:hAnsi="Verdana"/>
          <w:color w:val="000000"/>
          <w:sz w:val="20"/>
          <w:lang w:val="ru-RU"/>
        </w:rPr>
        <w:t xml:space="preserve"> вы посылаете мне посылки. Это очень благородно с вашей стороны, ведь вы меня никогда не видели. Этим месяцем вы отправили мне коробку леденцов, которая, наверное, стоит бешеных денег, и я очень признателен за этот подарок. Позвольте рассказать о том, что произошло у нас, чтобы и вы смогли разделить нашу общую радость. Вы знаете, что нас в семье семеро: это мои братья-самцы и сестры-самки. Но трое из них еще птенцы, а я</w:t>
      </w:r>
      <w:r w:rsidR="00F53A76" w:rsidRPr="001861AF">
        <w:rPr>
          <w:rFonts w:ascii="Verdana" w:hAnsi="Verdana"/>
          <w:color w:val="000000"/>
          <w:sz w:val="20"/>
        </w:rPr>
        <w:t> </w:t>
      </w:r>
      <w:r w:rsidR="00F53A76" w:rsidRPr="001861AF">
        <w:rPr>
          <w:rFonts w:ascii="Verdana" w:hAnsi="Verdana"/>
          <w:color w:val="000000"/>
          <w:sz w:val="20"/>
          <w:lang w:val="ru-RU"/>
        </w:rPr>
        <w:t>— калека. Из оставшихся четырех моя старшая сестра-самка находится в положении и не может работать до сезона дождей, пока не снесет яйца. Мои две другие сестры-самки работают по найму в мастерской одного приезжего землянина, где большие машины штампуют из металла разные вещи, и они чувствуют радость от своей работы, сметая стружку, смазывая маслом заготовки и укладывая их под пресс. Рука моего брата-самца отросла после травмы, и хотя она не такая длинная, как остальные, работать ею можно. Мы открыли вашу последнюю посылку с почтительностью и нашли там теплые носки, которые не знаем, как надеть, инструменты (нам их, к сожалению, не поднять), немного земной еды (ее мы уже съели) и даже школьные учебники</w:t>
      </w:r>
      <w:r w:rsidR="00F53A76" w:rsidRPr="001861AF">
        <w:rPr>
          <w:rFonts w:ascii="Verdana" w:hAnsi="Verdana"/>
          <w:color w:val="000000"/>
          <w:sz w:val="20"/>
        </w:rPr>
        <w:t> </w:t>
      </w:r>
      <w:r w:rsidR="00F53A76" w:rsidRPr="001861AF">
        <w:rPr>
          <w:rFonts w:ascii="Verdana" w:hAnsi="Verdana"/>
          <w:color w:val="000000"/>
          <w:sz w:val="20"/>
          <w:lang w:val="ru-RU"/>
        </w:rPr>
        <w:t xml:space="preserve">— они могут пригодиться птенцам позднее. Мы были очень благодарны и с почтением вспоминали ваши имена. О Земле мы читали в разных книгах и полагаем, что это счастливая страна, куда Великий Один посылает души праведно живущих, после того как их тела сжигают согласно обычаю. Так ли это? Пожалуйста, напишите нам, если у вас найдется время. Мы очень любознательны и хотели бы побольше услышать о высоких деревьях, о том, как они растут, о заходах земного солнца, о больших домах и о голубом, не похожем на нашенское, небе. Это так великодушно с вашей стороны, что вы вспоминаете обо мне, хотя вы чудесно проводите время с машинами-рулетками, которые могут выиграть для вас кучу денег. Правда, я не знаю, как они выглядят, эти рулетки, потому что о них ничего не сказано в моем </w:t>
      </w:r>
      <w:r>
        <w:rPr>
          <w:rFonts w:ascii="Verdana" w:hAnsi="Verdana"/>
          <w:color w:val="000000"/>
          <w:sz w:val="20"/>
          <w:lang w:val="ru-RU"/>
        </w:rPr>
        <w:t>„</w:t>
      </w:r>
      <w:r w:rsidR="00F53A76" w:rsidRPr="001861AF">
        <w:rPr>
          <w:rFonts w:ascii="Verdana" w:hAnsi="Verdana"/>
          <w:color w:val="000000"/>
          <w:sz w:val="20"/>
          <w:lang w:val="ru-RU"/>
        </w:rPr>
        <w:t>Кратком галактическом английском словаре</w:t>
      </w:r>
      <w:r>
        <w:rPr>
          <w:rFonts w:ascii="Verdana" w:hAnsi="Verdana"/>
          <w:color w:val="000000"/>
          <w:sz w:val="20"/>
          <w:lang w:val="ru-RU"/>
        </w:rPr>
        <w:t>“</w:t>
      </w:r>
      <w:r w:rsidR="00F53A76" w:rsidRPr="001861AF">
        <w:rPr>
          <w:rFonts w:ascii="Verdana" w:hAnsi="Verdana"/>
          <w:color w:val="000000"/>
          <w:sz w:val="20"/>
          <w:lang w:val="ru-RU"/>
        </w:rPr>
        <w:t>. Вроде бы это какая-то игра. Может быть, в следующий раз вы расскажете о ней? Что-то я не понял ваше последнее письмо две посылки назад, где вы говорили, будто сливаете на рулетке больше денег за ночь, чем посылаете мне за год. Неужто на Земле используют жидкие деньги? Я думал, что доллар</w:t>
      </w:r>
      <w:r w:rsidR="00F53A76" w:rsidRPr="001861AF">
        <w:rPr>
          <w:rFonts w:ascii="Verdana" w:hAnsi="Verdana"/>
          <w:color w:val="000000"/>
          <w:sz w:val="20"/>
        </w:rPr>
        <w:t> </w:t>
      </w:r>
      <w:r w:rsidR="00F53A76" w:rsidRPr="001861AF">
        <w:rPr>
          <w:rFonts w:ascii="Verdana" w:hAnsi="Verdana"/>
          <w:color w:val="000000"/>
          <w:sz w:val="20"/>
          <w:lang w:val="ru-RU"/>
        </w:rPr>
        <w:t>— это бумажка, как же можно ее слить? Будьте очень добры, при случае объясните это. А у нас сейчас наступает жара, так что надо прятаться в гнезде. Вечером станет опять прохладнее, но тогда будет уже темно, так что я это письмо, с вашего разрешения, закончу завтра. Пока до свидания вам и вашим земным родителям.</w:t>
      </w:r>
    </w:p>
    <w:p w14:paraId="728D875D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Вот уже и утро, слава Одину. Сейчас я расскажу вам поподробнее о радости, которую вы нам великодушно доставили. С тех пор как наш отец-самец был сожжен и его душа унеслась к Одину, стало очень тяжело поддерживать по ночам тепло в нашем гнезде. Теперь, когда мы получили от вас горючие палочки, мы можем греться когда только пожелаем, и спасибо вам за это большое. Моя сестра-самка, которая вот-вот снесет яйца, все время находится в тепле, но моя мать-самка все время мерзнет и дрожит словно от холода, но это не холод, а болезнь, которая пришла вместе с людьми с Земли. Трудно осознать, что небо разделено на миры, до которых так далеко, что от этого кружится голова.</w:t>
      </w:r>
    </w:p>
    <w:p w14:paraId="3A8EE796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Я рад был узнать, что у вас хорошая компания на Земле и что ваши друзья смеются от радости, когда читают мои письма. Это самое длинное письмо, которое я когда-либо писал, и надеюсь, что оно вас обрадует. Вы так добры.</w:t>
      </w:r>
    </w:p>
    <w:p w14:paraId="17572628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Ваш приемный ребенок</w:t>
      </w:r>
    </w:p>
    <w:p w14:paraId="055F9D02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Фаун Лигг».</w:t>
      </w:r>
    </w:p>
    <w:p w14:paraId="40170C5A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419C21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 xml:space="preserve">«Дорогой Фаун. Твои письма бесценны. Мой муж и я высоко ценим их. Нам сейчас не очень хорошо, но мы непременно напишем тебе тоже длинное письмо, как только разберемся с делами. У нас была трудная неделя, так что прости. Хорошо? И будь добр, извини Сэма за странные слова о рулетке и прочем. Мой муж обожает загадки. </w:t>
      </w:r>
      <w:r w:rsidRPr="001861AF">
        <w:rPr>
          <w:rFonts w:ascii="Verdana" w:hAnsi="Verdana"/>
          <w:color w:val="000000"/>
          <w:sz w:val="20"/>
          <w:lang w:val="ru-RU"/>
        </w:rPr>
        <w:lastRenderedPageBreak/>
        <w:t>Передай наши лучшие пожелания твоей матери-самке, и брату-самцу, и сестрам-самкам. Мы будем думать о вас.</w:t>
      </w:r>
    </w:p>
    <w:p w14:paraId="230F8A1D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С любовью</w:t>
      </w:r>
    </w:p>
    <w:p w14:paraId="26323222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Элит Мейсон.</w:t>
      </w:r>
    </w:p>
    <w:p w14:paraId="6EBA13A5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90A437" w14:textId="77777777" w:rsidR="00F53A76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</w:rPr>
        <w:t>P</w:t>
      </w:r>
      <w:r w:rsidRPr="001861AF">
        <w:rPr>
          <w:rFonts w:ascii="Verdana" w:hAnsi="Verdana"/>
          <w:color w:val="000000"/>
          <w:sz w:val="20"/>
          <w:lang w:val="ru-RU"/>
        </w:rPr>
        <w:t xml:space="preserve">. </w:t>
      </w:r>
      <w:r w:rsidRPr="001861AF">
        <w:rPr>
          <w:rFonts w:ascii="Verdana" w:hAnsi="Verdana"/>
          <w:color w:val="000000"/>
          <w:sz w:val="20"/>
        </w:rPr>
        <w:t>S</w:t>
      </w:r>
      <w:r w:rsidRPr="001861AF">
        <w:rPr>
          <w:rFonts w:ascii="Verdana" w:hAnsi="Verdana"/>
          <w:color w:val="000000"/>
          <w:sz w:val="20"/>
          <w:lang w:val="ru-RU"/>
        </w:rPr>
        <w:t>. Не выходи из гнезда, сынок. Твои соплеменники подняли бунт.</w:t>
      </w:r>
    </w:p>
    <w:p w14:paraId="6FBFDD10" w14:textId="0EF8B4D0" w:rsidR="00651870" w:rsidRPr="001861AF" w:rsidRDefault="00F53A76" w:rsidP="001861A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861AF">
        <w:rPr>
          <w:rFonts w:ascii="Verdana" w:hAnsi="Verdana"/>
          <w:color w:val="000000"/>
          <w:sz w:val="20"/>
          <w:lang w:val="ru-RU"/>
        </w:rPr>
        <w:t>Приемный отец-самец».</w:t>
      </w:r>
    </w:p>
    <w:sectPr w:rsidR="00651870" w:rsidRPr="001861AF" w:rsidSect="00186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011F3" w14:textId="77777777" w:rsidR="00CF583E" w:rsidRDefault="00CF583E" w:rsidP="001861AF">
      <w:pPr>
        <w:spacing w:after="0" w:line="240" w:lineRule="auto"/>
      </w:pPr>
      <w:r>
        <w:separator/>
      </w:r>
    </w:p>
  </w:endnote>
  <w:endnote w:type="continuationSeparator" w:id="0">
    <w:p w14:paraId="24BC13D5" w14:textId="77777777" w:rsidR="00CF583E" w:rsidRDefault="00CF583E" w:rsidP="0018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A993" w14:textId="77777777" w:rsidR="001861AF" w:rsidRDefault="001861AF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B2114E" w14:textId="77777777" w:rsidR="001861AF" w:rsidRDefault="001861AF" w:rsidP="001861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55AE" w14:textId="5D923261" w:rsidR="001861AF" w:rsidRPr="00CE38D5" w:rsidRDefault="001861AF" w:rsidP="001861A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E38D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861AF">
      <w:rPr>
        <w:rStyle w:val="PageNumber"/>
        <w:rFonts w:ascii="Arial" w:hAnsi="Arial" w:cs="Arial"/>
        <w:color w:val="999999"/>
        <w:sz w:val="20"/>
      </w:rPr>
      <w:t>http</w:t>
    </w:r>
    <w:r w:rsidRPr="00CE38D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861AF">
      <w:rPr>
        <w:rStyle w:val="PageNumber"/>
        <w:rFonts w:ascii="Arial" w:hAnsi="Arial" w:cs="Arial"/>
        <w:color w:val="999999"/>
        <w:sz w:val="20"/>
      </w:rPr>
      <w:t>artefact</w:t>
    </w:r>
    <w:r w:rsidRPr="00CE38D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861AF">
      <w:rPr>
        <w:rStyle w:val="PageNumber"/>
        <w:rFonts w:ascii="Arial" w:hAnsi="Arial" w:cs="Arial"/>
        <w:color w:val="999999"/>
        <w:sz w:val="20"/>
      </w:rPr>
      <w:t>lib</w:t>
    </w:r>
    <w:r w:rsidRPr="00CE38D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861AF">
      <w:rPr>
        <w:rStyle w:val="PageNumber"/>
        <w:rFonts w:ascii="Arial" w:hAnsi="Arial" w:cs="Arial"/>
        <w:color w:val="999999"/>
        <w:sz w:val="20"/>
      </w:rPr>
      <w:t>ru</w:t>
    </w:r>
    <w:r w:rsidRPr="00CE38D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FB53B" w14:textId="77777777" w:rsidR="001861AF" w:rsidRDefault="00186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55EEF" w14:textId="77777777" w:rsidR="00CF583E" w:rsidRDefault="00CF583E" w:rsidP="001861AF">
      <w:pPr>
        <w:spacing w:after="0" w:line="240" w:lineRule="auto"/>
      </w:pPr>
      <w:r>
        <w:separator/>
      </w:r>
    </w:p>
  </w:footnote>
  <w:footnote w:type="continuationSeparator" w:id="0">
    <w:p w14:paraId="7B788C92" w14:textId="77777777" w:rsidR="00CF583E" w:rsidRDefault="00CF583E" w:rsidP="0018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9E3C" w14:textId="77777777" w:rsidR="001861AF" w:rsidRDefault="001861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5D3CA" w14:textId="17F9118C" w:rsidR="001861AF" w:rsidRPr="00CE38D5" w:rsidRDefault="001861AF" w:rsidP="001861AF">
    <w:pPr>
      <w:pStyle w:val="Header"/>
      <w:rPr>
        <w:rFonts w:ascii="Arial" w:hAnsi="Arial" w:cs="Arial"/>
        <w:color w:val="999999"/>
        <w:sz w:val="20"/>
        <w:lang w:val="ru-RU"/>
      </w:rPr>
    </w:pPr>
    <w:r w:rsidRPr="00CE38D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861AF">
      <w:rPr>
        <w:rFonts w:ascii="Arial" w:hAnsi="Arial" w:cs="Arial"/>
        <w:color w:val="999999"/>
        <w:sz w:val="20"/>
      </w:rPr>
      <w:t>http</w:t>
    </w:r>
    <w:r w:rsidRPr="00CE38D5">
      <w:rPr>
        <w:rFonts w:ascii="Arial" w:hAnsi="Arial" w:cs="Arial"/>
        <w:color w:val="999999"/>
        <w:sz w:val="20"/>
        <w:lang w:val="ru-RU"/>
      </w:rPr>
      <w:t>://</w:t>
    </w:r>
    <w:r w:rsidRPr="001861AF">
      <w:rPr>
        <w:rFonts w:ascii="Arial" w:hAnsi="Arial" w:cs="Arial"/>
        <w:color w:val="999999"/>
        <w:sz w:val="20"/>
      </w:rPr>
      <w:t>artefact</w:t>
    </w:r>
    <w:r w:rsidRPr="00CE38D5">
      <w:rPr>
        <w:rFonts w:ascii="Arial" w:hAnsi="Arial" w:cs="Arial"/>
        <w:color w:val="999999"/>
        <w:sz w:val="20"/>
        <w:lang w:val="ru-RU"/>
      </w:rPr>
      <w:t>.</w:t>
    </w:r>
    <w:r w:rsidRPr="001861AF">
      <w:rPr>
        <w:rFonts w:ascii="Arial" w:hAnsi="Arial" w:cs="Arial"/>
        <w:color w:val="999999"/>
        <w:sz w:val="20"/>
      </w:rPr>
      <w:t>lib</w:t>
    </w:r>
    <w:r w:rsidRPr="00CE38D5">
      <w:rPr>
        <w:rFonts w:ascii="Arial" w:hAnsi="Arial" w:cs="Arial"/>
        <w:color w:val="999999"/>
        <w:sz w:val="20"/>
        <w:lang w:val="ru-RU"/>
      </w:rPr>
      <w:t>.</w:t>
    </w:r>
    <w:r w:rsidRPr="001861AF">
      <w:rPr>
        <w:rFonts w:ascii="Arial" w:hAnsi="Arial" w:cs="Arial"/>
        <w:color w:val="999999"/>
        <w:sz w:val="20"/>
      </w:rPr>
      <w:t>ru</w:t>
    </w:r>
    <w:r w:rsidRPr="00CE38D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A8F1" w14:textId="77777777" w:rsidR="001861AF" w:rsidRDefault="00186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61AF"/>
    <w:rsid w:val="0029639D"/>
    <w:rsid w:val="00326F90"/>
    <w:rsid w:val="00651870"/>
    <w:rsid w:val="00A227AA"/>
    <w:rsid w:val="00AA1D8D"/>
    <w:rsid w:val="00B47730"/>
    <w:rsid w:val="00CB0664"/>
    <w:rsid w:val="00CE38D5"/>
    <w:rsid w:val="00CF583E"/>
    <w:rsid w:val="00F53A7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32E541"/>
  <w14:defaultImageDpi w14:val="300"/>
  <w15:docId w15:val="{FB907563-C095-4D63-9786-47046DB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86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Рука через Галактику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2025-07-08T22:46:00Z</dcterms:modified>
  <cp:category/>
</cp:coreProperties>
</file>