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CC3D8" w14:textId="0DE1E441" w:rsidR="00076C97" w:rsidRPr="00DC1B94" w:rsidRDefault="00076C97" w:rsidP="00DC1B94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C1B94">
        <w:rPr>
          <w:rFonts w:ascii="Verdana" w:hAnsi="Verdana"/>
          <w:color w:val="000000"/>
          <w:sz w:val="32"/>
          <w:lang w:val="ru-RU"/>
        </w:rPr>
        <w:t>Та сила, что через цепи гонит ток</w:t>
      </w:r>
    </w:p>
    <w:p w14:paraId="2DFE3D00" w14:textId="6C108D98" w:rsidR="00CB7D76" w:rsidRPr="00DC1B94" w:rsidRDefault="00CB7D76" w:rsidP="00DC1B9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C1B94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23622A36" w14:textId="050B2E63" w:rsidR="00076C97" w:rsidRPr="00DC1B94" w:rsidRDefault="00CB7D76" w:rsidP="0077078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DC1B94">
        <w:rPr>
          <w:rFonts w:ascii="Verdana" w:hAnsi="Verdana"/>
          <w:b w:val="0"/>
          <w:bCs w:val="0"/>
          <w:color w:val="000000"/>
          <w:sz w:val="20"/>
          <w:lang w:val="ru-RU"/>
        </w:rPr>
        <w:t>П</w:t>
      </w:r>
      <w:r w:rsidR="00076C97" w:rsidRPr="00DC1B94">
        <w:rPr>
          <w:rFonts w:ascii="Verdana" w:hAnsi="Verdana"/>
          <w:b w:val="0"/>
          <w:bCs w:val="0"/>
          <w:color w:val="000000"/>
          <w:sz w:val="20"/>
          <w:lang w:val="ru-RU"/>
        </w:rPr>
        <w:t>еревод Е. Доброхотовой-Майковой</w:t>
      </w:r>
    </w:p>
    <w:p w14:paraId="07FA0D1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D52365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...И меня гнала сила, которая превосходила мою.</w:t>
      </w:r>
    </w:p>
    <w:p w14:paraId="71BB8CB7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Впечатление подводного каньона: исполинское древнее русло, беззвездная, безлунная ночь, туман, полоса зыбучего песка, яркий фонарь высоко над ней.</w:t>
      </w:r>
    </w:p>
    <w:p w14:paraId="43123D12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Я продвигался вдоль каньона Гудзон, беря пробы осадка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забивал пробоотборник в скользкий ил, вытаскивал, анализировал и записывал состав, плотность, распределение слоев в трубке. Потом вытряхивал осадок, перебирался на другое подходящее место и повторял все сначала; если требовала ситуация, рыл шурф, что отнимало много сил, а закончив, вставал на дно и отбирал следующую пробу. Однако, как правило, этого не требовалось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вокруг хватало природных трещин, провалов, западин. Время от времени я бросал что-нибудь в свой измельчитель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дальше материал поступал в термоядерную топку и превращался в энергию; время от времени мне приходилось останавливаться и раскочегаривать топку, чувствуя, как давит на меня двухкилометровая толща воды, смещать диапазон зрения в инфракрасную область или включать эхолот.</w:t>
      </w:r>
    </w:p>
    <w:p w14:paraId="2DBDA74B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Вдруг я потерял равновесие и тут же выровнялся. Что-то боролось во мне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на кратчайшую долю секунды померещилась какая-то неуверенность, какая-то раздвоенность в сознании. И вдруг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скорее рефлекторно, чем намеренно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все чувства мои обрели небывалую остроту, и я засек источник возмущения в то же мгновение, как ощутил на себе его действие. Пока меня несло по днищу каньона и било о каменные уступы слева, мотало, трясло, швыряло и подбрасывало неукротимым потоком воды, я определил, что эпицентр землетрясения находится в пятидесяти трех милях к юго-востоку. Добавление к впечатлению подводного каньона: пыльная буря; погасить фонарь.</w:t>
      </w:r>
    </w:p>
    <w:p w14:paraId="5FC7B43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Я с трудом верил своему везению. Это было захватывающе. Меня несло со скоростью больше пятидесяти миль в час, захлестывало грязью, вытаскивало, швыряло, крутило, вновь захлестывало, давило, переворачивало, выбрасывало на волю и снова несло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дальше, дальше, в бездонную пучину. Я все записывал.</w:t>
      </w:r>
    </w:p>
    <w:p w14:paraId="0B59CF9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Долгое время полагали, что подводные каньоны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остатки сухопутных, образовавшихся в ледниковую эпоху и залитых морем при его последующем наступлении. Однако этому объяснению противоречит их глубина. Неимоверное количество воды должно было превратиться в лед, чтобы образовать подобные каньоны. Первыми их происхождение под действием водно-мутьевых потоков обосновали Хеезен и Эвинг, хотя прежде подобную догадку высказывали Дэли и другие. Кажется, Хеезен сказал, что нельзя увидеть водно-мутьевой поток и остаться в живых. Разумеется, это было сказано десятилетия назад, и он имел в виду современное ему состояние дел. И все же я понимал, как мне повезло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оказаться в самой гуще событий, регистрировать силы, которые углубляют и расширяют каньон, замерять плотность и скорость частиц, перепады температуры... Я прищелкивал от удовольствия.</w:t>
      </w:r>
    </w:p>
    <w:p w14:paraId="0F7DA861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И снова меня качнуло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тот же внутренний разлад, то же досадное раздвоение личности, словно все немного не в фокусе, как будто видишь и саму мысль, и ее скользящую тень. Пробуксовывание становилось все заметнее, мысли-тени соединялись во что-то цельное, это что-то удалялось от меня, тускнело, потом исчезло совсем. И сразу я ощутил в себе самом небывалую цельность и самодостаточность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оказывается, я и не знал всей полноты своих возможностей. Я раздвинул восприятие в те волновые диапазоны, которыми раньше не пользовался, заглянул дальше, еще дальше...</w:t>
      </w:r>
    </w:p>
    <w:p w14:paraId="62B14084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Да брось ты, Дэн! Он отлично справляется сам. И пусть его.</w:t>
      </w:r>
    </w:p>
    <w:p w14:paraId="4504F965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Похоже, ты прав, Том.</w:t>
      </w:r>
    </w:p>
    <w:p w14:paraId="6AE071AE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 xml:space="preserve">Он откинулся в кресле, снял стереовизуальный шлем, расстегнул перчатки с вмонтированными в них миниатюрными преобразователями на сжатом воздухе, которые передавали осязательную информацию; по мере того как он одну за другой отлеплял от кожи чувствительные полоски, ослабевала сила обратной связи. Том подошел помочь. Когда они закончили, скафандр дистанционного управления повис рядом с операторским пультом, словно выеденный крабовый панцирь. Дэн провел </w:t>
      </w:r>
      <w:r w:rsidRPr="00DC1B94">
        <w:rPr>
          <w:rFonts w:ascii="Verdana" w:hAnsi="Verdana"/>
          <w:color w:val="000000"/>
          <w:sz w:val="20"/>
          <w:lang w:val="ru-RU"/>
        </w:rPr>
        <w:lastRenderedPageBreak/>
        <w:t>тыльной стороной ладони по лбу, пригладил волосы. Том, поддерживая его, провел через каюту к креслу перед экраном.</w:t>
      </w:r>
    </w:p>
    <w:p w14:paraId="3F75FFD2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До чего ты вспотел. Сядь. Хочешь чего-нибудь?</w:t>
      </w:r>
    </w:p>
    <w:p w14:paraId="2CE3EC70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Кофе остался?</w:t>
      </w:r>
    </w:p>
    <w:p w14:paraId="3EF253AA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Ага. Погоди минутку.</w:t>
      </w:r>
    </w:p>
    <w:p w14:paraId="71806577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Том налил кофе и поставил чашку перед Дэном. Опустился в соседнее кресло. Оба они глядели на экран. Там был все тот же мутьевой поток, тот же ил и те же скалы, что Дэн видел в окуляры шлема. Однако теперь они его не трогали. Без системы дистанционного управления он уже не был их частью. Он отхлебнул кофе и стал изучать поток.</w:t>
      </w:r>
    </w:p>
    <w:p w14:paraId="65C175B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Действительно, крупное везение,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сказал он,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в первый же выход напороться на такую штуку.</w:t>
      </w:r>
    </w:p>
    <w:p w14:paraId="49CE1ED6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Том кивнул. Корабль слабо покачивался. Операторский пульт загудел.</w:t>
      </w:r>
    </w:p>
    <w:p w14:paraId="0381CF6A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Да,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согласился Том, глядя на индикаторы.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Просто подарок судьбы. Только глянь на этот грязевой поток. Если модуль выдержит, мы пройдем с ним весь каньон.</w:t>
      </w:r>
    </w:p>
    <w:p w14:paraId="25FEB68E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Думаю, выдержит. Он вроде как стабилизировался. Его мозг и впрямь работает эффективно. Управляя им, я почти чувствовал, как функционируют его нейристоры, как в туннельных переходах образуются собственные взаимосвязи. Похоже, я передал ему достаточно активности, а он почерпнул у меня достаточно сведений. Он сам выбирает путь. Он... учится. Когда началось землетрясение, он среагировал самостоятельно. Я ему теперь не нужен.</w:t>
      </w:r>
    </w:p>
    <w:p w14:paraId="37AE1D0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Разве чтобы научить его чему-то новому, внушить, чего мы хотим от него дальше.</w:t>
      </w:r>
    </w:p>
    <w:p w14:paraId="2D9CA5A2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Дэн медленно кивнул:</w:t>
      </w:r>
    </w:p>
    <w:p w14:paraId="6D8AF6A4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Пожалуй... Хотя интересно, чему он там сам учится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теперь, когда действует автономно. Это было странное ощущение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когда я понял, что в нем пробуждается собственное восприятие. Когда он сам решил, как реагировать на первый слабый толчок...</w:t>
      </w:r>
    </w:p>
    <w:p w14:paraId="0724D3AA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Глянь! Эти водовороты видны, как на ладони! Его несет со скоростью никак не меньше пятидесяти пяти миль в час, поток ускоряется. Да, это не пустяк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почувствовать, как стронулась такая лавина грязи...</w:t>
      </w:r>
    </w:p>
    <w:p w14:paraId="2AD8CB65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Знаешь, ощущение было очень странным. Мне почудилось, будто я... прикоснулся к другому сознанию, что ли. Словно рядом со мной пробудилась другая личность, и на какую-то долю секунды она почувствовала мое присутствие. Потом мы разделились. Я думаю, ребята из нейропсихического отдела и роботехники были правы. Похоже, мы все-таки создали искусственный интеллект.</w:t>
      </w:r>
    </w:p>
    <w:p w14:paraId="59FFA2BA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Как нельзя кстати для моих исследований водно-мутьевых потоков,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сказал Том, делая пометки в блокноте,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Знаешь, первым про них догадался один швейцарец еще в девятнадцатом веке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он объяснил, как осадки Роны оказываются в Женевском озере... Глянь только, какую глыбищу оторвало! Да, этот твой агрегат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великая вещь! Если он благополучно доберется до равнины, вели ему сразу взять несколько проб. У нас полно недавних замеров, и мы узнаем мощность оползневых наносов. Потом хорошо бы отправить его назад, чтобы он для сравнения отобрал пробы на прежних участках. Я...</w:t>
      </w:r>
    </w:p>
    <w:p w14:paraId="3F12ACE3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Интересно, что он думает о себе... и о нас?</w:t>
      </w:r>
    </w:p>
    <w:p w14:paraId="4A7F48D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Откуда ему о нас знать? Он помнит только то, чему его учили, да еще то, что узнает сейчас.</w:t>
      </w:r>
    </w:p>
    <w:p w14:paraId="101A7225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Уверен, под конец он меня почувствовал.</w:t>
      </w:r>
    </w:p>
    <w:p w14:paraId="6199A997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Том рассмеялся:</w:t>
      </w:r>
    </w:p>
    <w:p w14:paraId="5F0BEFE1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Раз так, назови это его религиозным воспитанием. Если будет плохо себя вести, поразишь его громом и молнией... Скорость-то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небось уж все шестьдесят.</w:t>
      </w:r>
    </w:p>
    <w:p w14:paraId="67FE6566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Дэн допил кофе.</w:t>
      </w:r>
    </w:p>
    <w:p w14:paraId="2584F204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У меня мелькнула мысль,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сказал он через несколько секунд.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— А что, если кто-то так же поступает с нами: направляет, смотрит на мир нашими глазами... А мы ничего не знаем.</w:t>
      </w:r>
    </w:p>
    <w:p w14:paraId="784555DF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Том пожал плечами:</w:t>
      </w:r>
    </w:p>
    <w:p w14:paraId="16FC44B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Зачем бы им это?</w:t>
      </w:r>
    </w:p>
    <w:p w14:paraId="66E538A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А зачем нам модуль? Может, они интересуются водно-мутьевыми потоками на данном типе планет... Или нашими опытами в области искусственного интеллекта. Да что угодно. Не угадаешь.</w:t>
      </w:r>
    </w:p>
    <w:p w14:paraId="02BB81DE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Дай-ка я налью тебе еще кофе.</w:t>
      </w:r>
    </w:p>
    <w:p w14:paraId="6E71C64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Ладно, ладно! Прости мне мои заумные рассуждения. Я так тесно соприкоснулся с чувствами модуля, что вообразил себя на его месте. Все, уже прошло.</w:t>
      </w:r>
    </w:p>
    <w:p w14:paraId="1DD0D7E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FF7B3B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Войк, что случилось?</w:t>
      </w:r>
    </w:p>
    <w:p w14:paraId="0CB6B540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Войк выпустил кверокуб и сместился по направлению к Доману.</w:t>
      </w:r>
    </w:p>
    <w:p w14:paraId="5854013C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Тот, которого я только что фидировал, очень близок к осознанию моего присутствия. Ближе, чем кто-либо!</w:t>
      </w:r>
    </w:p>
    <w:p w14:paraId="29C0425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Без сомнения, причина этому в аналогичных переживаниях, связанных с его собственным филируемым объектом. Весьма любопытно. Оставь его на время одного.</w:t>
      </w:r>
    </w:p>
    <w:p w14:paraId="4FBE2B3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Ладно. Однако занятный случай. Мне даже подумалось: а что, если и нас кто-то филирует?</w:t>
      </w:r>
    </w:p>
    <w:p w14:paraId="4D8CE9D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Доман перигрюкнул.</w:t>
      </w:r>
    </w:p>
    <w:p w14:paraId="31F3EFE4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Зачем кому-то нас филировать?</w:t>
      </w:r>
    </w:p>
    <w:p w14:paraId="7646D14C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Не знаю. Да и откуда мне знать?</w:t>
      </w:r>
    </w:p>
    <w:p w14:paraId="15D837CA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Дай-ка я приготовлю тебе Б-заряд.</w:t>
      </w:r>
    </w:p>
    <w:p w14:paraId="22E0F882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Очень кстати.</w:t>
      </w:r>
    </w:p>
    <w:p w14:paraId="2BAA4894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Войк снова приник к кверокубу.</w:t>
      </w:r>
    </w:p>
    <w:p w14:paraId="3EAF15D4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Что ты делаешь?</w:t>
      </w:r>
    </w:p>
    <w:p w14:paraId="5DE54B78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Да так, маленькая поправка, которую я забыл внести. Вот. Давай свой Б-заряд.</w:t>
      </w:r>
    </w:p>
    <w:p w14:paraId="408D122F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Они устроились поудобнее и начали фекулировать.</w:t>
      </w:r>
    </w:p>
    <w:p w14:paraId="7EFF7BDF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A40224F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Что ты делаешь, Дэн?</w:t>
      </w:r>
    </w:p>
    <w:p w14:paraId="7970F3C2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Я забыл его освободить.</w:t>
      </w:r>
    </w:p>
    <w:p w14:paraId="7D44491E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Что?</w:t>
      </w:r>
    </w:p>
    <w:p w14:paraId="3FB5F69D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Предоставить ему полную свободу действий. Мне пришлось дать избыточную нагрузку на схемы, ограничивающие его свободу, чтобы они перегорели.</w:t>
      </w:r>
    </w:p>
    <w:p w14:paraId="42C2C279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Ты... Ты... Да. Конечно. Вот твой кофе. Глянь только на этот грязевой оползень!</w:t>
      </w:r>
    </w:p>
    <w:p w14:paraId="44AB62D7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—</w:t>
      </w:r>
      <w:r w:rsidRPr="00DC1B94">
        <w:rPr>
          <w:rFonts w:ascii="Verdana" w:hAnsi="Verdana"/>
          <w:color w:val="000000"/>
          <w:sz w:val="20"/>
        </w:rPr>
        <w:t> </w:t>
      </w:r>
      <w:r w:rsidRPr="00DC1B94">
        <w:rPr>
          <w:rFonts w:ascii="Verdana" w:hAnsi="Verdana"/>
          <w:color w:val="000000"/>
          <w:sz w:val="20"/>
          <w:lang w:val="ru-RU"/>
        </w:rPr>
        <w:t>Да, Том, это и впрямь песня.</w:t>
      </w:r>
    </w:p>
    <w:p w14:paraId="7DFBA57F" w14:textId="77777777" w:rsidR="00076C97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BB2E622" w14:textId="3A08FFB5" w:rsidR="00314FC0" w:rsidRPr="00DC1B94" w:rsidRDefault="00076C97" w:rsidP="00DC1B9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C1B94">
        <w:rPr>
          <w:rFonts w:ascii="Verdana" w:hAnsi="Verdana"/>
          <w:color w:val="000000"/>
          <w:sz w:val="20"/>
          <w:lang w:val="ru-RU"/>
        </w:rPr>
        <w:t>Прищелкивая от удовольствия, я сунул в измельчитель кусок подходящей породы.</w:t>
      </w:r>
    </w:p>
    <w:sectPr w:rsidR="00314FC0" w:rsidRPr="00DC1B94" w:rsidSect="00DC1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77EA" w14:textId="77777777" w:rsidR="000F4B94" w:rsidRDefault="000F4B94" w:rsidP="00DC1B94">
      <w:pPr>
        <w:spacing w:after="0" w:line="240" w:lineRule="auto"/>
      </w:pPr>
      <w:r>
        <w:separator/>
      </w:r>
    </w:p>
  </w:endnote>
  <w:endnote w:type="continuationSeparator" w:id="0">
    <w:p w14:paraId="7527BA3D" w14:textId="77777777" w:rsidR="000F4B94" w:rsidRDefault="000F4B94" w:rsidP="00DC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2467" w14:textId="77777777" w:rsidR="00DC1B94" w:rsidRDefault="00DC1B94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D21F13" w14:textId="77777777" w:rsidR="00DC1B94" w:rsidRDefault="00DC1B94" w:rsidP="00DC1B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A4C8" w14:textId="67FC01D2" w:rsidR="00DC1B94" w:rsidRPr="00770785" w:rsidRDefault="00DC1B94" w:rsidP="00DC1B9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7078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C1B94">
      <w:rPr>
        <w:rStyle w:val="PageNumber"/>
        <w:rFonts w:ascii="Arial" w:hAnsi="Arial" w:cs="Arial"/>
        <w:color w:val="999999"/>
        <w:sz w:val="20"/>
      </w:rPr>
      <w:t>http</w:t>
    </w:r>
    <w:r w:rsidRPr="0077078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C1B94">
      <w:rPr>
        <w:rStyle w:val="PageNumber"/>
        <w:rFonts w:ascii="Arial" w:hAnsi="Arial" w:cs="Arial"/>
        <w:color w:val="999999"/>
        <w:sz w:val="20"/>
      </w:rPr>
      <w:t>artefact</w:t>
    </w:r>
    <w:r w:rsidRPr="0077078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C1B94">
      <w:rPr>
        <w:rStyle w:val="PageNumber"/>
        <w:rFonts w:ascii="Arial" w:hAnsi="Arial" w:cs="Arial"/>
        <w:color w:val="999999"/>
        <w:sz w:val="20"/>
      </w:rPr>
      <w:t>lib</w:t>
    </w:r>
    <w:r w:rsidRPr="0077078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C1B94">
      <w:rPr>
        <w:rStyle w:val="PageNumber"/>
        <w:rFonts w:ascii="Arial" w:hAnsi="Arial" w:cs="Arial"/>
        <w:color w:val="999999"/>
        <w:sz w:val="20"/>
      </w:rPr>
      <w:t>ru</w:t>
    </w:r>
    <w:r w:rsidRPr="0077078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4A0D" w14:textId="77777777" w:rsidR="00DC1B94" w:rsidRDefault="00DC1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DD32" w14:textId="77777777" w:rsidR="000F4B94" w:rsidRDefault="000F4B94" w:rsidP="00DC1B94">
      <w:pPr>
        <w:spacing w:after="0" w:line="240" w:lineRule="auto"/>
      </w:pPr>
      <w:r>
        <w:separator/>
      </w:r>
    </w:p>
  </w:footnote>
  <w:footnote w:type="continuationSeparator" w:id="0">
    <w:p w14:paraId="047D6883" w14:textId="77777777" w:rsidR="000F4B94" w:rsidRDefault="000F4B94" w:rsidP="00DC1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B373" w14:textId="77777777" w:rsidR="00DC1B94" w:rsidRDefault="00DC1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9118" w14:textId="4087BCF2" w:rsidR="00DC1B94" w:rsidRPr="00770785" w:rsidRDefault="00DC1B94" w:rsidP="00DC1B94">
    <w:pPr>
      <w:pStyle w:val="Header"/>
      <w:rPr>
        <w:rFonts w:ascii="Arial" w:hAnsi="Arial" w:cs="Arial"/>
        <w:color w:val="999999"/>
        <w:sz w:val="20"/>
        <w:lang w:val="ru-RU"/>
      </w:rPr>
    </w:pPr>
    <w:r w:rsidRPr="0077078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C1B94">
      <w:rPr>
        <w:rFonts w:ascii="Arial" w:hAnsi="Arial" w:cs="Arial"/>
        <w:color w:val="999999"/>
        <w:sz w:val="20"/>
      </w:rPr>
      <w:t>http</w:t>
    </w:r>
    <w:r w:rsidRPr="00770785">
      <w:rPr>
        <w:rFonts w:ascii="Arial" w:hAnsi="Arial" w:cs="Arial"/>
        <w:color w:val="999999"/>
        <w:sz w:val="20"/>
        <w:lang w:val="ru-RU"/>
      </w:rPr>
      <w:t>://</w:t>
    </w:r>
    <w:r w:rsidRPr="00DC1B94">
      <w:rPr>
        <w:rFonts w:ascii="Arial" w:hAnsi="Arial" w:cs="Arial"/>
        <w:color w:val="999999"/>
        <w:sz w:val="20"/>
      </w:rPr>
      <w:t>artefact</w:t>
    </w:r>
    <w:r w:rsidRPr="00770785">
      <w:rPr>
        <w:rFonts w:ascii="Arial" w:hAnsi="Arial" w:cs="Arial"/>
        <w:color w:val="999999"/>
        <w:sz w:val="20"/>
        <w:lang w:val="ru-RU"/>
      </w:rPr>
      <w:t>.</w:t>
    </w:r>
    <w:r w:rsidRPr="00DC1B94">
      <w:rPr>
        <w:rFonts w:ascii="Arial" w:hAnsi="Arial" w:cs="Arial"/>
        <w:color w:val="999999"/>
        <w:sz w:val="20"/>
      </w:rPr>
      <w:t>lib</w:t>
    </w:r>
    <w:r w:rsidRPr="00770785">
      <w:rPr>
        <w:rFonts w:ascii="Arial" w:hAnsi="Arial" w:cs="Arial"/>
        <w:color w:val="999999"/>
        <w:sz w:val="20"/>
        <w:lang w:val="ru-RU"/>
      </w:rPr>
      <w:t>.</w:t>
    </w:r>
    <w:r w:rsidRPr="00DC1B94">
      <w:rPr>
        <w:rFonts w:ascii="Arial" w:hAnsi="Arial" w:cs="Arial"/>
        <w:color w:val="999999"/>
        <w:sz w:val="20"/>
      </w:rPr>
      <w:t>ru</w:t>
    </w:r>
    <w:r w:rsidRPr="0077078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B0FA" w14:textId="77777777" w:rsidR="00DC1B94" w:rsidRDefault="00DC1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6C97"/>
    <w:rsid w:val="000F4B94"/>
    <w:rsid w:val="0015074B"/>
    <w:rsid w:val="0029639D"/>
    <w:rsid w:val="00314FC0"/>
    <w:rsid w:val="00326F90"/>
    <w:rsid w:val="00770785"/>
    <w:rsid w:val="00AA1D8D"/>
    <w:rsid w:val="00B47730"/>
    <w:rsid w:val="00CB0664"/>
    <w:rsid w:val="00CB7D76"/>
    <w:rsid w:val="00DC1B9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AAE473"/>
  <w14:defaultImageDpi w14:val="300"/>
  <w15:docId w15:val="{FB907563-C095-4D63-9786-47046DB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DC1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 сила, что через цепи гонит ток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2025-07-08T22:46:00Z</dcterms:modified>
  <cp:category/>
</cp:coreProperties>
</file>